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4B259" w14:textId="77777777" w:rsidR="00F62BDA" w:rsidRDefault="00F62BDA" w:rsidP="009A63DC">
      <w:pPr>
        <w:pStyle w:val="Tytu"/>
        <w:spacing w:line="271" w:lineRule="auto"/>
        <w:rPr>
          <w:rFonts w:asciiTheme="minorHAnsi" w:hAnsiTheme="minorHAnsi" w:cstheme="minorHAnsi"/>
          <w:i/>
          <w:sz w:val="24"/>
          <w:szCs w:val="24"/>
        </w:rPr>
      </w:pPr>
    </w:p>
    <w:p w14:paraId="61E4FBBB" w14:textId="0A7DA7CF" w:rsidR="00E86EA4" w:rsidRPr="00880616" w:rsidRDefault="00E86EA4" w:rsidP="009A63DC">
      <w:pPr>
        <w:pStyle w:val="Tytu"/>
        <w:spacing w:line="271" w:lineRule="auto"/>
        <w:rPr>
          <w:rFonts w:asciiTheme="minorHAnsi" w:hAnsiTheme="minorHAnsi" w:cstheme="minorHAnsi"/>
          <w:i/>
          <w:sz w:val="24"/>
          <w:szCs w:val="24"/>
          <w:vertAlign w:val="superscript"/>
        </w:rPr>
      </w:pPr>
    </w:p>
    <w:p w14:paraId="289A1897" w14:textId="1920AC59" w:rsidR="00E86EA4" w:rsidRPr="00880616" w:rsidRDefault="005F5867" w:rsidP="009A63DC">
      <w:pPr>
        <w:pStyle w:val="Nagwek1"/>
        <w:spacing w:line="271" w:lineRule="auto"/>
        <w:rPr>
          <w:rFonts w:asciiTheme="minorHAnsi" w:hAnsiTheme="minorHAnsi" w:cstheme="minorHAnsi"/>
          <w:sz w:val="24"/>
        </w:rPr>
      </w:pPr>
      <w:r w:rsidRPr="00880616">
        <w:rPr>
          <w:rFonts w:asciiTheme="minorHAnsi" w:hAnsiTheme="minorHAnsi" w:cstheme="minorHAnsi"/>
          <w:sz w:val="24"/>
        </w:rPr>
        <w:t>Umowa o dofinansowanie projektu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854317" w:rsidRPr="00880616">
        <w:rPr>
          <w:rFonts w:asciiTheme="minorHAnsi" w:hAnsiTheme="minorHAnsi" w:cstheme="minorHAnsi"/>
          <w:sz w:val="24"/>
        </w:rPr>
        <w:t>pn.: ……………………………………………………………….………………………….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nr</w:t>
      </w:r>
      <w:r w:rsidR="00854317" w:rsidRPr="00880616">
        <w:rPr>
          <w:rFonts w:asciiTheme="minorHAnsi" w:hAnsiTheme="minorHAnsi" w:cstheme="minorHAnsi"/>
          <w:sz w:val="24"/>
        </w:rPr>
        <w:t xml:space="preserve"> FEDS. … . …-</w:t>
      </w:r>
      <w:r w:rsidR="00D76938" w:rsidRPr="00880616">
        <w:rPr>
          <w:rFonts w:asciiTheme="minorHAnsi" w:hAnsiTheme="minorHAnsi" w:cstheme="minorHAnsi"/>
          <w:sz w:val="24"/>
        </w:rPr>
        <w:t>IP</w:t>
      </w:r>
      <w:r w:rsidR="00854317" w:rsidRPr="00880616">
        <w:rPr>
          <w:rFonts w:asciiTheme="minorHAnsi" w:hAnsiTheme="minorHAnsi" w:cstheme="minorHAnsi"/>
          <w:sz w:val="24"/>
        </w:rPr>
        <w:t>. … - …/…</w:t>
      </w:r>
      <w:r w:rsidR="00253231" w:rsidRPr="00880616">
        <w:rPr>
          <w:rFonts w:asciiTheme="minorHAnsi" w:hAnsiTheme="minorHAnsi" w:cstheme="minorHAnsi"/>
          <w:sz w:val="24"/>
        </w:rPr>
        <w:br/>
      </w:r>
      <w:r w:rsidR="00854317" w:rsidRPr="00880616">
        <w:rPr>
          <w:rFonts w:asciiTheme="minorHAnsi" w:hAnsiTheme="minorHAnsi" w:cstheme="minorHAnsi"/>
          <w:sz w:val="24"/>
        </w:rPr>
        <w:t>w ramach</w:t>
      </w:r>
      <w:r w:rsidR="00253231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Priorytetu</w:t>
      </w:r>
      <w:r w:rsidR="00E6759E" w:rsidRPr="00880616">
        <w:rPr>
          <w:rFonts w:asciiTheme="minorHAnsi" w:hAnsiTheme="minorHAnsi" w:cstheme="minorHAnsi"/>
          <w:sz w:val="24"/>
        </w:rPr>
        <w:t xml:space="preserve"> nr </w:t>
      </w:r>
      <w:r w:rsidR="00D30367">
        <w:rPr>
          <w:rFonts w:asciiTheme="minorHAnsi" w:hAnsiTheme="minorHAnsi" w:cstheme="minorHAnsi"/>
          <w:sz w:val="24"/>
        </w:rPr>
        <w:t>7</w:t>
      </w:r>
      <w:r w:rsidR="00D30367" w:rsidRPr="00880616">
        <w:rPr>
          <w:rFonts w:asciiTheme="minorHAnsi" w:hAnsiTheme="minorHAnsi" w:cstheme="minorHAnsi"/>
          <w:sz w:val="24"/>
        </w:rPr>
        <w:t xml:space="preserve"> </w:t>
      </w:r>
      <w:r w:rsidR="00D30367" w:rsidRPr="00D30367">
        <w:rPr>
          <w:rFonts w:asciiTheme="minorHAnsi" w:hAnsiTheme="minorHAnsi" w:cstheme="minorHAnsi"/>
          <w:sz w:val="24"/>
        </w:rPr>
        <w:t>Fundusze Europejskie na rzecz rynku pracy i włączenia społecznego na Dolnym Śląsku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Działania</w:t>
      </w:r>
      <w:r w:rsidR="00165EF0" w:rsidRPr="00880616">
        <w:rPr>
          <w:rFonts w:asciiTheme="minorHAnsi" w:hAnsiTheme="minorHAnsi" w:cstheme="minorHAnsi"/>
          <w:sz w:val="24"/>
        </w:rPr>
        <w:t xml:space="preserve"> nr </w:t>
      </w:r>
      <w:r w:rsidR="00D30367">
        <w:rPr>
          <w:rFonts w:asciiTheme="minorHAnsi" w:hAnsiTheme="minorHAnsi" w:cstheme="minorHAnsi"/>
          <w:sz w:val="24"/>
        </w:rPr>
        <w:t>7.5</w:t>
      </w:r>
      <w:r w:rsidR="00D30367" w:rsidRPr="00880616">
        <w:rPr>
          <w:rFonts w:asciiTheme="minorHAnsi" w:hAnsiTheme="minorHAnsi" w:cstheme="minorHAnsi"/>
          <w:sz w:val="24"/>
        </w:rPr>
        <w:t xml:space="preserve"> </w:t>
      </w:r>
      <w:r w:rsidR="00D30367" w:rsidRPr="00D30367">
        <w:rPr>
          <w:rFonts w:asciiTheme="minorHAnsi" w:hAnsiTheme="minorHAnsi" w:cstheme="minorHAnsi"/>
          <w:sz w:val="24"/>
        </w:rPr>
        <w:t>Aktywna integracja</w:t>
      </w:r>
      <w:r w:rsidR="00BF1AB0" w:rsidRPr="00880616">
        <w:rPr>
          <w:rFonts w:asciiTheme="minorHAnsi" w:hAnsiTheme="minorHAnsi" w:cstheme="minorHAnsi"/>
          <w:sz w:val="24"/>
        </w:rPr>
        <w:br/>
      </w:r>
      <w:bookmarkStart w:id="0" w:name="_Hlk115859172"/>
      <w:r w:rsidR="00F66D4C" w:rsidRPr="00880616">
        <w:rPr>
          <w:rFonts w:asciiTheme="minorHAnsi" w:hAnsiTheme="minorHAnsi" w:cstheme="minorHAnsi"/>
          <w:sz w:val="24"/>
        </w:rPr>
        <w:t>Programu Fundusze Europejskie dla Dolnego Śląska 2021-2027</w:t>
      </w:r>
      <w:r w:rsidR="00BF1AB0" w:rsidRPr="00880616">
        <w:rPr>
          <w:rFonts w:asciiTheme="minorHAnsi" w:hAnsiTheme="minorHAnsi" w:cstheme="minorHAnsi"/>
          <w:sz w:val="24"/>
        </w:rPr>
        <w:br/>
      </w:r>
      <w:bookmarkStart w:id="1" w:name="_Hlk132281950"/>
      <w:r w:rsidR="00F66D4C" w:rsidRPr="00880616">
        <w:rPr>
          <w:rFonts w:asciiTheme="minorHAnsi" w:hAnsiTheme="minorHAnsi" w:cstheme="minorHAnsi"/>
          <w:sz w:val="24"/>
        </w:rPr>
        <w:t>współfinansowanego ze środków Europejskiego Funduszu Społecznego Plus</w:t>
      </w:r>
    </w:p>
    <w:bookmarkEnd w:id="0"/>
    <w:bookmarkEnd w:id="1"/>
    <w:p w14:paraId="45748403" w14:textId="77777777" w:rsidR="00A12A11" w:rsidRPr="00880616" w:rsidRDefault="00A12A11" w:rsidP="00F85DE3">
      <w:pPr>
        <w:pStyle w:val="Tytu"/>
        <w:spacing w:before="60"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21F94008" w14:textId="77777777" w:rsidR="00DB0BD0" w:rsidRPr="00880616" w:rsidRDefault="00A177F5" w:rsidP="009A63DC">
      <w:pPr>
        <w:spacing w:before="120" w:after="12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EC42E7" w:rsidRPr="00880616">
        <w:rPr>
          <w:rFonts w:asciiTheme="minorHAnsi" w:hAnsiTheme="minorHAnsi" w:cstheme="minorHAnsi"/>
          <w:sz w:val="24"/>
          <w:szCs w:val="24"/>
        </w:rPr>
        <w:t>wana dalej „Umową”,</w:t>
      </w:r>
      <w:r w:rsidR="00724056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86EA4" w:rsidRPr="00880616">
        <w:rPr>
          <w:rFonts w:asciiTheme="minorHAnsi" w:hAnsiTheme="minorHAnsi" w:cstheme="minorHAnsi"/>
          <w:sz w:val="24"/>
          <w:szCs w:val="24"/>
        </w:rPr>
        <w:t>zawart</w:t>
      </w:r>
      <w:r w:rsidR="00CB1A75" w:rsidRPr="00880616">
        <w:rPr>
          <w:rFonts w:asciiTheme="minorHAnsi" w:hAnsiTheme="minorHAnsi" w:cstheme="minorHAnsi"/>
          <w:sz w:val="24"/>
          <w:szCs w:val="24"/>
        </w:rPr>
        <w:t>a</w:t>
      </w:r>
      <w:r w:rsidR="00E86EA4" w:rsidRPr="00880616">
        <w:rPr>
          <w:rFonts w:asciiTheme="minorHAnsi" w:hAnsiTheme="minorHAnsi" w:cstheme="minorHAnsi"/>
          <w:sz w:val="24"/>
          <w:szCs w:val="24"/>
        </w:rPr>
        <w:t xml:space="preserve"> w</w:t>
      </w:r>
      <w:r w:rsidR="00A201A3" w:rsidRPr="00880616">
        <w:rPr>
          <w:rFonts w:asciiTheme="minorHAnsi" w:hAnsiTheme="minorHAnsi" w:cstheme="minorHAnsi"/>
          <w:sz w:val="24"/>
          <w:szCs w:val="24"/>
        </w:rPr>
        <w:t>e Wrocławiu</w:t>
      </w:r>
      <w:r w:rsidR="00011D90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DB0BD0" w:rsidRPr="00880616">
        <w:rPr>
          <w:rFonts w:asciiTheme="minorHAnsi" w:hAnsiTheme="minorHAnsi" w:cstheme="minorHAnsi"/>
          <w:sz w:val="24"/>
          <w:szCs w:val="24"/>
        </w:rPr>
        <w:t xml:space="preserve">w dniu….. </w:t>
      </w:r>
      <w:r w:rsidR="00DB0BD0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721A3DAF" w14:textId="77777777" w:rsidR="00DB0BD0" w:rsidRPr="00880616" w:rsidRDefault="00DB0BD0" w:rsidP="009A63DC">
      <w:pPr>
        <w:spacing w:before="12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pomiędzy: </w:t>
      </w:r>
    </w:p>
    <w:p w14:paraId="73BD470D" w14:textId="77777777" w:rsidR="00DB0BD0" w:rsidRPr="00880616" w:rsidRDefault="00DB0BD0" w:rsidP="009A63DC">
      <w:pPr>
        <w:spacing w:before="12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60E0039" w14:textId="3B1B5D02" w:rsidR="00E313EA" w:rsidRPr="00880616" w:rsidRDefault="00E313EA" w:rsidP="009A63DC">
      <w:pPr>
        <w:spacing w:before="120" w:after="0" w:line="271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b/>
          <w:bCs/>
          <w:spacing w:val="-6"/>
          <w:sz w:val="24"/>
          <w:szCs w:val="24"/>
        </w:rPr>
        <w:t xml:space="preserve">Województwem Dolnośląskim </w:t>
      </w:r>
      <w:r w:rsidRPr="00880616">
        <w:rPr>
          <w:b/>
          <w:spacing w:val="-6"/>
          <w:sz w:val="24"/>
          <w:szCs w:val="24"/>
        </w:rPr>
        <w:t>– Dolnośląskim Wojewódzkim Urzędem Pracy, 58-306 Wałbrzych</w:t>
      </w:r>
      <w:r w:rsidRPr="00880616">
        <w:rPr>
          <w:b/>
          <w:bCs/>
          <w:sz w:val="24"/>
          <w:szCs w:val="24"/>
        </w:rPr>
        <w:br/>
      </w:r>
      <w:r w:rsidRPr="00880616">
        <w:rPr>
          <w:b/>
          <w:sz w:val="24"/>
          <w:szCs w:val="24"/>
        </w:rPr>
        <w:t>ul. Ogrodowa 5B</w:t>
      </w:r>
      <w:r w:rsidR="009D1B3A" w:rsidRPr="0088061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zwanym dalej „Instytucją Pośredniczącą”, reprezentowaną 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przez</w:t>
      </w:r>
    </w:p>
    <w:p w14:paraId="122B77BB" w14:textId="61869988" w:rsidR="00E86EA4" w:rsidRPr="00880616" w:rsidRDefault="00E313EA" w:rsidP="00E87D09">
      <w:pPr>
        <w:spacing w:before="240" w:after="0" w:line="271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…………………………………………………..…………….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="00293758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14:paraId="289CFF80" w14:textId="77777777" w:rsidR="00E86EA4" w:rsidRPr="00880616" w:rsidRDefault="00F044D7" w:rsidP="000956CA">
      <w:pPr>
        <w:spacing w:before="36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a</w:t>
      </w:r>
    </w:p>
    <w:p w14:paraId="2A029EAE" w14:textId="1423FB9E" w:rsidR="00E86EA4" w:rsidRDefault="00E86EA4" w:rsidP="000956CA">
      <w:pPr>
        <w:spacing w:before="360" w:after="0" w:line="271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</w:t>
      </w:r>
      <w:r w:rsidR="009849C3" w:rsidRPr="00880616">
        <w:rPr>
          <w:rFonts w:asciiTheme="minorHAnsi" w:hAnsiTheme="minorHAnsi" w:cstheme="minorHAnsi"/>
          <w:sz w:val="24"/>
          <w:szCs w:val="24"/>
        </w:rPr>
        <w:t xml:space="preserve"> zwaną/</w:t>
      </w:r>
      <w:proofErr w:type="spellStart"/>
      <w:r w:rsidR="009849C3" w:rsidRPr="00880616">
        <w:rPr>
          <w:rFonts w:asciiTheme="minorHAnsi" w:hAnsiTheme="minorHAnsi" w:cstheme="minorHAnsi"/>
          <w:sz w:val="24"/>
          <w:szCs w:val="24"/>
        </w:rPr>
        <w:t>ym</w:t>
      </w:r>
      <w:proofErr w:type="spellEnd"/>
      <w:r w:rsidR="009849C3" w:rsidRPr="00880616">
        <w:rPr>
          <w:rFonts w:asciiTheme="minorHAnsi" w:hAnsiTheme="minorHAnsi" w:cstheme="minorHAnsi"/>
          <w:sz w:val="24"/>
          <w:szCs w:val="24"/>
        </w:rPr>
        <w:t xml:space="preserve"> dalej</w:t>
      </w:r>
      <w:r w:rsidR="009849C3" w:rsidRPr="00880616">
        <w:rPr>
          <w:rFonts w:asciiTheme="minorHAnsi" w:hAnsiTheme="minorHAnsi" w:cstheme="minorHAnsi"/>
          <w:i/>
          <w:sz w:val="24"/>
          <w:szCs w:val="24"/>
        </w:rPr>
        <w:t xml:space="preserve"> „</w:t>
      </w:r>
      <w:r w:rsidR="009849C3" w:rsidRPr="00880616">
        <w:rPr>
          <w:rFonts w:asciiTheme="minorHAnsi" w:hAnsiTheme="minorHAnsi" w:cstheme="minorHAnsi"/>
          <w:sz w:val="24"/>
          <w:szCs w:val="24"/>
        </w:rPr>
        <w:t>Beneficjentem”</w:t>
      </w:r>
      <w:r w:rsidR="007D0BF3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2"/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działającym w imieniu 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>własnym oraz Partner</w:t>
      </w:r>
      <w:r w:rsidR="001D79DD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 xml:space="preserve"> oraz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na rzecz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932E58" w:rsidRPr="00880616">
        <w:rPr>
          <w:rFonts w:asciiTheme="minorHAnsi" w:hAnsiTheme="minorHAnsi" w:cstheme="minorHAnsi"/>
          <w:i/>
          <w:sz w:val="24"/>
          <w:szCs w:val="24"/>
        </w:rPr>
        <w:t>własną i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Partner</w:t>
      </w:r>
      <w:r w:rsidR="001D79DD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="00FA772A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3"/>
      </w:r>
      <w:r w:rsidRPr="00880616">
        <w:rPr>
          <w:rFonts w:asciiTheme="minorHAnsi" w:hAnsiTheme="minorHAnsi" w:cstheme="minorHAnsi"/>
          <w:i/>
          <w:sz w:val="24"/>
          <w:szCs w:val="24"/>
        </w:rPr>
        <w:t>,</w:t>
      </w:r>
      <w:r w:rsidR="00EB2FD0">
        <w:rPr>
          <w:rFonts w:asciiTheme="minorHAnsi" w:hAnsiTheme="minorHAnsi" w:cstheme="minorHAnsi"/>
          <w:i/>
          <w:sz w:val="24"/>
          <w:szCs w:val="24"/>
        </w:rPr>
        <w:t xml:space="preserve"> reprezentowanym przez</w:t>
      </w:r>
    </w:p>
    <w:p w14:paraId="4378A7A0" w14:textId="11693EEC" w:rsidR="00EB2FD0" w:rsidRPr="00880616" w:rsidRDefault="00EB2FD0" w:rsidP="000956CA">
      <w:pPr>
        <w:spacing w:before="360" w:after="0" w:line="271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…………………………………………………………….</w:t>
      </w:r>
    </w:p>
    <w:p w14:paraId="418E3022" w14:textId="77777777" w:rsidR="00165EF0" w:rsidRPr="00880616" w:rsidRDefault="00165EF0" w:rsidP="009A63DC">
      <w:pPr>
        <w:spacing w:after="0" w:line="271" w:lineRule="auto"/>
        <w:rPr>
          <w:rFonts w:asciiTheme="minorHAnsi" w:hAnsiTheme="minorHAnsi" w:cstheme="minorHAnsi"/>
          <w:sz w:val="24"/>
          <w:szCs w:val="24"/>
        </w:rPr>
      </w:pPr>
    </w:p>
    <w:p w14:paraId="06D967AA" w14:textId="77777777" w:rsidR="00165EF0" w:rsidRPr="00880616" w:rsidRDefault="00165EF0" w:rsidP="009A63DC">
      <w:pPr>
        <w:spacing w:before="120" w:after="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zwanymi dalej „Stronami Umowy”.</w:t>
      </w:r>
    </w:p>
    <w:p w14:paraId="5D6A9A08" w14:textId="77777777" w:rsidR="009568AD" w:rsidRPr="00880616" w:rsidRDefault="009568AD" w:rsidP="00A24225">
      <w:pPr>
        <w:spacing w:after="36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z w:val="24"/>
          <w:szCs w:val="24"/>
        </w:rPr>
        <w:br w:type="page"/>
      </w:r>
      <w:r w:rsidR="00A24225" w:rsidRPr="00880616">
        <w:rPr>
          <w:rFonts w:asciiTheme="minorHAnsi" w:hAnsiTheme="minorHAnsi" w:cstheme="minorHAnsi"/>
          <w:sz w:val="24"/>
          <w:szCs w:val="24"/>
        </w:rPr>
        <w:lastRenderedPageBreak/>
        <w:t>Strony Umowy zgodnie postanawiają</w:t>
      </w:r>
      <w:r w:rsidR="000B2A38" w:rsidRPr="00880616">
        <w:rPr>
          <w:rFonts w:asciiTheme="minorHAnsi" w:hAnsiTheme="minorHAnsi" w:cstheme="minorHAnsi"/>
          <w:sz w:val="24"/>
          <w:szCs w:val="24"/>
        </w:rPr>
        <w:t>,</w:t>
      </w:r>
      <w:r w:rsidR="00A24225" w:rsidRPr="00880616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p w14:paraId="5DA4045D" w14:textId="77777777" w:rsidR="0037060F" w:rsidRPr="00880616" w:rsidRDefault="0037060F" w:rsidP="00253231">
      <w:pPr>
        <w:pStyle w:val="Nagwek2"/>
        <w:rPr>
          <w:rFonts w:asciiTheme="minorHAnsi" w:hAnsiTheme="minorHAnsi" w:cstheme="minorHAnsi"/>
          <w:sz w:val="24"/>
          <w:szCs w:val="24"/>
        </w:rPr>
      </w:pPr>
      <w:bookmarkStart w:id="2" w:name="_Hlk96503648"/>
      <w:r w:rsidRPr="00880616">
        <w:rPr>
          <w:rFonts w:asciiTheme="minorHAnsi" w:hAnsiTheme="minorHAnsi" w:cstheme="minorHAnsi"/>
          <w:sz w:val="24"/>
          <w:szCs w:val="24"/>
        </w:rPr>
        <w:t>Definicje</w:t>
      </w:r>
    </w:p>
    <w:bookmarkEnd w:id="2"/>
    <w:p w14:paraId="78484D5B" w14:textId="77777777" w:rsidR="000F2039" w:rsidRPr="00880616" w:rsidRDefault="006A088A" w:rsidP="00253231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1.</w:t>
      </w:r>
    </w:p>
    <w:p w14:paraId="08CC99A4" w14:textId="77777777" w:rsidR="00F47831" w:rsidRPr="00880616" w:rsidRDefault="006A088A" w:rsidP="00E87D09">
      <w:pPr>
        <w:pStyle w:val="Tekstpodstawowy"/>
        <w:spacing w:before="60" w:after="60" w:line="271" w:lineRule="auto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Ilekroć w </w:t>
      </w:r>
      <w:r w:rsidR="004A7C5E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>mowie jest mowa o:</w:t>
      </w:r>
    </w:p>
    <w:p w14:paraId="2C2EEC8A" w14:textId="0A53D116" w:rsidR="0054269C" w:rsidRPr="00880616" w:rsidRDefault="0054269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CST</w:t>
      </w:r>
      <w:r w:rsidRPr="00880616">
        <w:rPr>
          <w:rFonts w:asciiTheme="minorHAnsi" w:hAnsiTheme="minorHAnsi" w:cstheme="minorHAnsi"/>
          <w:b/>
          <w:bCs/>
          <w:spacing w:val="-2"/>
        </w:rPr>
        <w:t>2021</w:t>
      </w:r>
      <w:r w:rsidRPr="00880616">
        <w:rPr>
          <w:rFonts w:asciiTheme="minorHAnsi" w:hAnsiTheme="minorHAnsi" w:cstheme="minorHAnsi"/>
          <w:spacing w:val="-2"/>
        </w:rPr>
        <w:t xml:space="preserve">” </w:t>
      </w:r>
      <w:r w:rsidR="00E6759E" w:rsidRPr="00880616">
        <w:rPr>
          <w:rFonts w:asciiTheme="minorHAnsi" w:hAnsiTheme="minorHAnsi" w:cstheme="minorHAnsi"/>
          <w:spacing w:val="-2"/>
        </w:rPr>
        <w:t xml:space="preserve">należy przez to rozumieć </w:t>
      </w:r>
      <w:r w:rsidRPr="00880616">
        <w:rPr>
          <w:rFonts w:asciiTheme="minorHAnsi" w:hAnsiTheme="minorHAnsi" w:cstheme="minorHAnsi"/>
          <w:spacing w:val="-2"/>
        </w:rPr>
        <w:t>Centralny system teleinformatyczny, o którym mowa</w:t>
      </w:r>
      <w:r w:rsidRPr="00880616">
        <w:rPr>
          <w:rFonts w:asciiTheme="minorHAnsi" w:hAnsiTheme="minorHAnsi" w:cstheme="minorHAnsi"/>
        </w:rPr>
        <w:t xml:space="preserve"> w art. </w:t>
      </w:r>
      <w:r w:rsidR="00DF5AA0" w:rsidRPr="00880616">
        <w:rPr>
          <w:rFonts w:asciiTheme="minorHAnsi" w:hAnsiTheme="minorHAnsi" w:cstheme="minorHAnsi"/>
          <w:spacing w:val="-4"/>
        </w:rPr>
        <w:t xml:space="preserve">2 </w:t>
      </w:r>
      <w:r w:rsidRPr="00880616">
        <w:rPr>
          <w:rFonts w:asciiTheme="minorHAnsi" w:hAnsiTheme="minorHAnsi" w:cstheme="minorHAnsi"/>
          <w:spacing w:val="-4"/>
        </w:rPr>
        <w:t xml:space="preserve">pkt </w:t>
      </w:r>
      <w:r w:rsidR="00EC667D" w:rsidRPr="00880616">
        <w:rPr>
          <w:rFonts w:asciiTheme="minorHAnsi" w:hAnsiTheme="minorHAnsi" w:cstheme="minorHAnsi"/>
          <w:spacing w:val="-4"/>
        </w:rPr>
        <w:t>29</w:t>
      </w:r>
      <w:r w:rsidRPr="00880616">
        <w:rPr>
          <w:rFonts w:asciiTheme="minorHAnsi" w:hAnsiTheme="minorHAnsi" w:cstheme="minorHAnsi"/>
          <w:spacing w:val="-4"/>
        </w:rPr>
        <w:t xml:space="preserve"> ustawy </w:t>
      </w:r>
      <w:r w:rsidR="00806F27" w:rsidRPr="00880616">
        <w:rPr>
          <w:rFonts w:asciiTheme="minorHAnsi" w:hAnsiTheme="minorHAnsi" w:cstheme="minorHAnsi"/>
          <w:spacing w:val="-4"/>
        </w:rPr>
        <w:t>wdrożeniowej</w:t>
      </w:r>
      <w:r w:rsidRPr="00880616">
        <w:rPr>
          <w:rFonts w:asciiTheme="minorHAnsi" w:hAnsiTheme="minorHAnsi" w:cstheme="minorHAnsi"/>
          <w:spacing w:val="-4"/>
        </w:rPr>
        <w:t>;</w:t>
      </w:r>
      <w:r w:rsidR="007E53CE" w:rsidRPr="00880616">
        <w:rPr>
          <w:rFonts w:asciiTheme="minorHAnsi" w:hAnsiTheme="minorHAnsi" w:cstheme="minorHAnsi"/>
          <w:spacing w:val="-4"/>
        </w:rPr>
        <w:t xml:space="preserve"> </w:t>
      </w:r>
      <w:r w:rsidR="009849C3" w:rsidRPr="00880616">
        <w:rPr>
          <w:rFonts w:asciiTheme="minorHAnsi" w:hAnsiTheme="minorHAnsi" w:cstheme="minorHAnsi"/>
          <w:spacing w:val="-4"/>
        </w:rPr>
        <w:t>J</w:t>
      </w:r>
      <w:r w:rsidR="007E53CE" w:rsidRPr="00880616">
        <w:rPr>
          <w:rFonts w:asciiTheme="minorHAnsi" w:hAnsiTheme="minorHAnsi" w:cstheme="minorHAnsi"/>
          <w:spacing w:val="-4"/>
        </w:rPr>
        <w:t xml:space="preserve">edną z aplikacji wchodzących w skład CST2021 jest SL2021, który zapewnia m.in. obsługę procesu rozliczania </w:t>
      </w:r>
      <w:r w:rsidR="002F5D51">
        <w:rPr>
          <w:rFonts w:asciiTheme="minorHAnsi" w:hAnsiTheme="minorHAnsi" w:cstheme="minorHAnsi"/>
          <w:spacing w:val="-4"/>
        </w:rPr>
        <w:t>P</w:t>
      </w:r>
      <w:r w:rsidR="007E53CE" w:rsidRPr="00880616">
        <w:rPr>
          <w:rFonts w:asciiTheme="minorHAnsi" w:hAnsiTheme="minorHAnsi" w:cstheme="minorHAnsi"/>
          <w:spacing w:val="-4"/>
        </w:rPr>
        <w:t>rojektu i komunikację pomiędzy</w:t>
      </w:r>
      <w:r w:rsidR="007E53CE" w:rsidRPr="00880616">
        <w:rPr>
          <w:rFonts w:asciiTheme="minorHAnsi" w:hAnsiTheme="minorHAnsi" w:cstheme="minorHAnsi"/>
        </w:rPr>
        <w:t xml:space="preserve"> Beneficjentem a Instytucją </w:t>
      </w:r>
      <w:r w:rsidR="000E4CF2" w:rsidRPr="00880616">
        <w:rPr>
          <w:rFonts w:asciiTheme="minorHAnsi" w:hAnsiTheme="minorHAnsi" w:cstheme="minorHAnsi"/>
        </w:rPr>
        <w:t>Pośredniczącą;</w:t>
      </w:r>
    </w:p>
    <w:p w14:paraId="1F353A4F" w14:textId="77777777" w:rsidR="002E542B" w:rsidRPr="00880616" w:rsidRDefault="002E542B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dniach roboczych</w:t>
      </w:r>
      <w:r w:rsidRPr="00880616">
        <w:rPr>
          <w:rFonts w:asciiTheme="minorHAnsi" w:hAnsiTheme="minorHAnsi" w:cstheme="minorHAnsi"/>
        </w:rPr>
        <w:t xml:space="preserve">” </w:t>
      </w:r>
      <w:r w:rsidR="00605AB5" w:rsidRPr="00880616">
        <w:rPr>
          <w:rFonts w:asciiTheme="minorHAnsi" w:hAnsiTheme="minorHAnsi" w:cstheme="minorHAnsi"/>
        </w:rPr>
        <w:t xml:space="preserve">należy przez to rozumieć </w:t>
      </w:r>
      <w:r w:rsidRPr="00880616">
        <w:rPr>
          <w:rFonts w:asciiTheme="minorHAnsi" w:hAnsiTheme="minorHAnsi" w:cstheme="minorHAnsi"/>
        </w:rPr>
        <w:t xml:space="preserve">dni z wyłączeniem sobót i dni ustawowo </w:t>
      </w:r>
      <w:r w:rsidRPr="00880616">
        <w:rPr>
          <w:rFonts w:asciiTheme="minorHAnsi" w:hAnsiTheme="minorHAnsi" w:cstheme="minorHAnsi"/>
          <w:spacing w:val="-6"/>
        </w:rPr>
        <w:t>wolnych od pracy w</w:t>
      </w:r>
      <w:r w:rsidR="00867F30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>rozumieniu ustawy z dnia 18 stycznia 1951 r. o dniach wolnych od pracy;</w:t>
      </w:r>
    </w:p>
    <w:p w14:paraId="580AA9D0" w14:textId="77777777" w:rsidR="006C197F" w:rsidRPr="00880616" w:rsidRDefault="006C197F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„Harmonogram Realizacji Wsparcia” </w:t>
      </w:r>
      <w:r w:rsidRPr="00880616">
        <w:rPr>
          <w:rFonts w:asciiTheme="minorHAnsi" w:hAnsiTheme="minorHAnsi" w:cstheme="minorHAnsi"/>
        </w:rPr>
        <w:t xml:space="preserve">– należy przez to rozumieć szczegółowy harmonogram </w:t>
      </w:r>
      <w:r w:rsidRPr="00880616">
        <w:rPr>
          <w:rFonts w:asciiTheme="minorHAnsi" w:hAnsiTheme="minorHAnsi" w:cstheme="minorHAnsi"/>
          <w:spacing w:val="-4"/>
        </w:rPr>
        <w:t xml:space="preserve">udzielania wsparcia w Projekcie </w:t>
      </w:r>
      <w:r w:rsidR="007E53CE" w:rsidRPr="00880616">
        <w:rPr>
          <w:rFonts w:asciiTheme="minorHAnsi" w:hAnsiTheme="minorHAnsi" w:cstheme="minorHAnsi"/>
          <w:spacing w:val="-4"/>
        </w:rPr>
        <w:t xml:space="preserve">sporządzony </w:t>
      </w:r>
      <w:r w:rsidRPr="00880616">
        <w:rPr>
          <w:rFonts w:asciiTheme="minorHAnsi" w:hAnsiTheme="minorHAnsi" w:cstheme="minorHAnsi"/>
          <w:spacing w:val="-4"/>
        </w:rPr>
        <w:t>przed rozpoczęciem udzielania wsparcia, a następnie</w:t>
      </w:r>
      <w:r w:rsidRPr="00880616">
        <w:rPr>
          <w:rFonts w:asciiTheme="minorHAnsi" w:hAnsiTheme="minorHAnsi" w:cstheme="minorHAnsi"/>
        </w:rPr>
        <w:t xml:space="preserve"> </w:t>
      </w:r>
      <w:r w:rsidR="007E53CE" w:rsidRPr="00880616">
        <w:rPr>
          <w:rFonts w:asciiTheme="minorHAnsi" w:hAnsiTheme="minorHAnsi" w:cstheme="minorHAnsi"/>
        </w:rPr>
        <w:t xml:space="preserve">zmieniany </w:t>
      </w:r>
      <w:r w:rsidRPr="00880616">
        <w:rPr>
          <w:rFonts w:asciiTheme="minorHAnsi" w:hAnsiTheme="minorHAnsi" w:cstheme="minorHAnsi"/>
        </w:rPr>
        <w:t>w trakcie realizacji Projektu;</w:t>
      </w:r>
    </w:p>
    <w:p w14:paraId="2C21647C" w14:textId="4C8901D2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kategorii kosztów</w:t>
      </w:r>
      <w:r w:rsidRPr="00880616">
        <w:rPr>
          <w:rFonts w:asciiTheme="minorHAnsi" w:hAnsiTheme="minorHAnsi" w:cstheme="minorHAnsi"/>
        </w:rPr>
        <w:t>” – należy p</w:t>
      </w:r>
      <w:r w:rsidRPr="00880616">
        <w:rPr>
          <w:rFonts w:asciiTheme="minorHAnsi" w:hAnsiTheme="minorHAnsi" w:cstheme="minorHAnsi"/>
          <w:spacing w:val="-6"/>
        </w:rPr>
        <w:t>rzez to rozumieć wyodrębniony rodzaj kosztów/wydatków w</w:t>
      </w:r>
      <w:r w:rsidR="006C197F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 xml:space="preserve">zakresie </w:t>
      </w:r>
      <w:r w:rsidRPr="00880616">
        <w:rPr>
          <w:rFonts w:asciiTheme="minorHAnsi" w:hAnsiTheme="minorHAnsi" w:cstheme="minorHAnsi"/>
        </w:rPr>
        <w:t xml:space="preserve">rzeczowym </w:t>
      </w:r>
      <w:r w:rsidR="002F5D51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rojektu;</w:t>
      </w:r>
    </w:p>
    <w:p w14:paraId="1818AD4F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konflikcie interesów</w:t>
      </w:r>
      <w:r w:rsidRPr="00880616">
        <w:rPr>
          <w:rFonts w:asciiTheme="minorHAnsi" w:hAnsiTheme="minorHAnsi" w:cstheme="minorHAnsi"/>
        </w:rPr>
        <w:t>” – należy przez to rozumieć podejmowanie jakichkolwiek działań, które prowadzą do sprzeczności pomiędzy interesem Beneficjenta, a interesem Unii Europejski</w:t>
      </w:r>
      <w:r w:rsidRPr="00880616">
        <w:rPr>
          <w:rFonts w:asciiTheme="minorHAnsi" w:hAnsiTheme="minorHAnsi" w:cstheme="minorHAnsi"/>
          <w:spacing w:val="-4"/>
        </w:rPr>
        <w:t>ej, która powoduje bezpośredni, pośredni lub potencjalny wpływ na zachowanie</w:t>
      </w:r>
      <w:r w:rsidRPr="00880616">
        <w:rPr>
          <w:rFonts w:asciiTheme="minorHAnsi" w:hAnsiTheme="minorHAnsi" w:cstheme="minorHAnsi"/>
        </w:rPr>
        <w:t xml:space="preserve"> przez </w:t>
      </w:r>
      <w:r w:rsidRPr="00880616">
        <w:rPr>
          <w:rFonts w:asciiTheme="minorHAnsi" w:hAnsiTheme="minorHAnsi" w:cstheme="minorHAnsi"/>
          <w:spacing w:val="-4"/>
        </w:rPr>
        <w:t>Beneficjenta bezstronności i obiektywizmu przy podejmowaniu decyzji finansowych</w:t>
      </w:r>
      <w:r w:rsidRPr="00880616">
        <w:rPr>
          <w:rFonts w:asciiTheme="minorHAnsi" w:hAnsiTheme="minorHAnsi" w:cstheme="minorHAnsi"/>
        </w:rPr>
        <w:t xml:space="preserve"> i przy </w:t>
      </w:r>
      <w:r w:rsidRPr="00880616">
        <w:rPr>
          <w:rFonts w:asciiTheme="minorHAnsi" w:hAnsiTheme="minorHAnsi" w:cstheme="minorHAnsi"/>
          <w:spacing w:val="-2"/>
        </w:rPr>
        <w:t>realizacji Umowy, przy czym sprzeczność ta wynika z relacji pomiędzy Beneficjentem</w:t>
      </w:r>
      <w:r w:rsidRPr="00880616">
        <w:rPr>
          <w:rFonts w:asciiTheme="minorHAnsi" w:hAnsiTheme="minorHAnsi" w:cstheme="minorHAnsi"/>
        </w:rPr>
        <w:t xml:space="preserve"> a jego kontrahentem, opartej na więziach rodzinnych, emocjonalnych lub z sympatii politycznej, przynależności państwowej, wspólnych interesów gospodarczych lub innych wspólnych interesów;</w:t>
      </w:r>
    </w:p>
    <w:p w14:paraId="05BD7563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korupcji</w:t>
      </w:r>
      <w:r w:rsidRPr="00880616">
        <w:rPr>
          <w:rFonts w:asciiTheme="minorHAnsi" w:hAnsiTheme="minorHAnsi" w:cstheme="minorHAnsi"/>
        </w:rPr>
        <w:t>” – należy przez to rozumieć czyn, o którym mowa w art. 1 ust. 3a ustawy z dnia 9</w:t>
      </w:r>
      <w:r w:rsidR="00422C29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czerwca 2006 r. o Centralnym Biurze Antykorupcyjnym, a także czyn stypizowany w art. 296a Kodeku karnego;</w:t>
      </w:r>
    </w:p>
    <w:p w14:paraId="504D0798" w14:textId="0074E3BD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kosztach bezpośrednich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 xml:space="preserve">należy przez to rozumieć kwalifikowalne koszty </w:t>
      </w:r>
      <w:r w:rsidR="002F5D51">
        <w:rPr>
          <w:rFonts w:asciiTheme="minorHAnsi" w:hAnsiTheme="minorHAnsi" w:cstheme="minorHAnsi"/>
        </w:rPr>
        <w:t>P</w:t>
      </w:r>
      <w:r w:rsidR="00854317" w:rsidRPr="00880616">
        <w:rPr>
          <w:rFonts w:asciiTheme="minorHAnsi" w:hAnsiTheme="minorHAnsi" w:cstheme="minorHAnsi"/>
        </w:rPr>
        <w:t xml:space="preserve">rojektu, które są </w:t>
      </w:r>
      <w:r w:rsidR="00854317" w:rsidRPr="00880616">
        <w:rPr>
          <w:rFonts w:asciiTheme="minorHAnsi" w:hAnsiTheme="minorHAnsi" w:cstheme="minorHAnsi"/>
          <w:spacing w:val="-4"/>
        </w:rPr>
        <w:t xml:space="preserve">bezpośrednio powiązane z realizacją </w:t>
      </w:r>
      <w:r w:rsidR="002F5D51">
        <w:rPr>
          <w:rFonts w:asciiTheme="minorHAnsi" w:hAnsiTheme="minorHAnsi" w:cstheme="minorHAnsi"/>
          <w:spacing w:val="-4"/>
        </w:rPr>
        <w:t>P</w:t>
      </w:r>
      <w:r w:rsidR="00854317" w:rsidRPr="00880616">
        <w:rPr>
          <w:rFonts w:asciiTheme="minorHAnsi" w:hAnsiTheme="minorHAnsi" w:cstheme="minorHAnsi"/>
          <w:spacing w:val="-4"/>
        </w:rPr>
        <w:t>rojektu, przy czym bezpośrednie powiązanie</w:t>
      </w:r>
      <w:r w:rsidR="00854317" w:rsidRPr="00880616">
        <w:rPr>
          <w:rFonts w:asciiTheme="minorHAnsi" w:hAnsiTheme="minorHAnsi" w:cstheme="minorHAnsi"/>
        </w:rPr>
        <w:t xml:space="preserve"> z </w:t>
      </w:r>
      <w:r w:rsidR="002F5D51">
        <w:rPr>
          <w:rFonts w:asciiTheme="minorHAnsi" w:hAnsiTheme="minorHAnsi" w:cstheme="minorHAnsi"/>
        </w:rPr>
        <w:t>P</w:t>
      </w:r>
      <w:r w:rsidR="00854317" w:rsidRPr="00880616">
        <w:rPr>
          <w:rFonts w:asciiTheme="minorHAnsi" w:hAnsiTheme="minorHAnsi" w:cstheme="minorHAnsi"/>
        </w:rPr>
        <w:t>rojektem można udokumento</w:t>
      </w:r>
      <w:r w:rsidR="00314050" w:rsidRPr="00880616">
        <w:rPr>
          <w:rFonts w:asciiTheme="minorHAnsi" w:hAnsiTheme="minorHAnsi" w:cstheme="minorHAnsi"/>
        </w:rPr>
        <w:t>wać</w:t>
      </w:r>
      <w:r w:rsidRPr="00880616">
        <w:rPr>
          <w:rFonts w:asciiTheme="minorHAnsi" w:hAnsiTheme="minorHAnsi" w:cstheme="minorHAnsi"/>
        </w:rPr>
        <w:t>;</w:t>
      </w:r>
    </w:p>
    <w:p w14:paraId="362927A3" w14:textId="65C5977C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kosztach pośrednich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 xml:space="preserve">należy </w:t>
      </w:r>
      <w:r w:rsidR="00854317" w:rsidRPr="00880616">
        <w:rPr>
          <w:rFonts w:asciiTheme="minorHAnsi" w:hAnsiTheme="minorHAnsi" w:cstheme="minorHAnsi"/>
          <w:spacing w:val="-4"/>
        </w:rPr>
        <w:t xml:space="preserve">przez to rozumieć koszty niezbędne do realizacji projektu, których </w:t>
      </w:r>
      <w:r w:rsidR="00854317" w:rsidRPr="00880616">
        <w:rPr>
          <w:rFonts w:asciiTheme="minorHAnsi" w:hAnsiTheme="minorHAnsi" w:cstheme="minorHAnsi"/>
        </w:rPr>
        <w:t xml:space="preserve">nie </w:t>
      </w:r>
      <w:r w:rsidR="00854317" w:rsidRPr="00880616">
        <w:rPr>
          <w:rFonts w:asciiTheme="minorHAnsi" w:hAnsiTheme="minorHAnsi" w:cstheme="minorHAnsi"/>
          <w:spacing w:val="-6"/>
        </w:rPr>
        <w:t xml:space="preserve">można bezpośrednio przypisać do głównego celu </w:t>
      </w:r>
      <w:r w:rsidR="002F5D51">
        <w:rPr>
          <w:rFonts w:asciiTheme="minorHAnsi" w:hAnsiTheme="minorHAnsi" w:cstheme="minorHAnsi"/>
          <w:spacing w:val="-6"/>
        </w:rPr>
        <w:t>P</w:t>
      </w:r>
      <w:r w:rsidR="002F5D51" w:rsidRPr="00880616">
        <w:rPr>
          <w:rFonts w:asciiTheme="minorHAnsi" w:hAnsiTheme="minorHAnsi" w:cstheme="minorHAnsi"/>
          <w:spacing w:val="-6"/>
        </w:rPr>
        <w:t>rojektu</w:t>
      </w:r>
      <w:r w:rsidR="00854317" w:rsidRPr="00880616">
        <w:rPr>
          <w:rFonts w:asciiTheme="minorHAnsi" w:hAnsiTheme="minorHAnsi" w:cstheme="minorHAnsi"/>
          <w:spacing w:val="-6"/>
        </w:rPr>
        <w:t xml:space="preserve">, w szczególności koszty </w:t>
      </w:r>
      <w:r w:rsidR="00854317" w:rsidRPr="00880616">
        <w:rPr>
          <w:rFonts w:asciiTheme="minorHAnsi" w:hAnsiTheme="minorHAnsi" w:cstheme="minorHAnsi"/>
        </w:rPr>
        <w:t xml:space="preserve">administracyjne związane z obsługą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="00854317" w:rsidRPr="00880616">
        <w:rPr>
          <w:rFonts w:asciiTheme="minorHAnsi" w:hAnsiTheme="minorHAnsi" w:cstheme="minorHAnsi"/>
        </w:rPr>
        <w:t xml:space="preserve">, która nie wymaga podejmowania </w:t>
      </w:r>
      <w:r w:rsidR="00854317" w:rsidRPr="00880616">
        <w:rPr>
          <w:rFonts w:asciiTheme="minorHAnsi" w:hAnsiTheme="minorHAnsi" w:cstheme="minorHAnsi"/>
          <w:spacing w:val="-6"/>
        </w:rPr>
        <w:t xml:space="preserve">merytorycznych działań zmierzających do osiągnięcia celu </w:t>
      </w:r>
      <w:r w:rsidR="002F5D51">
        <w:rPr>
          <w:rFonts w:asciiTheme="minorHAnsi" w:hAnsiTheme="minorHAnsi" w:cstheme="minorHAnsi"/>
          <w:spacing w:val="-6"/>
        </w:rPr>
        <w:t>P</w:t>
      </w:r>
      <w:r w:rsidR="002F5D51" w:rsidRPr="00880616">
        <w:rPr>
          <w:rFonts w:asciiTheme="minorHAnsi" w:hAnsiTheme="minorHAnsi" w:cstheme="minorHAnsi"/>
          <w:spacing w:val="-6"/>
        </w:rPr>
        <w:t>rojektu</w:t>
      </w:r>
      <w:r w:rsidR="00854317" w:rsidRPr="00880616">
        <w:rPr>
          <w:rFonts w:asciiTheme="minorHAnsi" w:hAnsiTheme="minorHAnsi" w:cstheme="minorHAnsi"/>
          <w:spacing w:val="-6"/>
        </w:rPr>
        <w:t>. Katalog kwalifikowalnych</w:t>
      </w:r>
      <w:r w:rsidR="00854317" w:rsidRPr="00880616">
        <w:rPr>
          <w:rFonts w:asciiTheme="minorHAnsi" w:hAnsiTheme="minorHAnsi" w:cstheme="minorHAnsi"/>
        </w:rPr>
        <w:t xml:space="preserve"> kosztów pośrednich określa regulamin wyboru projektów</w:t>
      </w:r>
      <w:r w:rsidRPr="00880616">
        <w:rPr>
          <w:rFonts w:asciiTheme="minorHAnsi" w:hAnsiTheme="minorHAnsi" w:cstheme="minorHAnsi"/>
        </w:rPr>
        <w:t xml:space="preserve">;   </w:t>
      </w:r>
    </w:p>
    <w:p w14:paraId="63E274C0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nadużyciu finansowym</w:t>
      </w:r>
      <w:r w:rsidRPr="00880616">
        <w:rPr>
          <w:rFonts w:asciiTheme="minorHAnsi" w:hAnsiTheme="minorHAnsi" w:cstheme="minorHAnsi"/>
        </w:rPr>
        <w:t xml:space="preserve">” – </w:t>
      </w:r>
      <w:r w:rsidR="00701BF1" w:rsidRPr="00880616">
        <w:rPr>
          <w:rFonts w:asciiTheme="minorHAnsi" w:hAnsiTheme="minorHAnsi" w:cstheme="minorHAnsi"/>
          <w:color w:val="000000" w:themeColor="text1"/>
        </w:rPr>
        <w:t>należy przez to rozumieć nadużycie</w:t>
      </w:r>
      <w:r w:rsidR="004A0DC0" w:rsidRPr="00880616">
        <w:rPr>
          <w:rFonts w:asciiTheme="minorHAnsi" w:hAnsiTheme="minorHAnsi" w:cstheme="minorHAnsi"/>
          <w:color w:val="000000" w:themeColor="text1"/>
        </w:rPr>
        <w:t>,</w:t>
      </w:r>
      <w:r w:rsidR="00701BF1" w:rsidRPr="00880616">
        <w:rPr>
          <w:rFonts w:asciiTheme="minorHAnsi" w:hAnsiTheme="minorHAnsi" w:cstheme="minorHAnsi"/>
          <w:color w:val="000000" w:themeColor="text1"/>
        </w:rPr>
        <w:t xml:space="preserve"> o którym mowa w art. 3 ust. 2 dyrektywy Parlamentu Europejskiego i Rady (UE) 2017/1371 z dnia 5 lipca 2017 r. w sprawie zwalczania za pośrednictwem prawa karnego nadużyć na szkodę interesów finansowych Unii</w:t>
      </w:r>
      <w:r w:rsidR="00837DE1" w:rsidRPr="00880616">
        <w:rPr>
          <w:rFonts w:asciiTheme="minorHAnsi" w:hAnsiTheme="minorHAnsi" w:cstheme="minorHAnsi"/>
        </w:rPr>
        <w:t>;</w:t>
      </w:r>
    </w:p>
    <w:p w14:paraId="01A5D01B" w14:textId="1FA4C146" w:rsidR="005C67EB" w:rsidRPr="00880616" w:rsidRDefault="00902EE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„</w:t>
      </w:r>
      <w:r w:rsidRPr="00880616">
        <w:rPr>
          <w:rFonts w:asciiTheme="minorHAnsi" w:hAnsiTheme="minorHAnsi" w:cstheme="minorHAnsi"/>
          <w:b/>
          <w:bCs/>
        </w:rPr>
        <w:t>okresie rozliczeniowym</w:t>
      </w:r>
      <w:r w:rsidRPr="00880616">
        <w:rPr>
          <w:rFonts w:asciiTheme="minorHAnsi" w:hAnsiTheme="minorHAnsi" w:cstheme="minorHAnsi"/>
        </w:rPr>
        <w:t>” –</w:t>
      </w:r>
      <w:r w:rsidR="00D43F9D" w:rsidRPr="00880616">
        <w:rPr>
          <w:rFonts w:asciiTheme="minorHAnsi" w:hAnsiTheme="minorHAnsi" w:cstheme="minorHAnsi"/>
        </w:rPr>
        <w:t xml:space="preserve">– </w:t>
      </w:r>
      <w:r w:rsidR="003D638C" w:rsidRPr="00880616">
        <w:rPr>
          <w:rFonts w:asciiTheme="minorHAnsi" w:hAnsiTheme="minorHAnsi" w:cstheme="minorHAnsi"/>
        </w:rPr>
        <w:t>n</w:t>
      </w:r>
      <w:r w:rsidR="003D638C" w:rsidRPr="00880616">
        <w:rPr>
          <w:rFonts w:asciiTheme="minorHAnsi" w:hAnsiTheme="minorHAnsi" w:cstheme="minorHAnsi"/>
          <w:spacing w:val="-2"/>
        </w:rPr>
        <w:t>ależy przez to rozumieć okres, którego dotyczy wniosek o</w:t>
      </w:r>
      <w:r w:rsidR="00CE28DA" w:rsidRPr="00880616">
        <w:rPr>
          <w:rFonts w:asciiTheme="minorHAnsi" w:hAnsiTheme="minorHAnsi" w:cstheme="minorHAnsi"/>
          <w:spacing w:val="-2"/>
        </w:rPr>
        <w:t> </w:t>
      </w:r>
      <w:r w:rsidR="003D638C" w:rsidRPr="00880616">
        <w:rPr>
          <w:rFonts w:asciiTheme="minorHAnsi" w:hAnsiTheme="minorHAnsi" w:cstheme="minorHAnsi"/>
          <w:spacing w:val="-2"/>
        </w:rPr>
        <w:t xml:space="preserve">płatność, </w:t>
      </w:r>
      <w:r w:rsidR="003D638C" w:rsidRPr="00880616">
        <w:rPr>
          <w:rFonts w:asciiTheme="minorHAnsi" w:hAnsiTheme="minorHAnsi" w:cstheme="minorHAnsi"/>
          <w:spacing w:val="-4"/>
        </w:rPr>
        <w:t xml:space="preserve">przy czym </w:t>
      </w:r>
      <w:r w:rsidR="00FD5FAE" w:rsidRPr="00880616">
        <w:rPr>
          <w:rFonts w:asciiTheme="minorHAnsi" w:hAnsiTheme="minorHAnsi" w:cstheme="minorHAnsi"/>
          <w:spacing w:val="-4"/>
        </w:rPr>
        <w:t>w przypadku pierwszego wniosku o płatność tzw. wniosku o zaliczkę, okres rozliczeniowy</w:t>
      </w:r>
      <w:r w:rsidR="00FD5FAE" w:rsidRPr="00880616">
        <w:rPr>
          <w:rFonts w:asciiTheme="minorHAnsi" w:hAnsiTheme="minorHAnsi" w:cstheme="minorHAnsi"/>
        </w:rPr>
        <w:t xml:space="preserve"> „od (…)” „do (…)” powinien wynosić 1 dzień</w:t>
      </w:r>
      <w:r w:rsidR="00930B28" w:rsidRPr="00880616">
        <w:rPr>
          <w:rStyle w:val="Odwoanieprzypisudolnego"/>
          <w:rFonts w:asciiTheme="minorHAnsi" w:hAnsiTheme="minorHAnsi" w:cstheme="minorHAnsi"/>
        </w:rPr>
        <w:footnoteReference w:id="4"/>
      </w:r>
      <w:r w:rsidR="00FD5FAE" w:rsidRPr="00880616">
        <w:rPr>
          <w:rFonts w:asciiTheme="minorHAnsi" w:hAnsiTheme="minorHAnsi" w:cstheme="minorHAnsi"/>
        </w:rPr>
        <w:t xml:space="preserve">. </w:t>
      </w:r>
      <w:r w:rsidR="003D638C" w:rsidRPr="00880616">
        <w:rPr>
          <w:rFonts w:asciiTheme="minorHAnsi" w:hAnsiTheme="minorHAnsi" w:cstheme="minorHAnsi"/>
        </w:rPr>
        <w:t xml:space="preserve">Dla </w:t>
      </w:r>
      <w:r w:rsidR="00FD5FAE" w:rsidRPr="00880616">
        <w:rPr>
          <w:rFonts w:asciiTheme="minorHAnsi" w:hAnsiTheme="minorHAnsi" w:cstheme="minorHAnsi"/>
        </w:rPr>
        <w:t>dr</w:t>
      </w:r>
      <w:r w:rsidR="00FD5FAE" w:rsidRPr="00880616">
        <w:rPr>
          <w:rFonts w:asciiTheme="minorHAnsi" w:hAnsiTheme="minorHAnsi" w:cstheme="minorHAnsi"/>
          <w:spacing w:val="-4"/>
        </w:rPr>
        <w:t>ugiego</w:t>
      </w:r>
      <w:r w:rsidR="00FD5FAE" w:rsidRPr="00880616" w:rsidDel="003141B3">
        <w:rPr>
          <w:rFonts w:asciiTheme="minorHAnsi" w:hAnsiTheme="minorHAnsi" w:cstheme="minorHAnsi"/>
          <w:spacing w:val="-4"/>
        </w:rPr>
        <w:t xml:space="preserve"> </w:t>
      </w:r>
      <w:r w:rsidR="003D638C" w:rsidRPr="00880616">
        <w:rPr>
          <w:rFonts w:asciiTheme="minorHAnsi" w:hAnsiTheme="minorHAnsi" w:cstheme="minorHAnsi"/>
          <w:spacing w:val="-4"/>
        </w:rPr>
        <w:t>i kolejnych wniosków o</w:t>
      </w:r>
      <w:r w:rsidR="00314050" w:rsidRPr="00880616">
        <w:rPr>
          <w:rFonts w:asciiTheme="minorHAnsi" w:hAnsiTheme="minorHAnsi" w:cstheme="minorHAnsi"/>
          <w:spacing w:val="-4"/>
        </w:rPr>
        <w:t> </w:t>
      </w:r>
      <w:r w:rsidR="003D638C" w:rsidRPr="00880616">
        <w:rPr>
          <w:rFonts w:asciiTheme="minorHAnsi" w:hAnsiTheme="minorHAnsi" w:cstheme="minorHAnsi"/>
          <w:spacing w:val="-4"/>
        </w:rPr>
        <w:t xml:space="preserve">płatność okres </w:t>
      </w:r>
      <w:r w:rsidR="003D638C" w:rsidRPr="00880616">
        <w:rPr>
          <w:rFonts w:asciiTheme="minorHAnsi" w:hAnsiTheme="minorHAnsi" w:cstheme="minorHAnsi"/>
        </w:rPr>
        <w:t xml:space="preserve">rozliczeniowy </w:t>
      </w:r>
      <w:r w:rsidR="00FD5FAE" w:rsidRPr="00880616">
        <w:rPr>
          <w:rFonts w:asciiTheme="minorHAnsi" w:hAnsiTheme="minorHAnsi" w:cstheme="minorHAnsi"/>
        </w:rPr>
        <w:t xml:space="preserve">powinien być zgodny z harmonogramem płatności (tj. np. miesiąc, kwartał), a także </w:t>
      </w:r>
      <w:r w:rsidR="003D638C" w:rsidRPr="00880616">
        <w:rPr>
          <w:rFonts w:asciiTheme="minorHAnsi" w:hAnsiTheme="minorHAnsi" w:cstheme="minorHAnsi"/>
        </w:rPr>
        <w:t>nie może być krótszy niż jeden pełny miesiąc kalendarzowy i dłuższy niż 3</w:t>
      </w:r>
      <w:r w:rsidR="00CE28DA" w:rsidRPr="00880616">
        <w:rPr>
          <w:rFonts w:asciiTheme="minorHAnsi" w:hAnsiTheme="minorHAnsi" w:cstheme="minorHAnsi"/>
        </w:rPr>
        <w:t> </w:t>
      </w:r>
      <w:r w:rsidR="003D638C" w:rsidRPr="00880616">
        <w:rPr>
          <w:rFonts w:asciiTheme="minorHAnsi" w:hAnsiTheme="minorHAnsi" w:cstheme="minorHAnsi"/>
        </w:rPr>
        <w:t>m</w:t>
      </w:r>
      <w:r w:rsidR="00CE28DA" w:rsidRPr="00880616">
        <w:rPr>
          <w:rFonts w:asciiTheme="minorHAnsi" w:hAnsiTheme="minorHAnsi" w:cstheme="minorHAnsi"/>
        </w:rPr>
        <w:t>iesiące</w:t>
      </w:r>
      <w:r w:rsidR="00AB3B6A" w:rsidRPr="00880616">
        <w:rPr>
          <w:rStyle w:val="Odwoanieprzypisudolnego"/>
          <w:rFonts w:asciiTheme="minorHAnsi" w:hAnsiTheme="minorHAnsi" w:cstheme="minorHAnsi"/>
        </w:rPr>
        <w:footnoteReference w:id="5"/>
      </w:r>
      <w:r w:rsidR="00FD5FAE" w:rsidRPr="00880616">
        <w:rPr>
          <w:rFonts w:asciiTheme="minorHAnsi" w:hAnsiTheme="minorHAnsi" w:cstheme="minorHAnsi"/>
        </w:rPr>
        <w:t xml:space="preserve">. Okresy </w:t>
      </w:r>
      <w:r w:rsidR="00DD0293" w:rsidRPr="00880616">
        <w:rPr>
          <w:rFonts w:asciiTheme="minorHAnsi" w:hAnsiTheme="minorHAnsi" w:cstheme="minorHAnsi"/>
        </w:rPr>
        <w:t xml:space="preserve">rozliczeniowe </w:t>
      </w:r>
      <w:r w:rsidR="00FD5FAE" w:rsidRPr="00880616">
        <w:rPr>
          <w:rFonts w:asciiTheme="minorHAnsi" w:hAnsiTheme="minorHAnsi" w:cstheme="minorHAnsi"/>
        </w:rPr>
        <w:t xml:space="preserve">poszczególnych wniosków </w:t>
      </w:r>
      <w:r w:rsidR="004C4C73">
        <w:rPr>
          <w:rFonts w:asciiTheme="minorHAnsi" w:hAnsiTheme="minorHAnsi" w:cstheme="minorHAnsi"/>
        </w:rPr>
        <w:t xml:space="preserve">o płatność </w:t>
      </w:r>
      <w:r w:rsidR="00FD5FAE" w:rsidRPr="00880616">
        <w:rPr>
          <w:rFonts w:asciiTheme="minorHAnsi" w:hAnsiTheme="minorHAnsi" w:cstheme="minorHAnsi"/>
        </w:rPr>
        <w:t>nie mogą na siebie zachodzić;</w:t>
      </w:r>
    </w:p>
    <w:p w14:paraId="512D53EE" w14:textId="77777777" w:rsidR="000B7389" w:rsidRPr="00880616" w:rsidRDefault="00BE65D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>„</w:t>
      </w:r>
      <w:r w:rsidR="00741190" w:rsidRPr="00880616">
        <w:rPr>
          <w:rFonts w:asciiTheme="minorHAnsi" w:hAnsiTheme="minorHAnsi" w:cstheme="minorHAnsi"/>
          <w:b/>
          <w:bCs/>
        </w:rPr>
        <w:t>operacji</w:t>
      </w:r>
      <w:r w:rsidR="00E6759E" w:rsidRPr="00880616">
        <w:rPr>
          <w:rFonts w:asciiTheme="minorHAnsi" w:hAnsiTheme="minorHAnsi" w:cstheme="minorHAnsi"/>
          <w:b/>
          <w:bCs/>
        </w:rPr>
        <w:t xml:space="preserve"> </w:t>
      </w:r>
      <w:r w:rsidR="003D638C" w:rsidRPr="00880616">
        <w:rPr>
          <w:rFonts w:asciiTheme="minorHAnsi" w:hAnsiTheme="minorHAnsi" w:cstheme="minorHAnsi"/>
          <w:b/>
          <w:bCs/>
        </w:rPr>
        <w:t>gospodarcz</w:t>
      </w:r>
      <w:r w:rsidR="00E6759E" w:rsidRPr="00880616">
        <w:rPr>
          <w:rFonts w:asciiTheme="minorHAnsi" w:hAnsiTheme="minorHAnsi" w:cstheme="minorHAnsi"/>
          <w:b/>
          <w:bCs/>
        </w:rPr>
        <w:t>ej</w:t>
      </w:r>
      <w:r w:rsidR="00E6759E" w:rsidRPr="00880616">
        <w:rPr>
          <w:rFonts w:asciiTheme="minorHAnsi" w:hAnsiTheme="minorHAnsi" w:cstheme="minorHAnsi"/>
          <w:iCs/>
        </w:rPr>
        <w:t xml:space="preserve">” należy przez to rozumieć </w:t>
      </w:r>
      <w:r w:rsidR="003D638C" w:rsidRPr="00880616">
        <w:rPr>
          <w:rFonts w:asciiTheme="minorHAnsi" w:hAnsiTheme="minorHAnsi" w:cstheme="minorHAnsi"/>
          <w:iCs/>
        </w:rPr>
        <w:t>każde zdarzenie gospodarcze, które można wyr</w:t>
      </w:r>
      <w:r w:rsidR="003D638C" w:rsidRPr="00880616">
        <w:rPr>
          <w:rFonts w:asciiTheme="minorHAnsi" w:hAnsiTheme="minorHAnsi" w:cstheme="minorHAnsi"/>
          <w:iCs/>
          <w:spacing w:val="-4"/>
        </w:rPr>
        <w:t>azić wartościowo i które wywiera wpływ na aktywa i/lub pasywa jednostki (powoduje zmiany w aktywach i/lub pasywach), w związku z czym podlega odpowiedniemu</w:t>
      </w:r>
      <w:r w:rsidR="003D638C" w:rsidRPr="00880616">
        <w:rPr>
          <w:rFonts w:asciiTheme="minorHAnsi" w:hAnsiTheme="minorHAnsi" w:cstheme="minorHAnsi"/>
          <w:iCs/>
        </w:rPr>
        <w:t xml:space="preserve"> zapisowi </w:t>
      </w:r>
      <w:r w:rsidR="003D638C" w:rsidRPr="00880616">
        <w:rPr>
          <w:rFonts w:asciiTheme="minorHAnsi" w:hAnsiTheme="minorHAnsi" w:cstheme="minorHAnsi"/>
          <w:iCs/>
          <w:spacing w:val="-6"/>
        </w:rPr>
        <w:t>w księgach rachunkowych tej jednostki. Dokumentem potwierdzającym dokonanie</w:t>
      </w:r>
      <w:r w:rsidR="003D638C" w:rsidRPr="00880616">
        <w:rPr>
          <w:rFonts w:asciiTheme="minorHAnsi" w:hAnsiTheme="minorHAnsi" w:cstheme="minorHAnsi"/>
          <w:iCs/>
        </w:rPr>
        <w:t xml:space="preserve"> operacji gospodarczej jest dowód księgowy (art. 21 ust. 1 ustawy </w:t>
      </w:r>
      <w:r w:rsidR="003D638C" w:rsidRPr="00880616">
        <w:rPr>
          <w:rFonts w:asciiTheme="minorHAnsi" w:hAnsiTheme="minorHAnsi" w:cstheme="minorHAnsi"/>
        </w:rPr>
        <w:t xml:space="preserve">z dnia 29 września 1994 r. </w:t>
      </w:r>
      <w:r w:rsidR="003D638C" w:rsidRPr="00880616">
        <w:rPr>
          <w:rFonts w:asciiTheme="minorHAnsi" w:hAnsiTheme="minorHAnsi" w:cstheme="minorHAnsi"/>
          <w:iCs/>
        </w:rPr>
        <w:t>o rachunkowości), który stanowi podstawę do dokonania zapisu w księgach rachunkowych (ewidencji)</w:t>
      </w:r>
      <w:r w:rsidR="000B7389" w:rsidRPr="00880616">
        <w:rPr>
          <w:rFonts w:asciiTheme="minorHAnsi" w:hAnsiTheme="minorHAnsi" w:cstheme="minorHAnsi"/>
          <w:iCs/>
        </w:rPr>
        <w:t>;</w:t>
      </w:r>
    </w:p>
    <w:p w14:paraId="52F9AD2C" w14:textId="3A7F35D2" w:rsidR="00C50AC6" w:rsidRPr="00880616" w:rsidRDefault="00C50AC6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„oszczędności” - </w:t>
      </w:r>
      <w:r w:rsidR="00075F15" w:rsidRPr="00880616">
        <w:rPr>
          <w:rFonts w:asciiTheme="minorHAnsi" w:hAnsiTheme="minorHAnsi" w:cstheme="minorHAnsi"/>
        </w:rPr>
        <w:t>należy przez to rozumieć środki </w:t>
      </w:r>
      <w:r w:rsidR="003F55A3" w:rsidRPr="00880616">
        <w:rPr>
          <w:rFonts w:asciiTheme="minorHAnsi" w:hAnsiTheme="minorHAnsi" w:cstheme="minorHAnsi"/>
        </w:rPr>
        <w:t>dofinansowania niewykorzystane</w:t>
      </w:r>
      <w:r w:rsidR="00075F15" w:rsidRPr="00880616">
        <w:rPr>
          <w:rFonts w:asciiTheme="minorHAnsi" w:hAnsiTheme="minorHAnsi" w:cstheme="minorHAnsi"/>
        </w:rPr>
        <w:t xml:space="preserve"> przez Beneficj</w:t>
      </w:r>
      <w:r w:rsidR="00075F15" w:rsidRPr="00880616">
        <w:rPr>
          <w:rFonts w:asciiTheme="minorHAnsi" w:hAnsiTheme="minorHAnsi" w:cstheme="minorHAnsi"/>
          <w:iCs/>
          <w:spacing w:val="-4"/>
        </w:rPr>
        <w:t xml:space="preserve">enta w związku z realizacją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>rojektu</w:t>
      </w:r>
      <w:r w:rsidR="003F55A3" w:rsidRPr="00880616">
        <w:rPr>
          <w:rFonts w:asciiTheme="minorHAnsi" w:hAnsiTheme="minorHAnsi" w:cstheme="minorHAnsi"/>
          <w:iCs/>
          <w:spacing w:val="-4"/>
        </w:rPr>
        <w:t xml:space="preserve">, mimo zrealizowania założeń i celów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>rojektu</w:t>
      </w:r>
      <w:r w:rsidR="002F5D51" w:rsidRPr="00880616">
        <w:rPr>
          <w:rFonts w:asciiTheme="minorHAnsi" w:hAnsiTheme="minorHAnsi" w:cstheme="minorHAnsi"/>
        </w:rPr>
        <w:t xml:space="preserve"> </w:t>
      </w:r>
      <w:r w:rsidR="003F55A3" w:rsidRPr="00880616">
        <w:rPr>
          <w:rFonts w:asciiTheme="minorHAnsi" w:hAnsiTheme="minorHAnsi" w:cstheme="minorHAnsi"/>
        </w:rPr>
        <w:t>zgodnie z Wnioskiem</w:t>
      </w:r>
      <w:r w:rsidR="00C61E2C" w:rsidRPr="00880616">
        <w:rPr>
          <w:rFonts w:asciiTheme="minorHAnsi" w:hAnsiTheme="minorHAnsi" w:cstheme="minorHAnsi"/>
        </w:rPr>
        <w:t>;</w:t>
      </w:r>
    </w:p>
    <w:p w14:paraId="4F7562E0" w14:textId="54D355A2" w:rsidR="00B64563" w:rsidRPr="00880616" w:rsidRDefault="00E6759E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Partnerze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>na</w:t>
      </w:r>
      <w:r w:rsidR="00854317" w:rsidRPr="00880616">
        <w:rPr>
          <w:rFonts w:asciiTheme="minorHAnsi" w:hAnsiTheme="minorHAnsi" w:cstheme="minorHAnsi"/>
          <w:iCs/>
          <w:spacing w:val="-6"/>
        </w:rPr>
        <w:t xml:space="preserve">leży przez to rozumieć podmiot w rozumieniu art. 39 ustawy wdrożeniowej,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który </w:t>
      </w:r>
      <w:r w:rsidR="00854317" w:rsidRPr="00880616">
        <w:rPr>
          <w:rFonts w:asciiTheme="minorHAnsi" w:hAnsiTheme="minorHAnsi" w:cstheme="minorHAnsi"/>
        </w:rPr>
        <w:t xml:space="preserve">jest wymieniony w zatwierdzonym wniosku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="00854317" w:rsidRPr="00880616">
        <w:rPr>
          <w:rFonts w:asciiTheme="minorHAnsi" w:hAnsiTheme="minorHAnsi" w:cstheme="minorHAnsi"/>
        </w:rPr>
        <w:t>, realizujący wspólnie z</w:t>
      </w:r>
      <w:r w:rsidR="00784522" w:rsidRPr="00880616">
        <w:rPr>
          <w:rFonts w:asciiTheme="minorHAnsi" w:hAnsiTheme="minorHAnsi" w:cstheme="minorHAnsi"/>
        </w:rPr>
        <w:t> </w:t>
      </w:r>
      <w:r w:rsidR="00854317" w:rsidRPr="00880616">
        <w:rPr>
          <w:rFonts w:asciiTheme="minorHAnsi" w:hAnsiTheme="minorHAnsi" w:cstheme="minorHAnsi"/>
        </w:rPr>
        <w:t>Benefi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cjentem (i ewentualnie innymi Partnerami)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 xml:space="preserve">rojekt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na warunkach określonych w Umowie </w:t>
      </w:r>
      <w:r w:rsidR="00854317" w:rsidRPr="00880616">
        <w:rPr>
          <w:rFonts w:asciiTheme="minorHAnsi" w:hAnsiTheme="minorHAnsi" w:cstheme="minorHAnsi"/>
        </w:rPr>
        <w:t xml:space="preserve">i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porozumieniu albo umowie o partnerstwie i wnoszący do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 xml:space="preserve">rojektu </w:t>
      </w:r>
      <w:r w:rsidR="00854317" w:rsidRPr="00880616">
        <w:rPr>
          <w:rFonts w:asciiTheme="minorHAnsi" w:hAnsiTheme="minorHAnsi" w:cstheme="minorHAnsi"/>
          <w:iCs/>
          <w:spacing w:val="-4"/>
        </w:rPr>
        <w:t>zasoby ludzkie, organizacyjne,</w:t>
      </w:r>
      <w:r w:rsidR="00854317" w:rsidRPr="00880616">
        <w:rPr>
          <w:rFonts w:asciiTheme="minorHAnsi" w:hAnsiTheme="minorHAnsi" w:cstheme="minorHAnsi"/>
        </w:rPr>
        <w:t xml:space="preserve"> techniczne lub finansowe, bez którego realizacja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854317" w:rsidRPr="00880616">
        <w:rPr>
          <w:rFonts w:asciiTheme="minorHAnsi" w:hAnsiTheme="minorHAnsi" w:cstheme="minorHAnsi"/>
        </w:rPr>
        <w:t>nie byłaby możliwa;</w:t>
      </w:r>
    </w:p>
    <w:p w14:paraId="655F08CF" w14:textId="77777777" w:rsidR="00B003B7" w:rsidRPr="00880616" w:rsidRDefault="00B003B7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>„</w:t>
      </w:r>
      <w:r w:rsidRPr="00880616">
        <w:rPr>
          <w:rFonts w:asciiTheme="minorHAnsi" w:hAnsiTheme="minorHAnsi" w:cstheme="minorHAnsi"/>
          <w:b/>
          <w:bCs/>
        </w:rPr>
        <w:t>portalu</w:t>
      </w:r>
      <w:r w:rsidRPr="00880616">
        <w:rPr>
          <w:rFonts w:asciiTheme="minorHAnsi" w:hAnsiTheme="minorHAnsi" w:cstheme="minorHAnsi"/>
          <w:iCs/>
        </w:rPr>
        <w:t xml:space="preserve">” - </w:t>
      </w:r>
      <w:r w:rsidRPr="00880616">
        <w:rPr>
          <w:rFonts w:asciiTheme="minorHAnsi" w:hAnsiTheme="minorHAnsi" w:cstheme="minorHAnsi"/>
        </w:rPr>
        <w:t>n</w:t>
      </w:r>
      <w:r w:rsidRPr="00880616">
        <w:rPr>
          <w:rFonts w:asciiTheme="minorHAnsi" w:hAnsiTheme="minorHAnsi" w:cstheme="minorHAnsi"/>
          <w:spacing w:val="-2"/>
        </w:rPr>
        <w:t xml:space="preserve">ależy przez to rozumieć </w:t>
      </w:r>
      <w:r w:rsidRPr="00880616">
        <w:rPr>
          <w:rFonts w:asciiTheme="minorHAnsi" w:hAnsiTheme="minorHAnsi" w:cstheme="minorHAnsi"/>
          <w:iCs/>
          <w:spacing w:val="-2"/>
        </w:rPr>
        <w:t>internetowy</w:t>
      </w:r>
      <w:r w:rsidR="00752DA3" w:rsidRPr="00880616">
        <w:rPr>
          <w:spacing w:val="-2"/>
        </w:rPr>
        <w:t xml:space="preserve"> </w:t>
      </w:r>
      <w:r w:rsidR="00752DA3" w:rsidRPr="00880616">
        <w:rPr>
          <w:rFonts w:asciiTheme="minorHAnsi" w:hAnsiTheme="minorHAnsi" w:cstheme="minorHAnsi"/>
          <w:iCs/>
          <w:spacing w:val="-2"/>
        </w:rPr>
        <w:t>Portal Funduszy Europejskich</w:t>
      </w:r>
      <w:r w:rsidR="00B64563" w:rsidRPr="00880616">
        <w:rPr>
          <w:rFonts w:asciiTheme="minorHAnsi" w:hAnsiTheme="minorHAnsi" w:cstheme="minorHAnsi"/>
          <w:iCs/>
          <w:spacing w:val="-2"/>
        </w:rPr>
        <w:t>,</w:t>
      </w:r>
      <w:r w:rsidRPr="00880616">
        <w:rPr>
          <w:rFonts w:asciiTheme="minorHAnsi" w:hAnsiTheme="minorHAnsi" w:cstheme="minorHAnsi"/>
          <w:iCs/>
          <w:spacing w:val="-2"/>
        </w:rPr>
        <w:t xml:space="preserve"> </w:t>
      </w:r>
      <w:r w:rsidR="00B64563" w:rsidRPr="00880616">
        <w:rPr>
          <w:rFonts w:asciiTheme="minorHAnsi" w:hAnsiTheme="minorHAnsi" w:cstheme="minorHAnsi"/>
          <w:iCs/>
          <w:spacing w:val="-2"/>
        </w:rPr>
        <w:t xml:space="preserve">o którym </w:t>
      </w:r>
      <w:r w:rsidR="00B64563" w:rsidRPr="00880616">
        <w:rPr>
          <w:rFonts w:asciiTheme="minorHAnsi" w:hAnsiTheme="minorHAnsi" w:cstheme="minorHAnsi"/>
          <w:iCs/>
        </w:rPr>
        <w:t>mowa w art. 46 lit. b rozporządzenia ogólnego, znajdujący się</w:t>
      </w:r>
      <w:r w:rsidR="00B64563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pod adresem: </w:t>
      </w:r>
      <w:hyperlink r:id="rId9" w:history="1">
        <w:r w:rsidR="005F5867" w:rsidRPr="00880616">
          <w:rPr>
            <w:rStyle w:val="Hipercze"/>
            <w:rFonts w:asciiTheme="minorHAnsi" w:hAnsiTheme="minorHAnsi" w:cstheme="minorHAnsi"/>
          </w:rPr>
          <w:t>https://www.funduszeeuropejskie.gov.pl/</w:t>
        </w:r>
      </w:hyperlink>
      <w:r w:rsidRPr="00880616">
        <w:rPr>
          <w:rFonts w:asciiTheme="minorHAnsi" w:hAnsiTheme="minorHAnsi" w:cstheme="minorHAnsi"/>
          <w:iCs/>
        </w:rPr>
        <w:t>;</w:t>
      </w:r>
    </w:p>
    <w:p w14:paraId="09E1DA73" w14:textId="77777777" w:rsidR="006A088A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741190" w:rsidRPr="00880616">
        <w:rPr>
          <w:rFonts w:asciiTheme="minorHAnsi" w:hAnsiTheme="minorHAnsi" w:cstheme="minorHAnsi"/>
          <w:b/>
          <w:bCs/>
        </w:rPr>
        <w:t>Programie</w:t>
      </w:r>
      <w:r w:rsidR="00741190" w:rsidRPr="00880616">
        <w:rPr>
          <w:rFonts w:asciiTheme="minorHAnsi" w:hAnsiTheme="minorHAnsi" w:cstheme="minorHAnsi"/>
        </w:rPr>
        <w:t xml:space="preserve">” </w:t>
      </w:r>
      <w:r w:rsidR="00293758" w:rsidRPr="00880616">
        <w:rPr>
          <w:rFonts w:asciiTheme="minorHAnsi" w:hAnsiTheme="minorHAnsi" w:cstheme="minorHAnsi"/>
        </w:rPr>
        <w:t>należy przez to rozumieć program Fundusze Europejskie dla Dolnego Śląska 2021–</w:t>
      </w:r>
      <w:r w:rsidR="00293758" w:rsidRPr="00880616">
        <w:rPr>
          <w:rFonts w:asciiTheme="minorHAnsi" w:hAnsiTheme="minorHAnsi" w:cstheme="minorHAnsi"/>
          <w:spacing w:val="-2"/>
        </w:rPr>
        <w:t>2027 (FEDS 2021–2027), zatwierdzony decyzją Komisji Europejskiej nr CCI 2021PL16</w:t>
      </w:r>
      <w:r w:rsidR="00293758" w:rsidRPr="00880616">
        <w:rPr>
          <w:rFonts w:asciiTheme="minorHAnsi" w:hAnsiTheme="minorHAnsi" w:cstheme="minorHAnsi"/>
        </w:rPr>
        <w:t xml:space="preserve">FFPR001 z dnia 5 grudnia 2022 r. (z </w:t>
      </w:r>
      <w:proofErr w:type="spellStart"/>
      <w:r w:rsidR="00293758" w:rsidRPr="00880616">
        <w:rPr>
          <w:rFonts w:asciiTheme="minorHAnsi" w:hAnsiTheme="minorHAnsi" w:cstheme="minorHAnsi"/>
        </w:rPr>
        <w:t>późn</w:t>
      </w:r>
      <w:proofErr w:type="spellEnd"/>
      <w:r w:rsidR="00293758" w:rsidRPr="00880616">
        <w:rPr>
          <w:rFonts w:asciiTheme="minorHAnsi" w:hAnsiTheme="minorHAnsi" w:cstheme="minorHAnsi"/>
        </w:rPr>
        <w:t>. zm.) oraz przyjęty Uchwałą nr 6333/VI/22 Zarządu Województwa Dolnośląskiego z dnia 27 grudnia 2022 r. w sprawie  przyjęcia programu Fundusze Europejskie dla Doln</w:t>
      </w:r>
      <w:r w:rsidR="00293758" w:rsidRPr="00880616">
        <w:rPr>
          <w:rFonts w:asciiTheme="minorHAnsi" w:hAnsiTheme="minorHAnsi" w:cstheme="minorHAnsi"/>
          <w:spacing w:val="-2"/>
        </w:rPr>
        <w:t>ego Śląska 2021-2027 wraz z Prognozą oddziaływania na środowisko programu Fundusze</w:t>
      </w:r>
      <w:r w:rsidR="00293758" w:rsidRPr="00880616">
        <w:rPr>
          <w:rFonts w:asciiTheme="minorHAnsi" w:hAnsiTheme="minorHAnsi" w:cstheme="minorHAnsi"/>
        </w:rPr>
        <w:t xml:space="preserve"> Europejskie dla Dolnego Śląska 2021-2027 wraz z załącznikiem (TPST subregion wałbrzyski) oraz podsumowaniem (z  </w:t>
      </w:r>
      <w:proofErr w:type="spellStart"/>
      <w:r w:rsidR="00293758" w:rsidRPr="00880616">
        <w:rPr>
          <w:rFonts w:asciiTheme="minorHAnsi" w:hAnsiTheme="minorHAnsi" w:cstheme="minorHAnsi"/>
        </w:rPr>
        <w:t>późn</w:t>
      </w:r>
      <w:proofErr w:type="spellEnd"/>
      <w:r w:rsidR="00293758" w:rsidRPr="00880616">
        <w:rPr>
          <w:rFonts w:asciiTheme="minorHAnsi" w:hAnsiTheme="minorHAnsi" w:cstheme="minorHAnsi"/>
        </w:rPr>
        <w:t>. zm.). Obsługę kompetencji Zarządu Województwa Dolnośląskiego w zakr</w:t>
      </w:r>
      <w:r w:rsidR="00293758" w:rsidRPr="00880616">
        <w:rPr>
          <w:rFonts w:asciiTheme="minorHAnsi" w:hAnsiTheme="minorHAnsi" w:cstheme="minorHAnsi"/>
          <w:spacing w:val="-2"/>
        </w:rPr>
        <w:t>esie</w:t>
      </w:r>
      <w:r w:rsidR="00293758" w:rsidRPr="00880616">
        <w:rPr>
          <w:rFonts w:asciiTheme="minorHAnsi" w:hAnsiTheme="minorHAnsi" w:cstheme="minorHAnsi"/>
        </w:rPr>
        <w:t xml:space="preserve"> Programu zapewniają właściwe komórki organizacyjne Urzędu Marszałkowskiego Województwa Dolnośląskiego zaangażowane w zarządzanie, wdrażanie i kontrolę</w:t>
      </w:r>
      <w:r w:rsidR="00741190" w:rsidRPr="00880616">
        <w:rPr>
          <w:rFonts w:asciiTheme="minorHAnsi" w:hAnsiTheme="minorHAnsi" w:cstheme="minorHAnsi"/>
        </w:rPr>
        <w:t xml:space="preserve">; </w:t>
      </w:r>
    </w:p>
    <w:p w14:paraId="38861ACF" w14:textId="77777777" w:rsidR="004F5999" w:rsidRPr="00880616" w:rsidRDefault="006A088A" w:rsidP="00E87D09">
      <w:pPr>
        <w:pStyle w:val="Akapitzlist"/>
        <w:numPr>
          <w:ilvl w:val="0"/>
          <w:numId w:val="28"/>
        </w:numPr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„</w:t>
      </w:r>
      <w:r w:rsidR="00834DDB" w:rsidRPr="00880616">
        <w:rPr>
          <w:rFonts w:asciiTheme="minorHAnsi" w:hAnsiTheme="minorHAnsi" w:cstheme="minorHAnsi"/>
          <w:b/>
          <w:bCs/>
        </w:rPr>
        <w:t>Projekcie</w:t>
      </w:r>
      <w:r w:rsidR="00834DDB" w:rsidRPr="00880616">
        <w:rPr>
          <w:rFonts w:asciiTheme="minorHAnsi" w:hAnsiTheme="minorHAnsi" w:cstheme="minorHAnsi"/>
        </w:rPr>
        <w:t xml:space="preserve">” </w:t>
      </w:r>
      <w:r w:rsidR="00CE216C" w:rsidRPr="00880616">
        <w:rPr>
          <w:rFonts w:asciiTheme="minorHAnsi" w:hAnsiTheme="minorHAnsi" w:cstheme="minorHAnsi"/>
        </w:rPr>
        <w:t>należy przez to rozumieć</w:t>
      </w:r>
      <w:r w:rsidR="004F5999" w:rsidRPr="00880616">
        <w:rPr>
          <w:rFonts w:asciiTheme="minorHAnsi" w:hAnsiTheme="minorHAnsi" w:cstheme="minorHAnsi"/>
        </w:rPr>
        <w:t xml:space="preserve"> Projekt </w:t>
      </w:r>
      <w:r w:rsidR="00CE216C" w:rsidRPr="00880616">
        <w:rPr>
          <w:rFonts w:asciiTheme="minorHAnsi" w:eastAsia="Calibri" w:hAnsiTheme="minorHAnsi" w:cstheme="minorHAnsi"/>
          <w:lang w:eastAsia="en-US"/>
        </w:rPr>
        <w:t xml:space="preserve">o numerze i tytule wskazanym na pierwszej stronie Umowy, </w:t>
      </w:r>
      <w:r w:rsidR="004F5999" w:rsidRPr="00880616">
        <w:rPr>
          <w:rFonts w:asciiTheme="minorHAnsi" w:hAnsiTheme="minorHAnsi" w:cstheme="minorHAnsi"/>
        </w:rPr>
        <w:t xml:space="preserve">określony we wniosku o dofinansowanie; </w:t>
      </w:r>
    </w:p>
    <w:p w14:paraId="0BBF5769" w14:textId="77777777" w:rsidR="006A088A" w:rsidRPr="00880616" w:rsidRDefault="006A088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p</w:t>
      </w:r>
      <w:r w:rsidR="00A12A11" w:rsidRPr="00880616">
        <w:rPr>
          <w:rFonts w:asciiTheme="minorHAnsi" w:hAnsiTheme="minorHAnsi" w:cstheme="minorHAnsi"/>
          <w:b/>
          <w:bCs/>
        </w:rPr>
        <w:t>r</w:t>
      </w:r>
      <w:r w:rsidRPr="00880616">
        <w:rPr>
          <w:rFonts w:asciiTheme="minorHAnsi" w:hAnsiTheme="minorHAnsi" w:cstheme="minorHAnsi"/>
          <w:b/>
          <w:bCs/>
        </w:rPr>
        <w:t>zetwarzaniu danych osobowych</w:t>
      </w:r>
      <w:r w:rsidRPr="00880616">
        <w:rPr>
          <w:rFonts w:asciiTheme="minorHAnsi" w:hAnsiTheme="minorHAnsi" w:cstheme="minorHAnsi"/>
        </w:rPr>
        <w:t xml:space="preserve">” </w:t>
      </w:r>
      <w:r w:rsidR="00D17FCC" w:rsidRPr="00880616">
        <w:rPr>
          <w:rFonts w:asciiTheme="minorHAnsi" w:hAnsiTheme="minorHAnsi" w:cstheme="minorHAnsi"/>
        </w:rPr>
        <w:t>–</w:t>
      </w:r>
      <w:r w:rsidR="002442EF" w:rsidRPr="00880616">
        <w:rPr>
          <w:rFonts w:asciiTheme="minorHAnsi" w:hAnsiTheme="minorHAnsi" w:cstheme="minorHAnsi"/>
        </w:rPr>
        <w:t xml:space="preserve">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F46C8D" w:rsidRPr="00880616">
        <w:rPr>
          <w:rFonts w:asciiTheme="minorHAnsi" w:hAnsiTheme="minorHAnsi" w:cstheme="minorHAnsi"/>
        </w:rPr>
        <w:t xml:space="preserve">operację lub zestaw operacji </w:t>
      </w:r>
      <w:r w:rsidR="00F46C8D" w:rsidRPr="00880616">
        <w:rPr>
          <w:rFonts w:asciiTheme="minorHAnsi" w:hAnsiTheme="minorHAnsi" w:cstheme="minorHAnsi"/>
          <w:spacing w:val="-6"/>
        </w:rPr>
        <w:t xml:space="preserve">wykonywanych na </w:t>
      </w:r>
      <w:bookmarkStart w:id="3" w:name="highlightHit_87"/>
      <w:bookmarkEnd w:id="3"/>
      <w:r w:rsidR="00F46C8D" w:rsidRPr="00880616">
        <w:rPr>
          <w:rFonts w:asciiTheme="minorHAnsi" w:hAnsiTheme="minorHAnsi" w:cstheme="minorHAnsi"/>
          <w:spacing w:val="-6"/>
        </w:rPr>
        <w:t xml:space="preserve">danych </w:t>
      </w:r>
      <w:bookmarkStart w:id="4" w:name="highlightHit_88"/>
      <w:bookmarkEnd w:id="4"/>
      <w:r w:rsidR="00F46C8D" w:rsidRPr="00880616">
        <w:rPr>
          <w:rFonts w:asciiTheme="minorHAnsi" w:hAnsiTheme="minorHAnsi" w:cstheme="minorHAnsi"/>
          <w:spacing w:val="-6"/>
        </w:rPr>
        <w:t>osobowych lub zestawach danych osobowych w sposób zautomatyzowany</w:t>
      </w:r>
      <w:r w:rsidR="00F46C8D" w:rsidRPr="00880616">
        <w:rPr>
          <w:rFonts w:asciiTheme="minorHAnsi" w:hAnsiTheme="minorHAnsi" w:cstheme="minorHAnsi"/>
        </w:rPr>
        <w:t xml:space="preserve"> lub niezautomatyzowany w rozumieniu ustawy </w:t>
      </w:r>
      <w:r w:rsidR="00D17FCC" w:rsidRPr="00880616">
        <w:rPr>
          <w:rFonts w:asciiTheme="minorHAnsi" w:hAnsiTheme="minorHAnsi" w:cstheme="minorHAnsi"/>
        </w:rPr>
        <w:t>z dnia 14 grudnia 2018 r. o</w:t>
      </w:r>
      <w:r w:rsidR="00CE216C" w:rsidRPr="00880616">
        <w:rPr>
          <w:rFonts w:asciiTheme="minorHAnsi" w:hAnsiTheme="minorHAnsi" w:cstheme="minorHAnsi"/>
        </w:rPr>
        <w:t> </w:t>
      </w:r>
      <w:r w:rsidR="00D17FCC" w:rsidRPr="00880616">
        <w:rPr>
          <w:rFonts w:asciiTheme="minorHAnsi" w:hAnsiTheme="minorHAnsi" w:cstheme="minorHAnsi"/>
        </w:rPr>
        <w:t>ochronie danych osobowych przetwarzanych w związku z zapobieganiem i zwalczaniem przestępczości</w:t>
      </w:r>
    </w:p>
    <w:p w14:paraId="46891350" w14:textId="286A845E" w:rsidR="00A65D64" w:rsidRPr="00880616" w:rsidRDefault="00A65D64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</w:rPr>
        <w:t>„</w:t>
      </w:r>
      <w:bookmarkStart w:id="5" w:name="_Hlk189462172"/>
      <w:r w:rsidRPr="00880616">
        <w:rPr>
          <w:rFonts w:asciiTheme="minorHAnsi" w:hAnsiTheme="minorHAnsi" w:cstheme="minorHAnsi"/>
          <w:b/>
        </w:rPr>
        <w:t>rachunku bankowy</w:t>
      </w:r>
      <w:r w:rsidR="00736266" w:rsidRPr="00880616">
        <w:rPr>
          <w:rFonts w:asciiTheme="minorHAnsi" w:hAnsiTheme="minorHAnsi" w:cstheme="minorHAnsi"/>
          <w:b/>
        </w:rPr>
        <w:t>m</w:t>
      </w:r>
      <w:r w:rsidRPr="00880616">
        <w:rPr>
          <w:rFonts w:asciiTheme="minorHAnsi" w:hAnsiTheme="minorHAnsi" w:cstheme="minorHAnsi"/>
          <w:b/>
        </w:rPr>
        <w:t xml:space="preserve"> Instytucji </w:t>
      </w:r>
      <w:r w:rsidR="000448C5" w:rsidRPr="00880616">
        <w:rPr>
          <w:rFonts w:asciiTheme="minorHAnsi" w:hAnsiTheme="minorHAnsi" w:cstheme="minorHAnsi"/>
          <w:b/>
        </w:rPr>
        <w:t xml:space="preserve">Pośredniczącej </w:t>
      </w:r>
      <w:r w:rsidRPr="00880616">
        <w:rPr>
          <w:rFonts w:asciiTheme="minorHAnsi" w:hAnsiTheme="minorHAnsi" w:cstheme="minorHAnsi"/>
          <w:b/>
        </w:rPr>
        <w:t>dla zwrotu środków</w:t>
      </w:r>
      <w:bookmarkEnd w:id="5"/>
      <w:r w:rsidRPr="00880616">
        <w:rPr>
          <w:rFonts w:asciiTheme="minorHAnsi" w:hAnsiTheme="minorHAnsi" w:cstheme="minorHAnsi"/>
          <w:b/>
        </w:rPr>
        <w:t xml:space="preserve">” </w:t>
      </w:r>
      <w:r w:rsidRPr="00880616">
        <w:rPr>
          <w:rFonts w:asciiTheme="minorHAnsi" w:hAnsiTheme="minorHAnsi" w:cstheme="minorHAnsi"/>
        </w:rPr>
        <w:t>– o ile nie wskazano inaczej na stronie internetowej Programu – należy przez to rozumieć rachunek płatniczy nr</w:t>
      </w:r>
      <w:r w:rsidR="001D5E3C" w:rsidRPr="00880616">
        <w:rPr>
          <w:rFonts w:asciiTheme="minorHAnsi" w:hAnsiTheme="minorHAnsi" w:cstheme="minorHAnsi"/>
        </w:rPr>
        <w:t>:</w:t>
      </w:r>
      <w:r w:rsidRPr="00880616">
        <w:rPr>
          <w:rFonts w:asciiTheme="minorHAnsi" w:hAnsiTheme="minorHAnsi" w:cstheme="minorHAnsi"/>
        </w:rPr>
        <w:t xml:space="preserve"> </w:t>
      </w:r>
      <w:r w:rsidR="001D5E3C" w:rsidRPr="00880616">
        <w:rPr>
          <w:rFonts w:asciiTheme="minorHAnsi" w:hAnsiTheme="minorHAnsi" w:cstheme="minorHAnsi"/>
        </w:rPr>
        <w:t xml:space="preserve">dla finansowania UE: </w:t>
      </w:r>
      <w:r w:rsidRPr="00880616">
        <w:rPr>
          <w:rFonts w:asciiTheme="minorHAnsi" w:hAnsiTheme="minorHAnsi" w:cstheme="minorHAnsi"/>
        </w:rPr>
        <w:t>..................................</w:t>
      </w:r>
      <w:r w:rsidR="001D5E3C" w:rsidRPr="00880616">
        <w:rPr>
          <w:rFonts w:asciiTheme="minorHAnsi" w:hAnsiTheme="minorHAnsi" w:cstheme="minorHAnsi"/>
        </w:rPr>
        <w:t xml:space="preserve"> , dla współfinansowania krajowego z budżetu państwa</w:t>
      </w:r>
      <w:r w:rsidR="001D5E3C" w:rsidRPr="00880616">
        <w:rPr>
          <w:rStyle w:val="Odwoanieprzypisudolnego"/>
          <w:rFonts w:asciiTheme="minorHAnsi" w:hAnsiTheme="minorHAnsi" w:cstheme="minorHAnsi"/>
        </w:rPr>
        <w:footnoteReference w:id="6"/>
      </w:r>
      <w:r w:rsidR="001D5E3C" w:rsidRPr="00880616">
        <w:rPr>
          <w:rFonts w:asciiTheme="minorHAnsi" w:hAnsiTheme="minorHAnsi" w:cstheme="minorHAnsi"/>
        </w:rPr>
        <w:t>: ……………….</w:t>
      </w:r>
      <w:r w:rsidRPr="00880616">
        <w:rPr>
          <w:rFonts w:asciiTheme="minorHAnsi" w:hAnsiTheme="minorHAnsi" w:cstheme="minorHAnsi"/>
        </w:rPr>
        <w:t>, prowadzony w ..............................., na który Beneficjent dokonuje zwrotu kwoty dofinansowania oraz odsetek od tych środków, przychodu, odsetek bankowych, a także innych środków, do zwrotu których Beneficjent został zobligowany;</w:t>
      </w:r>
    </w:p>
    <w:p w14:paraId="13B6B86F" w14:textId="0E7C94B8" w:rsidR="00AB7B60" w:rsidRDefault="00AB7B60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>„rachunku płatniczym Beneficjenta”</w:t>
      </w:r>
      <w:r w:rsidRPr="00880616">
        <w:rPr>
          <w:rFonts w:asciiTheme="minorHAnsi" w:hAnsiTheme="minorHAnsi" w:cstheme="minorHAnsi"/>
        </w:rPr>
        <w:t xml:space="preserve"> </w:t>
      </w:r>
      <w:bookmarkStart w:id="6" w:name="_Hlk99695035"/>
      <w:r w:rsidRPr="00880616">
        <w:rPr>
          <w:rFonts w:asciiTheme="minorHAnsi" w:hAnsiTheme="minorHAnsi" w:cstheme="minorHAnsi"/>
        </w:rPr>
        <w:t xml:space="preserve">– należy przez to rozumieć </w:t>
      </w:r>
      <w:bookmarkEnd w:id="6"/>
      <w:r w:rsidRPr="00880616">
        <w:rPr>
          <w:rFonts w:asciiTheme="minorHAnsi" w:hAnsiTheme="minorHAnsi" w:cstheme="minorHAnsi"/>
        </w:rPr>
        <w:t xml:space="preserve">wyodrębniony dla projektu </w:t>
      </w:r>
      <w:r w:rsidRPr="00880616">
        <w:rPr>
          <w:rFonts w:asciiTheme="minorHAnsi" w:hAnsiTheme="minorHAnsi" w:cstheme="minorHAnsi"/>
          <w:spacing w:val="-4"/>
        </w:rPr>
        <w:t>rachunek płatniczy, w rozumieniu przepisu art. 2 pkt 25 ustawy z dnia 19 sierpnia 2011 r. o usługach</w:t>
      </w:r>
      <w:r w:rsidRPr="00880616">
        <w:rPr>
          <w:rFonts w:asciiTheme="minorHAnsi" w:hAnsiTheme="minorHAnsi" w:cstheme="minorHAnsi"/>
        </w:rPr>
        <w:t xml:space="preserve"> płatniczych, </w:t>
      </w:r>
      <w:r w:rsidRPr="00880616">
        <w:rPr>
          <w:rFonts w:asciiTheme="minorHAnsi" w:hAnsiTheme="minorHAnsi" w:cstheme="minorHAnsi"/>
          <w:spacing w:val="-6"/>
        </w:rPr>
        <w:t>nr ......................................., prowadzony w ............................, na który będzie przekazywane</w:t>
      </w:r>
      <w:r w:rsidRPr="00880616">
        <w:rPr>
          <w:rFonts w:asciiTheme="minorHAnsi" w:hAnsiTheme="minorHAnsi" w:cstheme="minorHAnsi"/>
        </w:rPr>
        <w:t xml:space="preserve"> dofinansowanie</w:t>
      </w:r>
      <w:r w:rsidR="001924B5" w:rsidRPr="00880616">
        <w:rPr>
          <w:rFonts w:asciiTheme="minorHAnsi" w:hAnsiTheme="minorHAnsi" w:cstheme="minorHAnsi"/>
        </w:rPr>
        <w:t>;</w:t>
      </w:r>
    </w:p>
    <w:p w14:paraId="5C620632" w14:textId="20D43B7E" w:rsidR="002F7F41" w:rsidRPr="002F7F41" w:rsidRDefault="002F7F4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3752FE">
        <w:rPr>
          <w:rFonts w:asciiTheme="minorHAnsi" w:hAnsiTheme="minorHAnsi" w:cstheme="minorHAnsi"/>
          <w:b/>
          <w:bCs/>
          <w:spacing w:val="-4"/>
        </w:rPr>
        <w:t xml:space="preserve">„realizatorze” </w:t>
      </w:r>
      <w:r w:rsidRPr="003752FE">
        <w:rPr>
          <w:rFonts w:asciiTheme="minorHAnsi" w:hAnsiTheme="minorHAnsi" w:cstheme="minorHAnsi"/>
          <w:spacing w:val="-4"/>
        </w:rPr>
        <w:t>– należy przez to rozumieć Partnera lub Podmiot upoważniony do ponoszenia</w:t>
      </w:r>
      <w:r w:rsidRPr="002F7F41">
        <w:rPr>
          <w:rFonts w:asciiTheme="minorHAnsi" w:hAnsiTheme="minorHAnsi" w:cstheme="minorHAnsi"/>
        </w:rPr>
        <w:t xml:space="preserve"> wydatków pod warunkiem, że spełnia wymogi regulaminu wyboru projektów;</w:t>
      </w:r>
    </w:p>
    <w:p w14:paraId="63CE4207" w14:textId="77777777" w:rsidR="00121A11" w:rsidRPr="00880616" w:rsidRDefault="0009756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bookmarkStart w:id="7" w:name="_Hlk106963734"/>
      <w:r w:rsidR="00CE216C" w:rsidRPr="00880616">
        <w:rPr>
          <w:rFonts w:asciiTheme="minorHAnsi" w:hAnsiTheme="minorHAnsi" w:cstheme="minorHAnsi"/>
          <w:b/>
          <w:bCs/>
        </w:rPr>
        <w:t>r</w:t>
      </w:r>
      <w:r w:rsidR="00121A11" w:rsidRPr="00880616">
        <w:rPr>
          <w:rFonts w:asciiTheme="minorHAnsi" w:hAnsiTheme="minorHAnsi" w:cstheme="minorHAnsi"/>
          <w:b/>
          <w:bCs/>
        </w:rPr>
        <w:t xml:space="preserve">egulaminie </w:t>
      </w:r>
      <w:r w:rsidR="00243B28" w:rsidRPr="00880616">
        <w:rPr>
          <w:rFonts w:asciiTheme="minorHAnsi" w:hAnsiTheme="minorHAnsi" w:cstheme="minorHAnsi"/>
          <w:b/>
          <w:bCs/>
        </w:rPr>
        <w:t>wyboru projektów</w:t>
      </w:r>
      <w:bookmarkEnd w:id="7"/>
      <w:r w:rsidR="00121A11" w:rsidRPr="00880616">
        <w:rPr>
          <w:rFonts w:asciiTheme="minorHAnsi" w:hAnsiTheme="minorHAnsi" w:cstheme="minorHAnsi"/>
        </w:rPr>
        <w:t xml:space="preserve">”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121A11" w:rsidRPr="00880616">
        <w:rPr>
          <w:rFonts w:asciiTheme="minorHAnsi" w:hAnsiTheme="minorHAnsi" w:cstheme="minorHAnsi"/>
        </w:rPr>
        <w:t xml:space="preserve">dokument opracowany przez </w:t>
      </w:r>
      <w:r w:rsidR="00121A11" w:rsidRPr="00880616">
        <w:rPr>
          <w:rFonts w:asciiTheme="minorHAnsi" w:hAnsiTheme="minorHAnsi" w:cstheme="minorHAnsi"/>
          <w:spacing w:val="-4"/>
        </w:rPr>
        <w:t xml:space="preserve">Instytucję Organizującą </w:t>
      </w:r>
      <w:r w:rsidR="003C3ADE" w:rsidRPr="00880616">
        <w:rPr>
          <w:rFonts w:asciiTheme="minorHAnsi" w:hAnsiTheme="minorHAnsi" w:cstheme="minorHAnsi"/>
          <w:spacing w:val="-4"/>
        </w:rPr>
        <w:t>Nabór</w:t>
      </w:r>
      <w:r w:rsidR="00121A11" w:rsidRPr="00880616">
        <w:rPr>
          <w:rFonts w:asciiTheme="minorHAnsi" w:hAnsiTheme="minorHAnsi" w:cstheme="minorHAnsi"/>
          <w:spacing w:val="-4"/>
        </w:rPr>
        <w:t xml:space="preserve">, określający zasady przeprowadzenia </w:t>
      </w:r>
      <w:r w:rsidR="00933C77" w:rsidRPr="00880616">
        <w:rPr>
          <w:rFonts w:asciiTheme="minorHAnsi" w:hAnsiTheme="minorHAnsi" w:cstheme="minorHAnsi"/>
          <w:spacing w:val="-4"/>
        </w:rPr>
        <w:t xml:space="preserve">naboru </w:t>
      </w:r>
      <w:r w:rsidR="00121A11" w:rsidRPr="00880616">
        <w:rPr>
          <w:rFonts w:asciiTheme="minorHAnsi" w:hAnsiTheme="minorHAnsi" w:cstheme="minorHAnsi"/>
          <w:spacing w:val="-4"/>
        </w:rPr>
        <w:t>oraz wskazujący</w:t>
      </w:r>
      <w:r w:rsidR="00121A11" w:rsidRPr="00880616">
        <w:rPr>
          <w:rFonts w:asciiTheme="minorHAnsi" w:hAnsiTheme="minorHAnsi" w:cstheme="minorHAnsi"/>
        </w:rPr>
        <w:t xml:space="preserve"> prawa i</w:t>
      </w:r>
      <w:r w:rsidR="009C6540" w:rsidRPr="00880616">
        <w:rPr>
          <w:rFonts w:asciiTheme="minorHAnsi" w:hAnsiTheme="minorHAnsi" w:cstheme="minorHAnsi"/>
        </w:rPr>
        <w:t> </w:t>
      </w:r>
      <w:r w:rsidR="00121A11" w:rsidRPr="00880616">
        <w:rPr>
          <w:rFonts w:asciiTheme="minorHAnsi" w:hAnsiTheme="minorHAnsi" w:cstheme="minorHAnsi"/>
        </w:rPr>
        <w:t>obowiązki stron uczestniczących w procesie wyboru wniosków;</w:t>
      </w:r>
    </w:p>
    <w:p w14:paraId="7AC80039" w14:textId="77777777" w:rsidR="00754AB3" w:rsidRPr="00880616" w:rsidRDefault="00754AB3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caps/>
        </w:rPr>
      </w:pPr>
      <w:r w:rsidRPr="00880616">
        <w:rPr>
          <w:rFonts w:asciiTheme="minorHAnsi" w:eastAsia="Mincho" w:hAnsiTheme="minorHAnsi" w:cstheme="minorHAnsi"/>
        </w:rPr>
        <w:t>„</w:t>
      </w:r>
      <w:r w:rsidRPr="00880616">
        <w:rPr>
          <w:rFonts w:asciiTheme="minorHAnsi" w:eastAsia="Mincho" w:hAnsiTheme="minorHAnsi" w:cstheme="minorHAnsi"/>
          <w:b/>
          <w:bCs/>
        </w:rPr>
        <w:t>rozporządzeniu ogólnym</w:t>
      </w:r>
      <w:r w:rsidRPr="00880616">
        <w:rPr>
          <w:rFonts w:asciiTheme="minorHAnsi" w:eastAsia="Mincho" w:hAnsiTheme="minorHAnsi" w:cstheme="minorHAnsi"/>
        </w:rPr>
        <w:t xml:space="preserve">” - </w:t>
      </w:r>
      <w:r w:rsidR="00E660C0" w:rsidRPr="00880616">
        <w:rPr>
          <w:rFonts w:asciiTheme="minorHAnsi" w:hAnsiTheme="minorHAnsi" w:cstheme="minorHAnsi"/>
        </w:rPr>
        <w:t xml:space="preserve">należy przez to rozumieć </w:t>
      </w:r>
      <w:r w:rsidR="003013D0" w:rsidRPr="00880616">
        <w:rPr>
          <w:rFonts w:asciiTheme="minorHAnsi" w:hAnsiTheme="minorHAnsi" w:cstheme="minorHAnsi"/>
          <w:color w:val="000000" w:themeColor="text1"/>
        </w:rPr>
        <w:t>rozporządzeni</w:t>
      </w:r>
      <w:r w:rsidR="00E660C0" w:rsidRPr="00880616">
        <w:rPr>
          <w:rFonts w:asciiTheme="minorHAnsi" w:hAnsiTheme="minorHAnsi" w:cstheme="minorHAnsi"/>
          <w:color w:val="000000" w:themeColor="text1"/>
        </w:rPr>
        <w:t>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Parlamentu Europejs</w:t>
      </w:r>
      <w:r w:rsidR="003013D0" w:rsidRPr="00880616">
        <w:rPr>
          <w:rFonts w:asciiTheme="minorHAnsi" w:hAnsiTheme="minorHAnsi" w:cstheme="minorHAnsi"/>
          <w:spacing w:val="-4"/>
        </w:rPr>
        <w:t>kiego i Rady (UE) 2021/1060 z dnia 24 czerwca 2021 r. ustanawiającego wspólne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przepisy </w:t>
      </w:r>
      <w:r w:rsidR="003013D0" w:rsidRPr="00880616">
        <w:rPr>
          <w:rFonts w:asciiTheme="minorHAnsi" w:hAnsiTheme="minorHAnsi" w:cstheme="minorHAnsi"/>
          <w:spacing w:val="-6"/>
        </w:rPr>
        <w:t xml:space="preserve">dotyczące Europejskiego Funduszu Rozwoju Regionalnego, Europejskiego Funduszu </w:t>
      </w:r>
      <w:r w:rsidR="003013D0" w:rsidRPr="00880616">
        <w:rPr>
          <w:rFonts w:asciiTheme="minorHAnsi" w:hAnsiTheme="minorHAnsi" w:cstheme="minorHAnsi"/>
          <w:color w:val="000000" w:themeColor="text1"/>
        </w:rPr>
        <w:t>Społecznego Plus, Funduszu Spójności, Funduszu na rzecz Sprawiedliwej Transformacji i Europejsk</w:t>
      </w:r>
      <w:r w:rsidR="003013D0" w:rsidRPr="00880616">
        <w:rPr>
          <w:rFonts w:asciiTheme="minorHAnsi" w:hAnsiTheme="minorHAnsi" w:cstheme="minorHAnsi"/>
          <w:spacing w:val="-6"/>
        </w:rPr>
        <w:t>iego Funduszu Morskiego, Rybackiego i</w:t>
      </w:r>
      <w:r w:rsidR="00784522" w:rsidRPr="00880616">
        <w:rPr>
          <w:rFonts w:asciiTheme="minorHAnsi" w:hAnsiTheme="minorHAnsi" w:cstheme="minorHAnsi"/>
          <w:spacing w:val="-6"/>
        </w:rPr>
        <w:t> </w:t>
      </w:r>
      <w:r w:rsidR="003013D0" w:rsidRPr="00880616">
        <w:rPr>
          <w:rFonts w:asciiTheme="minorHAnsi" w:hAnsiTheme="minorHAnsi" w:cstheme="minorHAnsi"/>
          <w:spacing w:val="-6"/>
        </w:rPr>
        <w:t>Akwakultury, a także przepisy finansowe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na potrzeby tych funduszy oraz na potrzeby Funduszu Azylu, Migracji i Integracji, Funduszu Bezpieczeń</w:t>
      </w:r>
      <w:r w:rsidR="003013D0" w:rsidRPr="00880616">
        <w:rPr>
          <w:rFonts w:asciiTheme="minorHAnsi" w:hAnsiTheme="minorHAnsi" w:cstheme="minorHAnsi"/>
          <w:spacing w:val="-6"/>
        </w:rPr>
        <w:t>stwa Wewnętrznego i Instrumentu Wsparcia Finansowego na rzecz Zarządzania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Granicami i Polityki Wizowej</w:t>
      </w:r>
      <w:r w:rsidR="00784522" w:rsidRPr="00880616">
        <w:rPr>
          <w:rFonts w:asciiTheme="minorHAnsi" w:hAnsiTheme="minorHAnsi" w:cstheme="minorHAnsi"/>
          <w:color w:val="000000" w:themeColor="text1"/>
        </w:rPr>
        <w:t>;</w:t>
      </w:r>
    </w:p>
    <w:p w14:paraId="65BD8A4F" w14:textId="77777777" w:rsidR="00A4170D" w:rsidRPr="00880616" w:rsidRDefault="00A4170D" w:rsidP="00E87D09">
      <w:pPr>
        <w:pStyle w:val="Akapitzlist"/>
        <w:numPr>
          <w:ilvl w:val="0"/>
          <w:numId w:val="28"/>
        </w:numPr>
        <w:spacing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„sile wyższej” </w:t>
      </w:r>
      <w:r w:rsidRPr="00880616">
        <w:rPr>
          <w:rFonts w:asciiTheme="minorHAnsi" w:hAnsiTheme="minorHAnsi" w:cstheme="minorHAnsi"/>
        </w:rPr>
        <w:t>– należy przez to rozumieć zdarzenie lub połączenie zdarzeń, które charakteryzują łącznie poniższe przesłanki:</w:t>
      </w:r>
    </w:p>
    <w:p w14:paraId="336FDF6D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zasadniczo i istotnie uniemożliwia lub utrudnia wykonywanie części lub całości zobowiązań wynikających z Umowy,</w:t>
      </w:r>
    </w:p>
    <w:p w14:paraId="65DB338F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ma nadzwyczajny charakter,</w:t>
      </w:r>
    </w:p>
    <w:p w14:paraId="2555E26C" w14:textId="4A88FFD1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jest obiektywnie zewnętrzne względem stron </w:t>
      </w:r>
      <w:r w:rsidR="004C4C73">
        <w:rPr>
          <w:rFonts w:asciiTheme="minorHAnsi" w:hAnsiTheme="minorHAnsi" w:cstheme="minorHAnsi"/>
        </w:rPr>
        <w:t>U</w:t>
      </w:r>
      <w:r w:rsidR="004C4C73" w:rsidRPr="00880616">
        <w:rPr>
          <w:rFonts w:asciiTheme="minorHAnsi" w:hAnsiTheme="minorHAnsi" w:cstheme="minorHAnsi"/>
        </w:rPr>
        <w:t>mowy</w:t>
      </w:r>
      <w:r w:rsidRPr="00880616">
        <w:rPr>
          <w:rFonts w:asciiTheme="minorHAnsi" w:hAnsiTheme="minorHAnsi" w:cstheme="minorHAnsi"/>
        </w:rPr>
        <w:t xml:space="preserve">, </w:t>
      </w:r>
    </w:p>
    <w:p w14:paraId="6ADC0B2B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brak jest możliwości przewidzenia lub zapobieżenia jemu,</w:t>
      </w:r>
    </w:p>
    <w:p w14:paraId="16A56AD5" w14:textId="1CF70B76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ma charakter niezależny oraz niezawiniony przez Beneficjenta lub Instytucję </w:t>
      </w:r>
      <w:r w:rsidR="000E4CF2" w:rsidRPr="00880616">
        <w:rPr>
          <w:rFonts w:asciiTheme="minorHAnsi" w:hAnsiTheme="minorHAnsi" w:cstheme="minorHAnsi"/>
        </w:rPr>
        <w:t>Pośredniczącą</w:t>
      </w:r>
      <w:r w:rsidRPr="00880616">
        <w:rPr>
          <w:rFonts w:asciiTheme="minorHAnsi" w:hAnsiTheme="minorHAnsi" w:cstheme="minorHAnsi"/>
        </w:rPr>
        <w:t>,</w:t>
      </w:r>
    </w:p>
    <w:p w14:paraId="63002ABE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nie można go przezwyciężyć i mu przeciwdziałać poprzez działanie z należytą starannością ogólnie przewidzianą dla stosunków zobowiązaniowych,</w:t>
      </w:r>
    </w:p>
    <w:p w14:paraId="1874B22A" w14:textId="77777777" w:rsidR="002A6A92" w:rsidRPr="00880616" w:rsidRDefault="00A4170D" w:rsidP="00E87D09">
      <w:pPr>
        <w:spacing w:after="0" w:line="271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jak np. klęski żywiołowe, epidemie, akty władzy, działania zbrojne, etc.;</w:t>
      </w:r>
    </w:p>
    <w:p w14:paraId="4FE3A164" w14:textId="3A888850" w:rsidR="002A6A92" w:rsidRPr="00880616" w:rsidRDefault="007907B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2A6A92" w:rsidRPr="00880616">
        <w:rPr>
          <w:rFonts w:asciiTheme="minorHAnsi" w:hAnsiTheme="minorHAnsi" w:cstheme="minorHAnsi"/>
          <w:b/>
          <w:bCs/>
        </w:rPr>
        <w:t>SM EFS</w:t>
      </w:r>
      <w:r w:rsidRPr="00880616">
        <w:rPr>
          <w:rFonts w:asciiTheme="minorHAnsi" w:hAnsiTheme="minorHAnsi" w:cstheme="minorHAnsi"/>
        </w:rPr>
        <w:t>” – należy przez to rozumieć</w:t>
      </w:r>
      <w:r w:rsidR="004D719F" w:rsidRPr="00880616">
        <w:rPr>
          <w:rFonts w:asciiTheme="minorHAnsi" w:hAnsiTheme="minorHAnsi" w:cstheme="minorHAnsi"/>
        </w:rPr>
        <w:t xml:space="preserve"> System Monitorowania EFS, aplikacj</w:t>
      </w:r>
      <w:r w:rsidRPr="00880616">
        <w:rPr>
          <w:rFonts w:asciiTheme="minorHAnsi" w:hAnsiTheme="minorHAnsi" w:cstheme="minorHAnsi"/>
        </w:rPr>
        <w:t>ę</w:t>
      </w:r>
      <w:r w:rsidR="004D719F" w:rsidRPr="00880616">
        <w:rPr>
          <w:rFonts w:asciiTheme="minorHAnsi" w:hAnsiTheme="minorHAnsi" w:cstheme="minorHAnsi"/>
        </w:rPr>
        <w:t xml:space="preserve"> CST2021 do obsługi procesu monitorowania podmiotów i uczestników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rojektów </w:t>
      </w:r>
      <w:r w:rsidR="004D719F" w:rsidRPr="00880616">
        <w:rPr>
          <w:rFonts w:asciiTheme="minorHAnsi" w:hAnsiTheme="minorHAnsi" w:cstheme="minorHAnsi"/>
        </w:rPr>
        <w:t>realizowanych ze środków Europejskiego Funduszu Społecznego Plus dla perspektywy finansowej 2021-2027</w:t>
      </w:r>
      <w:r w:rsidRPr="00880616">
        <w:rPr>
          <w:rFonts w:asciiTheme="minorHAnsi" w:hAnsiTheme="minorHAnsi" w:cstheme="minorHAnsi"/>
        </w:rPr>
        <w:t>;</w:t>
      </w:r>
    </w:p>
    <w:p w14:paraId="6AB352A4" w14:textId="22E242A6" w:rsidR="005951D8" w:rsidRPr="00880616" w:rsidRDefault="00121A1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stawce jednostkowej</w:t>
      </w:r>
      <w:r w:rsidRPr="00880616">
        <w:rPr>
          <w:rFonts w:asciiTheme="minorHAnsi" w:hAnsiTheme="minorHAnsi" w:cstheme="minorHAnsi"/>
        </w:rPr>
        <w:t xml:space="preserve">” </w:t>
      </w:r>
      <w:r w:rsidR="009928B0" w:rsidRPr="00880616">
        <w:rPr>
          <w:rFonts w:asciiTheme="minorHAnsi" w:hAnsiTheme="minorHAnsi" w:cstheme="minorHAnsi"/>
        </w:rPr>
        <w:t>– nale</w:t>
      </w:r>
      <w:r w:rsidR="009928B0" w:rsidRPr="00880616">
        <w:rPr>
          <w:rFonts w:asciiTheme="minorHAnsi" w:hAnsiTheme="minorHAnsi" w:cstheme="minorHAnsi"/>
          <w:spacing w:val="-6"/>
        </w:rPr>
        <w:t xml:space="preserve">ży przez to rozumieć z góry ustaloną kwotę za zrealizowanie w ramach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9928B0" w:rsidRPr="00880616">
        <w:rPr>
          <w:rFonts w:asciiTheme="minorHAnsi" w:hAnsiTheme="minorHAnsi" w:cstheme="minorHAnsi"/>
        </w:rPr>
        <w:t>k</w:t>
      </w:r>
      <w:r w:rsidR="009928B0" w:rsidRPr="00880616">
        <w:rPr>
          <w:rFonts w:asciiTheme="minorHAnsi" w:hAnsiTheme="minorHAnsi" w:cstheme="minorHAnsi"/>
          <w:spacing w:val="-6"/>
        </w:rPr>
        <w:t>onkretnych produktów lub rezultatów, dla których szczegółowy zakres i warunki rozliczenia</w:t>
      </w:r>
      <w:r w:rsidR="009928B0" w:rsidRPr="00880616">
        <w:rPr>
          <w:rFonts w:asciiTheme="minorHAnsi" w:hAnsiTheme="minorHAnsi" w:cstheme="minorHAnsi"/>
        </w:rPr>
        <w:t xml:space="preserve"> zostały określone w regulaminie wyboru projektów oraz w Umowie</w:t>
      </w:r>
      <w:r w:rsidR="00180DBE" w:rsidRPr="00880616">
        <w:rPr>
          <w:rFonts w:asciiTheme="minorHAnsi" w:hAnsiTheme="minorHAnsi" w:cstheme="minorHAnsi"/>
        </w:rPr>
        <w:t>;</w:t>
      </w:r>
    </w:p>
    <w:p w14:paraId="7C764B32" w14:textId="3D0229C7" w:rsidR="00A85202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/>
          <w:iCs/>
        </w:rPr>
      </w:pPr>
      <w:r w:rsidRPr="00880616">
        <w:rPr>
          <w:rFonts w:asciiTheme="minorHAnsi" w:hAnsiTheme="minorHAnsi" w:cstheme="minorHAnsi"/>
        </w:rPr>
        <w:t>„</w:t>
      </w:r>
      <w:bookmarkStart w:id="8" w:name="_Hlk132280346"/>
      <w:r w:rsidRPr="00880616">
        <w:rPr>
          <w:rFonts w:asciiTheme="minorHAnsi" w:hAnsiTheme="minorHAnsi" w:cstheme="minorHAnsi"/>
          <w:b/>
          <w:bCs/>
        </w:rPr>
        <w:t xml:space="preserve">stronie internetowej </w:t>
      </w:r>
      <w:r w:rsidR="00B64563" w:rsidRPr="00880616">
        <w:rPr>
          <w:rFonts w:asciiTheme="minorHAnsi" w:hAnsiTheme="minorHAnsi" w:cstheme="minorHAnsi"/>
          <w:b/>
          <w:bCs/>
        </w:rPr>
        <w:t>Programu</w:t>
      </w:r>
      <w:bookmarkEnd w:id="8"/>
      <w:r w:rsidRPr="00880616">
        <w:rPr>
          <w:rFonts w:asciiTheme="minorHAnsi" w:hAnsiTheme="minorHAnsi" w:cstheme="minorHAnsi"/>
        </w:rPr>
        <w:t xml:space="preserve">” </w:t>
      </w:r>
      <w:r w:rsidR="00B64563" w:rsidRPr="00880616">
        <w:rPr>
          <w:rFonts w:asciiTheme="minorHAnsi" w:hAnsiTheme="minorHAnsi" w:cstheme="minorHAnsi"/>
        </w:rPr>
        <w:t xml:space="preserve">należy przez to rozumieć </w:t>
      </w:r>
      <w:r w:rsidRPr="00880616">
        <w:rPr>
          <w:rFonts w:asciiTheme="minorHAnsi" w:hAnsiTheme="minorHAnsi" w:cstheme="minorHAnsi"/>
        </w:rPr>
        <w:t xml:space="preserve">stronę internetową pod adresem: </w:t>
      </w:r>
      <w:hyperlink r:id="rId10" w:history="1">
        <w:r w:rsidR="00635282" w:rsidRPr="00B066E4">
          <w:rPr>
            <w:rStyle w:val="Hipercze"/>
            <w:rFonts w:asciiTheme="minorHAnsi" w:hAnsiTheme="minorHAnsi" w:cstheme="minorHAnsi"/>
          </w:rPr>
          <w:t>https://funduszeuedolnoslaskie.pl</w:t>
        </w:r>
      </w:hyperlink>
      <w:r w:rsidR="00635282" w:rsidRPr="00880616">
        <w:rPr>
          <w:rFonts w:asciiTheme="minorHAnsi" w:hAnsiTheme="minorHAnsi" w:cstheme="minorHAnsi"/>
        </w:rPr>
        <w:t>;</w:t>
      </w:r>
    </w:p>
    <w:p w14:paraId="612FB366" w14:textId="66D2D534" w:rsidR="00470A39" w:rsidRPr="00880616" w:rsidRDefault="00470A39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SZOP</w:t>
      </w:r>
      <w:r w:rsidRPr="00880616">
        <w:rPr>
          <w:rFonts w:asciiTheme="minorHAnsi" w:hAnsiTheme="minorHAnsi" w:cstheme="minorHAnsi"/>
        </w:rPr>
        <w:t>” – należy przez to rozumieć szczegółowy opis priorytetów (SZOP) Funduszy Europejskich dla Dolnego Śląska 2021-2027;</w:t>
      </w:r>
    </w:p>
    <w:p w14:paraId="7E02422B" w14:textId="5D0B233D" w:rsidR="00A85202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iCs/>
        </w:rPr>
        <w:t>„</w:t>
      </w:r>
      <w:r w:rsidRPr="00880616">
        <w:rPr>
          <w:rFonts w:asciiTheme="minorHAnsi" w:hAnsiTheme="minorHAnsi" w:cstheme="minorHAnsi"/>
          <w:b/>
          <w:bCs/>
        </w:rPr>
        <w:t>uczestniku Projektu</w:t>
      </w:r>
      <w:r w:rsidRPr="00880616">
        <w:rPr>
          <w:rFonts w:asciiTheme="minorHAnsi" w:hAnsiTheme="minorHAnsi" w:cstheme="minorHAnsi"/>
          <w:iCs/>
        </w:rPr>
        <w:t xml:space="preserve">”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635282">
        <w:rPr>
          <w:rFonts w:asciiTheme="minorHAnsi" w:hAnsiTheme="minorHAnsi" w:cstheme="minorHAnsi"/>
          <w:iCs/>
        </w:rPr>
        <w:t>uczestnika w rozumieniu Wytycznych dotyczących monitorowania postępu rzeczowego realizacji programów operacyjnych na lata 2021-2027</w:t>
      </w:r>
      <w:r w:rsidR="00D32DF5" w:rsidRPr="00880616">
        <w:rPr>
          <w:rFonts w:asciiTheme="minorHAnsi" w:hAnsiTheme="minorHAnsi" w:cstheme="minorHAnsi"/>
          <w:i/>
          <w:iCs/>
        </w:rPr>
        <w:t>;</w:t>
      </w:r>
      <w:r w:rsidR="00987003" w:rsidRPr="00987003">
        <w:rPr>
          <w:rFonts w:ascii="Open Sans" w:hAnsi="Open Sans"/>
          <w:color w:val="333333"/>
          <w:shd w:val="clear" w:color="auto" w:fill="FFFFFF"/>
        </w:rPr>
        <w:t xml:space="preserve"> </w:t>
      </w:r>
    </w:p>
    <w:p w14:paraId="37B15DF6" w14:textId="77777777" w:rsidR="00387D98" w:rsidRPr="00880616" w:rsidRDefault="00387D98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ustawie wdrożeniowej</w:t>
      </w:r>
      <w:r w:rsidRPr="00880616">
        <w:rPr>
          <w:rFonts w:asciiTheme="minorHAnsi" w:hAnsiTheme="minorHAnsi" w:cstheme="minorHAnsi"/>
        </w:rPr>
        <w:t xml:space="preserve">” </w:t>
      </w:r>
      <w:r w:rsidR="00D503BF" w:rsidRPr="00880616">
        <w:rPr>
          <w:rFonts w:asciiTheme="minorHAnsi" w:hAnsiTheme="minorHAnsi" w:cstheme="minorHAnsi"/>
        </w:rPr>
        <w:t>należy przez to rozumieć</w:t>
      </w:r>
      <w:r w:rsidRPr="00880616">
        <w:rPr>
          <w:rFonts w:asciiTheme="minorHAnsi" w:hAnsiTheme="minorHAnsi" w:cstheme="minorHAnsi"/>
        </w:rPr>
        <w:t xml:space="preserve"> ustawę </w:t>
      </w:r>
      <w:bookmarkStart w:id="9" w:name="_Hlk109397093"/>
      <w:r w:rsidRPr="00880616">
        <w:rPr>
          <w:rFonts w:asciiTheme="minorHAnsi" w:hAnsiTheme="minorHAnsi" w:cstheme="minorHAnsi"/>
        </w:rPr>
        <w:t xml:space="preserve">z dnia </w:t>
      </w:r>
      <w:r w:rsidR="00030CA4" w:rsidRPr="00880616">
        <w:rPr>
          <w:rFonts w:asciiTheme="minorHAnsi" w:hAnsiTheme="minorHAnsi" w:cstheme="minorHAnsi"/>
        </w:rPr>
        <w:t>2</w:t>
      </w:r>
      <w:r w:rsidR="00EA4A1E" w:rsidRPr="00880616">
        <w:rPr>
          <w:rFonts w:asciiTheme="minorHAnsi" w:hAnsiTheme="minorHAnsi" w:cstheme="minorHAnsi"/>
        </w:rPr>
        <w:t>8</w:t>
      </w:r>
      <w:r w:rsidR="00030CA4" w:rsidRPr="00880616">
        <w:rPr>
          <w:rFonts w:asciiTheme="minorHAnsi" w:hAnsiTheme="minorHAnsi" w:cstheme="minorHAnsi"/>
        </w:rPr>
        <w:t xml:space="preserve"> </w:t>
      </w:r>
      <w:r w:rsidR="00EA4A1E" w:rsidRPr="00880616">
        <w:rPr>
          <w:rFonts w:asciiTheme="minorHAnsi" w:hAnsiTheme="minorHAnsi" w:cstheme="minorHAnsi"/>
        </w:rPr>
        <w:t>kwietnia</w:t>
      </w:r>
      <w:r w:rsidR="00030CA4" w:rsidRPr="00880616">
        <w:rPr>
          <w:rFonts w:asciiTheme="minorHAnsi" w:hAnsiTheme="minorHAnsi" w:cstheme="minorHAnsi"/>
        </w:rPr>
        <w:t xml:space="preserve"> 2022</w:t>
      </w:r>
      <w:r w:rsidRPr="00880616">
        <w:rPr>
          <w:rFonts w:asciiTheme="minorHAnsi" w:hAnsiTheme="minorHAnsi" w:cstheme="minorHAnsi"/>
        </w:rPr>
        <w:t xml:space="preserve"> r. </w:t>
      </w:r>
      <w:r w:rsidR="002231A2" w:rsidRPr="00880616">
        <w:rPr>
          <w:rFonts w:asciiTheme="minorHAnsi" w:hAnsiTheme="minorHAnsi" w:cstheme="minorHAnsi"/>
        </w:rPr>
        <w:t>o</w:t>
      </w:r>
      <w:r w:rsidR="00D503BF" w:rsidRPr="00880616">
        <w:rPr>
          <w:rFonts w:asciiTheme="minorHAnsi" w:hAnsiTheme="minorHAnsi" w:cstheme="minorHAnsi"/>
        </w:rPr>
        <w:t> </w:t>
      </w:r>
      <w:r w:rsidR="002231A2" w:rsidRPr="00880616">
        <w:rPr>
          <w:rFonts w:asciiTheme="minorHAnsi" w:hAnsiTheme="minorHAnsi" w:cstheme="minorHAnsi"/>
        </w:rPr>
        <w:t>zasadach realizacji zadań finansowanych ze środków europejskich w perspektywie finansowej 2021-2027</w:t>
      </w:r>
      <w:bookmarkEnd w:id="9"/>
      <w:r w:rsidRPr="00880616">
        <w:rPr>
          <w:rFonts w:asciiTheme="minorHAnsi" w:hAnsiTheme="minorHAnsi" w:cstheme="minorHAnsi"/>
        </w:rPr>
        <w:t>;</w:t>
      </w:r>
    </w:p>
    <w:p w14:paraId="2A6E8767" w14:textId="1ACF019A" w:rsidR="00A145B9" w:rsidRPr="00880616" w:rsidRDefault="00A145B9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b/>
          <w:bCs/>
          <w:color w:val="000000" w:themeColor="text1"/>
        </w:rPr>
        <w:t>„wkładzie własnym”</w:t>
      </w:r>
      <w:r w:rsidRPr="00880616">
        <w:rPr>
          <w:rFonts w:asciiTheme="minorHAnsi" w:hAnsiTheme="minorHAnsi" w:cstheme="minorHAnsi"/>
          <w:color w:val="000000" w:themeColor="text1"/>
        </w:rPr>
        <w:t xml:space="preserve"> – na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leży przez to rozumieć wkład </w:t>
      </w:r>
      <w:r w:rsidR="00F17C96">
        <w:rPr>
          <w:rFonts w:asciiTheme="minorHAnsi" w:hAnsiTheme="minorHAnsi" w:cstheme="minorHAnsi"/>
          <w:color w:val="000000" w:themeColor="text1"/>
          <w:spacing w:val="-4"/>
        </w:rPr>
        <w:t>B</w:t>
      </w:r>
      <w:r w:rsidR="00F17C96" w:rsidRPr="00880616">
        <w:rPr>
          <w:rFonts w:asciiTheme="minorHAnsi" w:hAnsiTheme="minorHAnsi" w:cstheme="minorHAnsi"/>
          <w:color w:val="000000" w:themeColor="text1"/>
          <w:spacing w:val="-4"/>
        </w:rPr>
        <w:t xml:space="preserve">eneficjenta 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do </w:t>
      </w:r>
      <w:r w:rsidR="002F5D51">
        <w:rPr>
          <w:rFonts w:asciiTheme="minorHAnsi" w:hAnsiTheme="minorHAnsi" w:cstheme="minorHAnsi"/>
          <w:color w:val="000000" w:themeColor="text1"/>
          <w:spacing w:val="-4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  <w:spacing w:val="-4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(pieniężny </w:t>
      </w:r>
      <w:r w:rsidRPr="00880616">
        <w:rPr>
          <w:rFonts w:asciiTheme="minorHAnsi" w:hAnsiTheme="minorHAnsi" w:cstheme="minorHAnsi"/>
          <w:color w:val="000000" w:themeColor="text1"/>
        </w:rPr>
        <w:t xml:space="preserve">lub niepieniężny) z przeznaczeniem na pokrycie wydatków kwalifikowalnych, który nie zostanie </w:t>
      </w:r>
      <w:r w:rsidR="0041354A">
        <w:rPr>
          <w:rFonts w:asciiTheme="minorHAnsi" w:hAnsiTheme="minorHAnsi" w:cstheme="minorHAnsi"/>
          <w:color w:val="000000" w:themeColor="text1"/>
        </w:rPr>
        <w:t>B</w:t>
      </w:r>
      <w:r w:rsidR="0041354A" w:rsidRPr="00880616">
        <w:rPr>
          <w:rFonts w:asciiTheme="minorHAnsi" w:hAnsiTheme="minorHAnsi" w:cstheme="minorHAnsi"/>
          <w:color w:val="000000" w:themeColor="text1"/>
        </w:rPr>
        <w:t xml:space="preserve">eneficjentowi </w:t>
      </w:r>
      <w:r w:rsidRPr="00880616">
        <w:rPr>
          <w:rFonts w:asciiTheme="minorHAnsi" w:hAnsiTheme="minorHAnsi" w:cstheme="minorHAnsi"/>
          <w:color w:val="000000" w:themeColor="text1"/>
        </w:rPr>
        <w:t>przekazany w formie dofinansowania (różnica między kwotą wydatkó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w kwalifikowalnych a kwotą dofinansowania przekazaną </w:t>
      </w:r>
      <w:r w:rsidR="0041354A">
        <w:rPr>
          <w:rFonts w:asciiTheme="minorHAnsi" w:hAnsiTheme="minorHAnsi" w:cstheme="minorHAnsi"/>
          <w:color w:val="000000" w:themeColor="text1"/>
          <w:spacing w:val="-4"/>
        </w:rPr>
        <w:t>B</w:t>
      </w:r>
      <w:r w:rsidR="0041354A" w:rsidRPr="00880616">
        <w:rPr>
          <w:rFonts w:asciiTheme="minorHAnsi" w:hAnsiTheme="minorHAnsi" w:cstheme="minorHAnsi"/>
          <w:color w:val="000000" w:themeColor="text1"/>
          <w:spacing w:val="-4"/>
        </w:rPr>
        <w:t>eneficjentowi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>, zgodnie</w:t>
      </w:r>
      <w:r w:rsidRPr="00880616">
        <w:rPr>
          <w:rFonts w:asciiTheme="minorHAnsi" w:hAnsiTheme="minorHAnsi" w:cstheme="minorHAnsi"/>
          <w:color w:val="000000" w:themeColor="text1"/>
        </w:rPr>
        <w:t xml:space="preserve"> ze stopą dofinansowania dla </w:t>
      </w:r>
      <w:r w:rsidR="002F5D51">
        <w:rPr>
          <w:rFonts w:asciiTheme="minorHAnsi" w:hAnsiTheme="minorHAnsi" w:cstheme="minorHAnsi"/>
          <w:color w:val="000000" w:themeColor="text1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</w:rPr>
        <w:t>rozumianą jako % dofinansowania wydatków kwalifikowalnych);</w:t>
      </w:r>
    </w:p>
    <w:p w14:paraId="6D4D3682" w14:textId="618105A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144972" w:rsidRPr="00880616">
        <w:rPr>
          <w:rFonts w:asciiTheme="minorHAnsi" w:hAnsiTheme="minorHAnsi" w:cstheme="minorHAnsi"/>
          <w:b/>
        </w:rPr>
        <w:t>W</w:t>
      </w:r>
      <w:r w:rsidRPr="00880616">
        <w:rPr>
          <w:rFonts w:asciiTheme="minorHAnsi" w:hAnsiTheme="minorHAnsi" w:cstheme="minorHAnsi"/>
          <w:b/>
          <w:bCs/>
        </w:rPr>
        <w:t>niosku</w:t>
      </w:r>
      <w:r w:rsidRPr="00880616">
        <w:rPr>
          <w:rFonts w:asciiTheme="minorHAnsi" w:hAnsiTheme="minorHAnsi" w:cstheme="minorHAnsi"/>
        </w:rPr>
        <w:t xml:space="preserve">” – należy przez to rozumieć wniosek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w którym zawarte są informacje na temat wnioskodawcy oraz opis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</w:t>
      </w:r>
      <w:r w:rsidR="00540612" w:rsidRPr="00880616">
        <w:rPr>
          <w:rFonts w:ascii="Calibri" w:hAnsi="Calibri" w:cs="Calibri"/>
        </w:rPr>
        <w:t>zatwierdzony w wersji elektronicznej w Systemie Obsługi Wniosków Aplikacyjnych (SOWA EFS)</w:t>
      </w:r>
      <w:r w:rsidR="00C13F87">
        <w:rPr>
          <w:rFonts w:asciiTheme="minorHAnsi" w:hAnsiTheme="minorHAnsi" w:cstheme="minorHAnsi"/>
        </w:rPr>
        <w:t>. Podstawę do podpisania Umowy stanowi Wniosek o sumie kontrolnej………</w:t>
      </w:r>
      <w:r w:rsidR="004751E1">
        <w:rPr>
          <w:rFonts w:asciiTheme="minorHAnsi" w:hAnsiTheme="minorHAnsi" w:cstheme="minorHAnsi"/>
        </w:rPr>
        <w:t>…………</w:t>
      </w:r>
      <w:r w:rsidR="00C13F87">
        <w:rPr>
          <w:rFonts w:asciiTheme="minorHAnsi" w:hAnsiTheme="minorHAnsi" w:cstheme="minorHAnsi"/>
        </w:rPr>
        <w:t>……</w:t>
      </w:r>
      <w:r w:rsidR="00C13F87">
        <w:rPr>
          <w:rStyle w:val="Odwoanieprzypisudolnego"/>
          <w:rFonts w:asciiTheme="minorHAnsi" w:hAnsiTheme="minorHAnsi" w:cstheme="minorHAnsi"/>
        </w:rPr>
        <w:footnoteReference w:id="7"/>
      </w:r>
      <w:r w:rsidR="002E4B72">
        <w:rPr>
          <w:rFonts w:asciiTheme="minorHAnsi" w:hAnsiTheme="minorHAnsi" w:cstheme="minorHAnsi"/>
        </w:rPr>
        <w:t>,</w:t>
      </w:r>
      <w:r w:rsidR="004751E1">
        <w:rPr>
          <w:rFonts w:asciiTheme="minorHAnsi" w:hAnsiTheme="minorHAnsi" w:cstheme="minorHAnsi"/>
        </w:rPr>
        <w:t xml:space="preserve"> stanowiący integralną część Umowy</w:t>
      </w:r>
      <w:r w:rsidR="000202A5">
        <w:rPr>
          <w:rFonts w:asciiTheme="minorHAnsi" w:hAnsiTheme="minorHAnsi" w:cstheme="minorHAnsi"/>
        </w:rPr>
        <w:t>;</w:t>
      </w:r>
    </w:p>
    <w:p w14:paraId="46310CFE" w14:textId="24BE3042" w:rsidR="00A145B9" w:rsidRPr="00880616" w:rsidRDefault="00C7037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834DDB" w:rsidRPr="00880616">
        <w:rPr>
          <w:rFonts w:asciiTheme="minorHAnsi" w:hAnsiTheme="minorHAnsi" w:cstheme="minorHAnsi"/>
          <w:b/>
          <w:bCs/>
        </w:rPr>
        <w:t>wydatkach kwalifikowalnych</w:t>
      </w:r>
      <w:r w:rsidR="00834DDB" w:rsidRPr="00880616">
        <w:rPr>
          <w:rFonts w:asciiTheme="minorHAnsi" w:hAnsiTheme="minorHAnsi" w:cstheme="minorHAnsi"/>
        </w:rPr>
        <w:t xml:space="preserve">” </w:t>
      </w:r>
      <w:r w:rsidR="001F5660" w:rsidRPr="00880616">
        <w:rPr>
          <w:rFonts w:asciiTheme="minorHAnsi" w:hAnsiTheme="minorHAnsi" w:cstheme="minorHAnsi"/>
        </w:rPr>
        <w:t>należ</w:t>
      </w:r>
      <w:r w:rsidR="001F5660" w:rsidRPr="00880616">
        <w:rPr>
          <w:rFonts w:asciiTheme="minorHAnsi" w:hAnsiTheme="minorHAnsi" w:cstheme="minorHAnsi"/>
          <w:spacing w:val="-4"/>
        </w:rPr>
        <w:t>y przez to rozumieć</w:t>
      </w:r>
      <w:r w:rsidR="00834DDB" w:rsidRPr="00880616">
        <w:rPr>
          <w:rFonts w:asciiTheme="minorHAnsi" w:hAnsiTheme="minorHAnsi" w:cstheme="minorHAnsi"/>
          <w:spacing w:val="-4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wydatki lub koszty poniesione w związku z </w:t>
      </w:r>
      <w:r w:rsidRPr="00880616">
        <w:rPr>
          <w:rFonts w:asciiTheme="minorHAnsi" w:hAnsiTheme="minorHAnsi" w:cstheme="minorHAnsi"/>
          <w:color w:val="000000" w:themeColor="text1"/>
        </w:rPr>
        <w:t xml:space="preserve">realizacją </w:t>
      </w:r>
      <w:r w:rsidR="002F5D51">
        <w:rPr>
          <w:rFonts w:asciiTheme="minorHAnsi" w:hAnsiTheme="minorHAnsi" w:cstheme="minorHAnsi"/>
          <w:color w:val="000000" w:themeColor="text1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</w:rPr>
        <w:t>w ramach Programu, który kwalifikuje się do refundacji, rozliczenia</w:t>
      </w:r>
      <w:r w:rsidRPr="00880616">
        <w:rPr>
          <w:rFonts w:asciiTheme="minorHAnsi" w:hAnsiTheme="minorHAnsi" w:cstheme="minorHAnsi"/>
          <w:spacing w:val="-4"/>
        </w:rPr>
        <w:t xml:space="preserve"> (w przypadku </w:t>
      </w:r>
      <w:r w:rsidRPr="00880616">
        <w:rPr>
          <w:rFonts w:asciiTheme="minorHAnsi" w:hAnsiTheme="minorHAnsi" w:cstheme="minorHAnsi"/>
        </w:rPr>
        <w:t xml:space="preserve">systemu zaliczkowego) zgodnie z </w:t>
      </w:r>
      <w:r w:rsidR="00A177F5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mową </w:t>
      </w:r>
      <w:r w:rsidR="00A3368F" w:rsidRPr="00880616">
        <w:rPr>
          <w:rFonts w:asciiTheme="minorHAnsi" w:hAnsiTheme="minorHAnsi" w:cstheme="minorHAnsi"/>
        </w:rPr>
        <w:t>oraz Wytycznymi dotyczącymi kwalifikowalności wydatków na lata 2021-2027</w:t>
      </w:r>
      <w:bookmarkStart w:id="10" w:name="_Hlk116306583"/>
      <w:r w:rsidR="00A3368F" w:rsidRPr="00880616">
        <w:rPr>
          <w:rFonts w:asciiTheme="minorHAnsi" w:hAnsiTheme="minorHAnsi" w:cstheme="minorHAnsi"/>
        </w:rPr>
        <w:t>;</w:t>
      </w:r>
      <w:bookmarkEnd w:id="10"/>
    </w:p>
    <w:p w14:paraId="62CC382D" w14:textId="61CB246E" w:rsidR="00144972" w:rsidRPr="00880616" w:rsidRDefault="00FE493F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lastRenderedPageBreak/>
        <w:t>„t</w:t>
      </w:r>
      <w:r w:rsidR="00144972" w:rsidRPr="00880616">
        <w:rPr>
          <w:rFonts w:asciiTheme="minorHAnsi" w:hAnsiTheme="minorHAnsi" w:cstheme="minorHAnsi"/>
          <w:b/>
          <w:bCs/>
        </w:rPr>
        <w:t>rwałoś</w:t>
      </w:r>
      <w:r w:rsidR="00044881" w:rsidRPr="00880616">
        <w:rPr>
          <w:rFonts w:asciiTheme="minorHAnsi" w:hAnsiTheme="minorHAnsi" w:cstheme="minorHAnsi"/>
          <w:b/>
          <w:bCs/>
        </w:rPr>
        <w:t>ci</w:t>
      </w:r>
      <w:r w:rsidR="00144972" w:rsidRPr="00880616">
        <w:rPr>
          <w:rFonts w:asciiTheme="minorHAnsi" w:hAnsiTheme="minorHAnsi" w:cstheme="minorHAnsi"/>
          <w:b/>
          <w:bCs/>
        </w:rPr>
        <w:t xml:space="preserve"> rezultatów</w:t>
      </w:r>
      <w:r w:rsidRPr="00880616">
        <w:rPr>
          <w:rFonts w:asciiTheme="minorHAnsi" w:hAnsiTheme="minorHAnsi" w:cstheme="minorHAnsi"/>
          <w:b/>
          <w:bCs/>
        </w:rPr>
        <w:t xml:space="preserve"> Projektu”</w:t>
      </w:r>
      <w:r w:rsidR="00044881" w:rsidRPr="00880616">
        <w:rPr>
          <w:rFonts w:asciiTheme="minorHAnsi" w:hAnsiTheme="minorHAnsi" w:cstheme="minorHAnsi"/>
        </w:rPr>
        <w:t xml:space="preserve"> </w:t>
      </w:r>
      <w:r w:rsidR="00044881" w:rsidRPr="00880616">
        <w:rPr>
          <w:rFonts w:asciiTheme="minorHAnsi" w:hAnsiTheme="minorHAnsi" w:cstheme="minorHAnsi"/>
          <w:color w:val="000000" w:themeColor="text1"/>
        </w:rPr>
        <w:t xml:space="preserve">– </w:t>
      </w:r>
      <w:r w:rsidR="00044881" w:rsidRPr="00880616">
        <w:rPr>
          <w:rFonts w:asciiTheme="minorHAnsi" w:hAnsiTheme="minorHAnsi" w:cstheme="minorHAnsi"/>
        </w:rPr>
        <w:t xml:space="preserve">należy przez to rozumieć utrzymanie celów, w tym w szczególności wskaźników produktu i rezultatu zakładanych we wniosku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044881" w:rsidRPr="00880616">
        <w:rPr>
          <w:rFonts w:asciiTheme="minorHAnsi" w:hAnsiTheme="minorHAnsi" w:cstheme="minorHAnsi"/>
        </w:rPr>
        <w:t xml:space="preserve">po zakończeniu jego realizacji, w okresie wskazanym w regulaminie wyboru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rojektów</w:t>
      </w:r>
      <w:r w:rsidR="00044881" w:rsidRPr="00880616">
        <w:rPr>
          <w:rFonts w:asciiTheme="minorHAnsi" w:hAnsiTheme="minorHAnsi" w:cstheme="minorHAnsi"/>
        </w:rPr>
        <w:t>.</w:t>
      </w:r>
    </w:p>
    <w:p w14:paraId="4F93F043" w14:textId="77777777" w:rsidR="000F2039" w:rsidRPr="00880616" w:rsidRDefault="00BE6ACF" w:rsidP="008F2D04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1" w:name="_Hlk96503676"/>
      <w:r w:rsidRPr="00880616">
        <w:rPr>
          <w:rFonts w:asciiTheme="minorHAnsi" w:hAnsiTheme="minorHAnsi" w:cstheme="minorHAnsi"/>
          <w:sz w:val="24"/>
          <w:szCs w:val="24"/>
        </w:rPr>
        <w:t xml:space="preserve">Przedmiot </w:t>
      </w:r>
      <w:r w:rsidR="00A177F5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</w:t>
      </w:r>
    </w:p>
    <w:bookmarkEnd w:id="11"/>
    <w:p w14:paraId="797512FA" w14:textId="77777777" w:rsidR="00CF5CCD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2.</w:t>
      </w:r>
    </w:p>
    <w:p w14:paraId="1B65FC74" w14:textId="77777777" w:rsidR="009E57B5" w:rsidRPr="00880616" w:rsidRDefault="009E57B5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Umowa określa szczegółowe zasady, tryb i warunki przekazywania, wykorzystania oraz rozliczania dofinansowania przyznanego na realizację Projektu określonego szczegółowo we Wniosku, a także inne prawa i obowiązki Stron Umowy.</w:t>
      </w:r>
    </w:p>
    <w:p w14:paraId="3292BCE4" w14:textId="77777777" w:rsidR="001F24A6" w:rsidRPr="00880616" w:rsidRDefault="001F24A6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Całkowita wartość Projektu wynosi ….… </w:t>
      </w:r>
      <w:r w:rsidR="00606280" w:rsidRPr="00880616">
        <w:rPr>
          <w:rFonts w:asciiTheme="minorHAnsi" w:hAnsiTheme="minorHAnsi" w:cstheme="minorHAnsi"/>
          <w:sz w:val="24"/>
          <w:szCs w:val="24"/>
        </w:rPr>
        <w:t xml:space="preserve">PLN </w:t>
      </w:r>
      <w:r w:rsidRPr="00880616">
        <w:rPr>
          <w:rFonts w:asciiTheme="minorHAnsi" w:hAnsiTheme="minorHAnsi" w:cstheme="minorHAnsi"/>
          <w:sz w:val="24"/>
          <w:szCs w:val="24"/>
        </w:rPr>
        <w:t xml:space="preserve">(słownie: ………...). </w:t>
      </w:r>
    </w:p>
    <w:p w14:paraId="42654CFF" w14:textId="020F2060" w:rsidR="00BE6ACF" w:rsidRPr="00880616" w:rsidRDefault="00BE6ACF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warunkac</w:t>
      </w:r>
      <w:r w:rsidRPr="00880616">
        <w:rPr>
          <w:rFonts w:asciiTheme="minorHAnsi" w:hAnsiTheme="minorHAnsi" w:cstheme="minorHAnsi"/>
          <w:sz w:val="24"/>
          <w:szCs w:val="24"/>
        </w:rPr>
        <w:t xml:space="preserve">h określonych w niniejszej </w:t>
      </w:r>
      <w:r w:rsidR="004A7C5E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mowie, Instytucja </w:t>
      </w:r>
      <w:r w:rsidR="008F2D04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przyznaje Beneficjentowi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dofinansowanie na realizację Projektu, w łącznej kwocie nieprzekraczającej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…… </w:t>
      </w:r>
      <w:r w:rsidR="00606280" w:rsidRPr="00880616">
        <w:rPr>
          <w:rFonts w:asciiTheme="minorHAnsi" w:hAnsiTheme="minorHAnsi" w:cstheme="minorHAnsi"/>
          <w:sz w:val="24"/>
          <w:szCs w:val="24"/>
        </w:rPr>
        <w:t xml:space="preserve">PLN </w:t>
      </w:r>
      <w:r w:rsidRPr="00880616">
        <w:rPr>
          <w:rFonts w:asciiTheme="minorHAnsi" w:hAnsiTheme="minorHAnsi" w:cstheme="minorHAnsi"/>
          <w:sz w:val="24"/>
          <w:szCs w:val="24"/>
        </w:rPr>
        <w:t>(słownie: …) i</w:t>
      </w:r>
      <w:r w:rsidR="00BD4AA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stanowiącej nie więcej niż …… % całkowitych wydatków kwalifikowalnych </w:t>
      </w:r>
      <w:r w:rsidR="005F5867" w:rsidRPr="00880616">
        <w:rPr>
          <w:rFonts w:asciiTheme="minorHAnsi" w:hAnsiTheme="minorHAnsi" w:cstheme="minorHAnsi"/>
          <w:sz w:val="24"/>
          <w:szCs w:val="24"/>
        </w:rPr>
        <w:t>Projektu</w:t>
      </w:r>
      <w:r w:rsidRPr="00880616">
        <w:rPr>
          <w:rFonts w:asciiTheme="minorHAnsi" w:hAnsiTheme="minorHAnsi" w:cstheme="minorHAnsi"/>
          <w:sz w:val="24"/>
          <w:szCs w:val="24"/>
        </w:rPr>
        <w:t>, w tym:</w:t>
      </w:r>
    </w:p>
    <w:p w14:paraId="4347A821" w14:textId="77777777" w:rsidR="00BE6ACF" w:rsidRPr="00880616" w:rsidRDefault="00C24851" w:rsidP="00E87D09">
      <w:pPr>
        <w:pStyle w:val="Akapitzlist"/>
        <w:numPr>
          <w:ilvl w:val="0"/>
          <w:numId w:val="38"/>
        </w:numPr>
        <w:spacing w:before="60" w:after="60" w:line="271" w:lineRule="auto"/>
        <w:ind w:left="851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finansowanie UE</w:t>
      </w:r>
      <w:r w:rsidR="003158C5" w:rsidRPr="00880616">
        <w:rPr>
          <w:rFonts w:asciiTheme="minorHAnsi" w:hAnsiTheme="minorHAnsi" w:cstheme="minorHAnsi"/>
        </w:rPr>
        <w:t xml:space="preserve"> </w:t>
      </w:r>
      <w:r w:rsidR="00BE6ACF" w:rsidRPr="00880616">
        <w:rPr>
          <w:rFonts w:asciiTheme="minorHAnsi" w:hAnsiTheme="minorHAnsi" w:cstheme="minorHAnsi"/>
        </w:rPr>
        <w:t xml:space="preserve">w kwocie … </w:t>
      </w:r>
      <w:r w:rsidR="00606280" w:rsidRPr="00880616">
        <w:rPr>
          <w:rFonts w:asciiTheme="minorHAnsi" w:hAnsiTheme="minorHAnsi" w:cstheme="minorHAnsi"/>
        </w:rPr>
        <w:t xml:space="preserve">PLN </w:t>
      </w:r>
      <w:r w:rsidR="00BE6ACF" w:rsidRPr="00880616">
        <w:rPr>
          <w:rFonts w:asciiTheme="minorHAnsi" w:hAnsiTheme="minorHAnsi" w:cstheme="minorHAnsi"/>
        </w:rPr>
        <w:t>(słownie</w:t>
      </w:r>
      <w:r w:rsidR="00F47347" w:rsidRPr="00880616">
        <w:rPr>
          <w:rFonts w:asciiTheme="minorHAnsi" w:hAnsiTheme="minorHAnsi" w:cstheme="minorHAnsi"/>
        </w:rPr>
        <w:t>:</w:t>
      </w:r>
      <w:r w:rsidR="00BE6ACF" w:rsidRPr="00880616">
        <w:rPr>
          <w:rFonts w:asciiTheme="minorHAnsi" w:hAnsiTheme="minorHAnsi" w:cstheme="minorHAnsi"/>
        </w:rPr>
        <w:t xml:space="preserve"> …)</w:t>
      </w:r>
      <w:r w:rsidR="00222A2B" w:rsidRPr="00880616">
        <w:rPr>
          <w:rFonts w:asciiTheme="minorHAnsi" w:hAnsiTheme="minorHAnsi" w:cstheme="minorHAnsi"/>
        </w:rPr>
        <w:t>,</w:t>
      </w:r>
      <w:r w:rsidR="00CF04D0" w:rsidRPr="00880616">
        <w:rPr>
          <w:rFonts w:asciiTheme="minorHAnsi" w:hAnsiTheme="minorHAnsi" w:cstheme="minorHAnsi"/>
          <w:iCs/>
        </w:rPr>
        <w:t xml:space="preserve"> co stanowi </w:t>
      </w:r>
      <w:r w:rsidR="007C5E79" w:rsidRPr="00880616">
        <w:rPr>
          <w:rFonts w:asciiTheme="minorHAnsi" w:hAnsiTheme="minorHAnsi" w:cstheme="minorHAnsi"/>
          <w:iCs/>
        </w:rPr>
        <w:t xml:space="preserve">nie więcej niż </w:t>
      </w:r>
      <w:r w:rsidR="00CF04D0" w:rsidRPr="00880616">
        <w:rPr>
          <w:rFonts w:asciiTheme="minorHAnsi" w:hAnsiTheme="minorHAnsi" w:cstheme="minorHAnsi"/>
          <w:iCs/>
        </w:rPr>
        <w:t>… % wydatków kwalifikowalnych Projektu</w:t>
      </w:r>
      <w:r w:rsidR="00CF04D0" w:rsidRPr="00880616">
        <w:rPr>
          <w:rFonts w:asciiTheme="minorHAnsi" w:hAnsiTheme="minorHAnsi" w:cstheme="minorHAnsi"/>
        </w:rPr>
        <w:t xml:space="preserve">; </w:t>
      </w:r>
    </w:p>
    <w:p w14:paraId="2F09DD7F" w14:textId="77777777" w:rsidR="000F2039" w:rsidRPr="00880616" w:rsidRDefault="005B3CA5" w:rsidP="00E87D09">
      <w:pPr>
        <w:pStyle w:val="Akapitzlist"/>
        <w:numPr>
          <w:ilvl w:val="0"/>
          <w:numId w:val="38"/>
        </w:numPr>
        <w:spacing w:before="60" w:after="60" w:line="271" w:lineRule="auto"/>
        <w:ind w:left="851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współfinansowanie krajowe </w:t>
      </w:r>
      <w:r w:rsidR="00BE6ACF" w:rsidRPr="00880616">
        <w:rPr>
          <w:rFonts w:asciiTheme="minorHAnsi" w:hAnsiTheme="minorHAnsi" w:cstheme="minorHAnsi"/>
        </w:rPr>
        <w:t>z</w:t>
      </w:r>
      <w:r w:rsidR="002E542B" w:rsidRPr="00880616">
        <w:rPr>
          <w:rFonts w:asciiTheme="minorHAnsi" w:hAnsiTheme="minorHAnsi" w:cstheme="minorHAnsi"/>
        </w:rPr>
        <w:t xml:space="preserve"> budżetu</w:t>
      </w:r>
      <w:r w:rsidR="00BE6ACF" w:rsidRPr="00880616">
        <w:rPr>
          <w:rFonts w:asciiTheme="minorHAnsi" w:hAnsiTheme="minorHAnsi" w:cstheme="minorHAnsi"/>
        </w:rPr>
        <w:t xml:space="preserve"> </w:t>
      </w:r>
      <w:r w:rsidR="002E542B" w:rsidRPr="00880616">
        <w:rPr>
          <w:rFonts w:asciiTheme="minorHAnsi" w:hAnsiTheme="minorHAnsi" w:cstheme="minorHAnsi"/>
        </w:rPr>
        <w:t xml:space="preserve">państwa w </w:t>
      </w:r>
      <w:r w:rsidR="00BE6ACF" w:rsidRPr="00880616">
        <w:rPr>
          <w:rFonts w:asciiTheme="minorHAnsi" w:hAnsiTheme="minorHAnsi" w:cstheme="minorHAnsi"/>
        </w:rPr>
        <w:t xml:space="preserve">kwocie … </w:t>
      </w:r>
      <w:r w:rsidR="00606280" w:rsidRPr="00880616">
        <w:rPr>
          <w:rFonts w:asciiTheme="minorHAnsi" w:hAnsiTheme="minorHAnsi" w:cstheme="minorHAnsi"/>
        </w:rPr>
        <w:t xml:space="preserve">PLN </w:t>
      </w:r>
      <w:r w:rsidR="00BE6ACF" w:rsidRPr="00880616">
        <w:rPr>
          <w:rFonts w:asciiTheme="minorHAnsi" w:hAnsiTheme="minorHAnsi" w:cstheme="minorHAnsi"/>
        </w:rPr>
        <w:t>(słownie</w:t>
      </w:r>
      <w:r w:rsidR="00F47347" w:rsidRPr="00880616">
        <w:rPr>
          <w:rFonts w:asciiTheme="minorHAnsi" w:hAnsiTheme="minorHAnsi" w:cstheme="minorHAnsi"/>
        </w:rPr>
        <w:t>:</w:t>
      </w:r>
      <w:r w:rsidR="00BE6ACF" w:rsidRPr="00880616">
        <w:rPr>
          <w:rFonts w:asciiTheme="minorHAnsi" w:hAnsiTheme="minorHAnsi" w:cstheme="minorHAnsi"/>
        </w:rPr>
        <w:t xml:space="preserve"> …)</w:t>
      </w:r>
      <w:r w:rsidR="00222A2B" w:rsidRPr="00880616">
        <w:rPr>
          <w:rFonts w:asciiTheme="minorHAnsi" w:hAnsiTheme="minorHAnsi" w:cstheme="minorHAnsi"/>
        </w:rPr>
        <w:t>,</w:t>
      </w:r>
      <w:r w:rsidR="00CF04D0" w:rsidRPr="00880616">
        <w:rPr>
          <w:rFonts w:asciiTheme="minorHAnsi" w:hAnsiTheme="minorHAnsi" w:cstheme="minorHAnsi"/>
        </w:rPr>
        <w:t xml:space="preserve"> co stanowi</w:t>
      </w:r>
      <w:r w:rsidR="007C5E79" w:rsidRPr="00880616">
        <w:rPr>
          <w:rFonts w:asciiTheme="minorHAnsi" w:hAnsiTheme="minorHAnsi" w:cstheme="minorHAnsi"/>
        </w:rPr>
        <w:t xml:space="preserve"> nie więcej niż</w:t>
      </w:r>
      <w:r w:rsidR="00CF04D0" w:rsidRPr="00880616">
        <w:rPr>
          <w:rFonts w:asciiTheme="minorHAnsi" w:hAnsiTheme="minorHAnsi" w:cstheme="minorHAnsi"/>
        </w:rPr>
        <w:t xml:space="preserve"> … </w:t>
      </w:r>
      <w:r w:rsidR="00CF04D0" w:rsidRPr="00880616">
        <w:rPr>
          <w:rFonts w:asciiTheme="minorHAnsi" w:hAnsiTheme="minorHAnsi" w:cstheme="minorHAnsi"/>
          <w:iCs/>
        </w:rPr>
        <w:t xml:space="preserve">% </w:t>
      </w:r>
      <w:r w:rsidR="00CF04D0" w:rsidRPr="00880616">
        <w:rPr>
          <w:rFonts w:asciiTheme="minorHAnsi" w:hAnsiTheme="minorHAnsi" w:cstheme="minorHAnsi"/>
        </w:rPr>
        <w:t>wydatków  kwalifikowalnych Projektu</w:t>
      </w:r>
      <w:r w:rsidR="00BE6ACF" w:rsidRPr="00880616">
        <w:rPr>
          <w:rFonts w:asciiTheme="minorHAnsi" w:hAnsiTheme="minorHAnsi" w:cstheme="minorHAnsi"/>
        </w:rPr>
        <w:t>.</w:t>
      </w:r>
    </w:p>
    <w:p w14:paraId="28830D02" w14:textId="74B3AFAC" w:rsidR="00BE6ACF" w:rsidRPr="00880616" w:rsidRDefault="00BE6ACF" w:rsidP="00E87D09">
      <w:pPr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Dofinansowanie jest przeznaczone na pokrycie wydatków kwalifikowa</w:t>
      </w:r>
      <w:r w:rsidR="006913D9" w:rsidRPr="00880616">
        <w:rPr>
          <w:rFonts w:asciiTheme="minorHAnsi" w:hAnsiTheme="minorHAnsi" w:cstheme="minorHAnsi"/>
          <w:sz w:val="24"/>
          <w:szCs w:val="24"/>
        </w:rPr>
        <w:t>lnych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ponoszonych przez Beneficjenta </w:t>
      </w:r>
      <w:r w:rsidRPr="00880616">
        <w:rPr>
          <w:rFonts w:asciiTheme="minorHAnsi" w:hAnsiTheme="minorHAnsi" w:cstheme="minorHAnsi"/>
          <w:i/>
          <w:sz w:val="24"/>
          <w:szCs w:val="24"/>
        </w:rPr>
        <w:t>i Partner</w:t>
      </w:r>
      <w:r w:rsidR="00333216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  <w:r w:rsidRPr="00880616">
        <w:rPr>
          <w:rFonts w:asciiTheme="minorHAnsi" w:hAnsiTheme="minorHAnsi" w:cstheme="minorHAnsi"/>
          <w:sz w:val="24"/>
          <w:szCs w:val="24"/>
        </w:rPr>
        <w:t xml:space="preserve"> 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związku z realizacją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4696BE39" w14:textId="71A0B6F6" w:rsidR="0003274A" w:rsidRPr="00880616" w:rsidRDefault="00105D6D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Beneficjent </w:t>
      </w:r>
      <w:r w:rsidR="00193813" w:rsidRPr="000C16C2">
        <w:rPr>
          <w:rFonts w:asciiTheme="minorHAnsi" w:eastAsia="Times New Roman" w:hAnsiTheme="minorHAnsi" w:cstheme="minorHAnsi"/>
          <w:iCs/>
          <w:sz w:val="24"/>
          <w:szCs w:val="24"/>
        </w:rPr>
        <w:t>i</w:t>
      </w:r>
      <w:r w:rsidR="000C16C2" w:rsidRPr="000C16C2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193813"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193813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9"/>
      </w:r>
      <w:r w:rsidR="00193813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zobowiązuje się do wniesienia wkładu własnego w kwocie stanowiącej nie mniej niż …. % wydatków kwalifikowalnych Projektu i nie przekraczającej ……… </w:t>
      </w:r>
      <w:r w:rsidR="00606280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PLN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>(słownie: … ), z</w:t>
      </w:r>
      <w:r w:rsidR="0065055A" w:rsidRPr="00880616">
        <w:rPr>
          <w:rFonts w:asciiTheme="minorHAnsi" w:eastAsia="Times New Roman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>następujących źródeł</w:t>
      </w:r>
      <w:r w:rsidR="008F2D04"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0"/>
      </w:r>
      <w:r w:rsidR="0003274A" w:rsidRPr="00880616">
        <w:rPr>
          <w:rFonts w:asciiTheme="minorHAnsi" w:eastAsia="Times New Roman" w:hAnsiTheme="minorHAnsi" w:cstheme="minorHAnsi"/>
          <w:iCs/>
          <w:sz w:val="24"/>
          <w:szCs w:val="24"/>
        </w:rPr>
        <w:t>:</w:t>
      </w:r>
    </w:p>
    <w:p w14:paraId="200C68E6" w14:textId="50E17C0F" w:rsidR="0003274A" w:rsidRPr="00880616" w:rsidRDefault="00154425" w:rsidP="00E87D09">
      <w:pPr>
        <w:numPr>
          <w:ilvl w:val="0"/>
          <w:numId w:val="17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wkład </w:t>
      </w:r>
      <w:r w:rsidR="00715D82">
        <w:rPr>
          <w:rFonts w:asciiTheme="minorHAnsi" w:eastAsia="Times New Roman" w:hAnsiTheme="minorHAnsi" w:cstheme="minorHAnsi"/>
          <w:sz w:val="24"/>
          <w:szCs w:val="24"/>
        </w:rPr>
        <w:t xml:space="preserve">prywatny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w kwocie … </w:t>
      </w:r>
      <w:r w:rsidR="00606280" w:rsidRPr="00880616">
        <w:rPr>
          <w:rFonts w:asciiTheme="minorHAnsi" w:eastAsia="Times New Roman" w:hAnsiTheme="minorHAnsi" w:cstheme="minorHAnsi"/>
          <w:sz w:val="24"/>
          <w:szCs w:val="24"/>
        </w:rPr>
        <w:t xml:space="preserve">PLN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>(słownie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…); </w:t>
      </w:r>
    </w:p>
    <w:p w14:paraId="17211161" w14:textId="2E24D3EC" w:rsidR="0003274A" w:rsidRPr="00880616" w:rsidRDefault="00154425" w:rsidP="00E87D09">
      <w:pPr>
        <w:numPr>
          <w:ilvl w:val="0"/>
          <w:numId w:val="17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wkład</w:t>
      </w:r>
      <w:r w:rsidR="00715D82">
        <w:rPr>
          <w:rFonts w:asciiTheme="minorHAnsi" w:eastAsia="Times New Roman" w:hAnsiTheme="minorHAnsi" w:cstheme="minorHAnsi"/>
          <w:sz w:val="24"/>
          <w:szCs w:val="24"/>
        </w:rPr>
        <w:t xml:space="preserve"> publiczny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w kwocie … </w:t>
      </w:r>
      <w:r w:rsidR="00606280" w:rsidRPr="00880616">
        <w:rPr>
          <w:rFonts w:asciiTheme="minorHAnsi" w:eastAsia="Times New Roman" w:hAnsiTheme="minorHAnsi" w:cstheme="minorHAnsi"/>
          <w:sz w:val="24"/>
          <w:szCs w:val="24"/>
        </w:rPr>
        <w:t>PLN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(słownie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…).</w:t>
      </w:r>
    </w:p>
    <w:p w14:paraId="6AA47733" w14:textId="1B607C6C" w:rsidR="005B08FC" w:rsidRPr="00880616" w:rsidRDefault="0003274A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bookmarkStart w:id="12" w:name="_Hlk120791897"/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W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przypadku niewniesienia </w:t>
      </w:r>
      <w:r w:rsidR="00E63381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przez </w:t>
      </w:r>
      <w:r w:rsidR="00BE6ACF" w:rsidRPr="000C16C2">
        <w:rPr>
          <w:rFonts w:asciiTheme="minorHAnsi" w:eastAsia="Times New Roman" w:hAnsiTheme="minorHAnsi" w:cstheme="minorHAnsi"/>
          <w:iCs/>
          <w:sz w:val="24"/>
          <w:szCs w:val="24"/>
        </w:rPr>
        <w:t>Beneficjenta i</w:t>
      </w:r>
      <w:r w:rsidR="000C16C2" w:rsidRPr="000C16C2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BE6ACF"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B76C64" w:rsidRPr="000C16C2">
        <w:rPr>
          <w:rFonts w:asciiTheme="minorHAnsi" w:eastAsia="Times New Roman" w:hAnsiTheme="minorHAnsi" w:cstheme="minorHAnsi"/>
          <w:iCs/>
          <w:sz w:val="24"/>
          <w:szCs w:val="24"/>
        </w:rPr>
        <w:t>a</w:t>
      </w:r>
      <w:r w:rsidR="00BE6ACF"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1"/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="00E63381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wkładu własnego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>w kwocie</w:t>
      </w:r>
      <w:r w:rsidR="002C6D17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określonej w ust. </w:t>
      </w:r>
      <w:r w:rsidR="000D1432" w:rsidRPr="00880616">
        <w:rPr>
          <w:rFonts w:asciiTheme="minorHAnsi" w:eastAsia="Times New Roman" w:hAnsiTheme="minorHAnsi" w:cstheme="minorHAnsi"/>
          <w:iCs/>
          <w:sz w:val="24"/>
          <w:szCs w:val="24"/>
        </w:rPr>
        <w:t>4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, Instytucja </w:t>
      </w:r>
      <w:r w:rsidR="00836AD0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Pośrednicząca </w:t>
      </w:r>
      <w:r w:rsidR="00687078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obniży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kwotę przyznanego dofinansowania, o której mowa w ust. </w:t>
      </w:r>
      <w:r w:rsidR="00892788" w:rsidRPr="00880616">
        <w:rPr>
          <w:rFonts w:asciiTheme="minorHAnsi" w:eastAsia="Times New Roman" w:hAnsiTheme="minorHAnsi" w:cstheme="minorHAnsi"/>
          <w:iCs/>
          <w:sz w:val="24"/>
          <w:szCs w:val="24"/>
        </w:rPr>
        <w:t>3</w:t>
      </w:r>
      <w:r w:rsidR="0005632B" w:rsidRPr="00880616">
        <w:rPr>
          <w:rFonts w:asciiTheme="minorHAnsi" w:eastAsia="Times New Roman" w:hAnsiTheme="minorHAnsi" w:cstheme="minorHAnsi"/>
          <w:iCs/>
          <w:sz w:val="24"/>
          <w:szCs w:val="24"/>
        </w:rPr>
        <w:t>,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proporcjonalnie 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>do je</w:t>
      </w:r>
      <w:r w:rsidR="00DD0293" w:rsidRPr="00880616">
        <w:rPr>
          <w:rFonts w:asciiTheme="minorHAnsi" w:eastAsia="Times New Roman" w:hAnsiTheme="minorHAnsi" w:cstheme="minorHAnsi"/>
          <w:iCs/>
          <w:sz w:val="24"/>
          <w:szCs w:val="24"/>
        </w:rPr>
        <w:t>go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udziału </w:t>
      </w:r>
      <w:r w:rsidR="00471B0E" w:rsidRPr="00880616">
        <w:rPr>
          <w:rFonts w:asciiTheme="minorHAnsi" w:hAnsiTheme="minorHAnsi" w:cstheme="minorHAnsi"/>
          <w:iCs/>
          <w:sz w:val="24"/>
          <w:szCs w:val="24"/>
        </w:rPr>
        <w:t>w całkowitej wartości Projektu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. </w:t>
      </w:r>
      <w:bookmarkEnd w:id="12"/>
    </w:p>
    <w:p w14:paraId="427DCBE0" w14:textId="77777777" w:rsidR="00690AEF" w:rsidRPr="00880616" w:rsidRDefault="00690AEF" w:rsidP="00D25376">
      <w:pPr>
        <w:numPr>
          <w:ilvl w:val="0"/>
          <w:numId w:val="13"/>
        </w:numPr>
        <w:tabs>
          <w:tab w:val="clear" w:pos="644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Wkład własny, który zostanie rozliczony ponad wysokość wskazaną w </w:t>
      </w:r>
      <w:r w:rsidR="005B08FC" w:rsidRPr="00880616">
        <w:rPr>
          <w:rFonts w:asciiTheme="minorHAnsi" w:hAnsiTheme="minorHAnsi" w:cstheme="minorHAnsi"/>
          <w:iCs/>
          <w:sz w:val="24"/>
          <w:szCs w:val="24"/>
        </w:rPr>
        <w:t xml:space="preserve">ust. </w:t>
      </w:r>
      <w:r w:rsidR="00BC2B24" w:rsidRPr="00880616">
        <w:rPr>
          <w:rFonts w:asciiTheme="minorHAnsi" w:hAnsiTheme="minorHAnsi" w:cstheme="minorHAnsi"/>
          <w:iCs/>
          <w:sz w:val="24"/>
          <w:szCs w:val="24"/>
        </w:rPr>
        <w:t>4</w:t>
      </w:r>
      <w:r w:rsidR="005B08FC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zosta</w:t>
      </w:r>
      <w:r w:rsidR="00687078" w:rsidRPr="00880616">
        <w:rPr>
          <w:rFonts w:asciiTheme="minorHAnsi" w:hAnsiTheme="minorHAnsi" w:cstheme="minorHAnsi"/>
          <w:iCs/>
          <w:sz w:val="24"/>
          <w:szCs w:val="24"/>
        </w:rPr>
        <w:t>nie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uznany za niekwalifikowalny</w:t>
      </w:r>
      <w:r w:rsidRPr="00880616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12"/>
      </w:r>
      <w:r w:rsidRPr="00880616">
        <w:rPr>
          <w:rFonts w:asciiTheme="minorHAnsi" w:hAnsiTheme="minorHAnsi" w:cstheme="minorHAnsi"/>
          <w:iCs/>
          <w:sz w:val="24"/>
          <w:szCs w:val="24"/>
        </w:rPr>
        <w:t>.</w:t>
      </w:r>
    </w:p>
    <w:p w14:paraId="6F031CE0" w14:textId="30931F5B" w:rsidR="00AA124C" w:rsidRPr="00880616" w:rsidRDefault="00BE6ACF" w:rsidP="00D25376">
      <w:pPr>
        <w:numPr>
          <w:ilvl w:val="0"/>
          <w:numId w:val="13"/>
        </w:numPr>
        <w:tabs>
          <w:tab w:val="clear" w:pos="644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lastRenderedPageBreak/>
        <w:t xml:space="preserve">Dofinansowanie na realizację Projektu może być przeznaczone na sfinansowanie przedsięwzięć zrealizowanych w ramach Projektu przed podpisaniem niniejszej </w:t>
      </w:r>
      <w:r w:rsidR="004A7C5E" w:rsidRPr="00880616">
        <w:rPr>
          <w:rFonts w:asciiTheme="minorHAnsi" w:eastAsia="Times New Roman" w:hAnsiTheme="minorHAnsi" w:cstheme="minorHAnsi"/>
          <w:iCs/>
          <w:sz w:val="24"/>
          <w:szCs w:val="24"/>
        </w:rPr>
        <w:t>U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mowy </w:t>
      </w:r>
      <w:r w:rsidR="00AA2063">
        <w:rPr>
          <w:rFonts w:asciiTheme="minorHAnsi" w:eastAsia="Times New Roman" w:hAnsiTheme="minorHAnsi" w:cstheme="minorHAnsi"/>
          <w:iCs/>
          <w:sz w:val="24"/>
          <w:szCs w:val="24"/>
        </w:rPr>
        <w:t>(</w:t>
      </w:r>
      <w:r w:rsidR="00F079BC">
        <w:rPr>
          <w:rFonts w:asciiTheme="minorHAnsi" w:eastAsia="Times New Roman" w:hAnsiTheme="minorHAnsi" w:cstheme="minorHAnsi"/>
          <w:iCs/>
          <w:sz w:val="24"/>
          <w:szCs w:val="24"/>
        </w:rPr>
        <w:t>jednak nie wcześniej niż przed dniem złożenia wniosku o dofinansowanie</w:t>
      </w:r>
      <w:r w:rsidR="00F079BC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3"/>
      </w:r>
      <w:r w:rsidR="00AA2063">
        <w:rPr>
          <w:rFonts w:asciiTheme="minorHAnsi" w:eastAsia="Times New Roman" w:hAnsiTheme="minorHAnsi" w:cstheme="minorHAnsi"/>
          <w:iCs/>
          <w:sz w:val="24"/>
          <w:szCs w:val="24"/>
        </w:rPr>
        <w:t>)</w:t>
      </w:r>
      <w:r w:rsidR="00F079BC">
        <w:rPr>
          <w:rFonts w:asciiTheme="minorHAnsi" w:eastAsia="Times New Roman" w:hAnsiTheme="minorHAnsi" w:cstheme="minorHAnsi"/>
          <w:iCs/>
          <w:sz w:val="24"/>
          <w:szCs w:val="24"/>
        </w:rPr>
        <w:t xml:space="preserve">,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 ile wydatki zostaną uznane za kwalifikowalne zgodnie z obowiązującymi przepisami </w:t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oraz dotyczyć będą okresu realizacji Projektu, o którym mowa w </w:t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  <w:shd w:val="clear" w:color="auto" w:fill="FFFFFF" w:themeFill="background1"/>
        </w:rPr>
        <w:t>§ 3 ust. 1</w:t>
      </w:r>
      <w:r w:rsidR="00252C93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vertAlign w:val="superscript"/>
        </w:rPr>
        <w:footnoteReference w:id="14"/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Umowy</w:t>
      </w:r>
      <w:r w:rsidR="003C5DF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, a także </w:t>
      </w:r>
      <w:r w:rsidR="003C5DF3" w:rsidRPr="00880616">
        <w:rPr>
          <w:rFonts w:asciiTheme="minorHAnsi" w:hAnsiTheme="minorHAnsi" w:cstheme="minorHAnsi"/>
          <w:sz w:val="24"/>
          <w:szCs w:val="24"/>
        </w:rPr>
        <w:t xml:space="preserve">zostały </w:t>
      </w:r>
      <w:r w:rsidR="003C5DF3" w:rsidRPr="00880616">
        <w:rPr>
          <w:rFonts w:asciiTheme="minorHAnsi" w:hAnsiTheme="minorHAnsi" w:cstheme="minorHAnsi"/>
          <w:spacing w:val="-4"/>
          <w:sz w:val="24"/>
          <w:szCs w:val="24"/>
        </w:rPr>
        <w:t>poniesione wyłącznie w zakresie i</w:t>
      </w:r>
      <w:r w:rsidR="00F12CEF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3C5DF3" w:rsidRPr="00880616">
        <w:rPr>
          <w:rFonts w:asciiTheme="minorHAnsi" w:hAnsiTheme="minorHAnsi" w:cstheme="minorHAnsi"/>
          <w:spacing w:val="-4"/>
          <w:sz w:val="24"/>
          <w:szCs w:val="24"/>
        </w:rPr>
        <w:t>zgodnie z przeznaczeniem określonym we Wniosku</w:t>
      </w:r>
      <w:r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>.</w:t>
      </w:r>
    </w:p>
    <w:p w14:paraId="6577A8AC" w14:textId="576FB8C1" w:rsidR="00841BDD" w:rsidRPr="00880616" w:rsidRDefault="00841BDD" w:rsidP="00D25376">
      <w:pPr>
        <w:numPr>
          <w:ilvl w:val="0"/>
          <w:numId w:val="13"/>
        </w:numPr>
        <w:tabs>
          <w:tab w:val="clear" w:pos="64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pacing w:val="-4"/>
          <w:sz w:val="24"/>
          <w:szCs w:val="24"/>
        </w:rPr>
        <w:t>Wydatki w ramach Projektu mogą obejmować koszt podatku od towarów i usług, zgodnie ze złożonym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przez Beneficjenta i/ lub Partner</w:t>
      </w:r>
      <w:r w:rsidR="00B76C64" w:rsidRPr="00880616">
        <w:rPr>
          <w:rFonts w:asciiTheme="minorHAnsi" w:eastAsia="Times New Roman" w:hAnsiTheme="minorHAnsi" w:cstheme="minorHAnsi"/>
          <w:iCs/>
          <w:sz w:val="24"/>
          <w:szCs w:val="24"/>
        </w:rPr>
        <w:t>a</w:t>
      </w:r>
      <w:r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5"/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 oświadczeniem, stanowiącym załącznik nr 3 do </w:t>
      </w:r>
      <w:r w:rsidR="001037F5" w:rsidRPr="00880616">
        <w:rPr>
          <w:rFonts w:asciiTheme="minorHAnsi" w:eastAsia="Times New Roman" w:hAnsiTheme="minorHAnsi" w:cstheme="minorHAnsi"/>
          <w:iCs/>
          <w:sz w:val="24"/>
          <w:szCs w:val="24"/>
        </w:rPr>
        <w:t>Umowy</w:t>
      </w:r>
      <w:r w:rsidRPr="002D6C35">
        <w:rPr>
          <w:rFonts w:asciiTheme="minorHAnsi" w:eastAsia="Times New Roman" w:hAnsiTheme="minorHAnsi" w:cstheme="minorHAnsi"/>
          <w:sz w:val="24"/>
          <w:szCs w:val="24"/>
          <w:vertAlign w:val="superscript"/>
        </w:rPr>
        <w:footnoteReference w:id="16"/>
      </w:r>
      <w:r w:rsidRPr="002D6C35">
        <w:rPr>
          <w:rFonts w:asciiTheme="minorHAnsi" w:eastAsia="Times New Roman" w:hAnsiTheme="minorHAnsi" w:cstheme="minorHAnsi"/>
          <w:sz w:val="24"/>
          <w:szCs w:val="24"/>
        </w:rPr>
        <w:t>.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</w:p>
    <w:p w14:paraId="3A8EAC85" w14:textId="03F8BFCA" w:rsidR="005F5080" w:rsidRPr="00880616" w:rsidRDefault="00B253C8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pacing w:val="-4"/>
          <w:sz w:val="24"/>
          <w:szCs w:val="24"/>
        </w:rPr>
        <w:t>Wydatki w ramac</w:t>
      </w:r>
      <w:r w:rsidRPr="00880616">
        <w:rPr>
          <w:rFonts w:asciiTheme="minorHAnsi" w:hAnsiTheme="minorHAnsi" w:cstheme="minorHAnsi"/>
          <w:sz w:val="24"/>
          <w:szCs w:val="24"/>
        </w:rPr>
        <w:t>h cross-</w:t>
      </w:r>
      <w:proofErr w:type="spellStart"/>
      <w:r w:rsidRPr="00880616">
        <w:rPr>
          <w:rFonts w:asciiTheme="minorHAnsi" w:hAnsiTheme="minorHAnsi" w:cstheme="minorHAnsi"/>
          <w:sz w:val="24"/>
          <w:szCs w:val="24"/>
        </w:rPr>
        <w:t>financingu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>, o</w:t>
      </w:r>
      <w:r w:rsidR="006920C5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których mowa w </w:t>
      </w:r>
      <w:r w:rsidR="005F5867" w:rsidRPr="00880616">
        <w:rPr>
          <w:rFonts w:asciiTheme="minorHAnsi" w:hAnsiTheme="minorHAnsi" w:cstheme="minorHAnsi"/>
          <w:sz w:val="24"/>
          <w:szCs w:val="24"/>
        </w:rPr>
        <w:t>Wytycznych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87AC4" w:rsidRPr="00880616">
        <w:rPr>
          <w:rFonts w:asciiTheme="minorHAnsi" w:hAnsiTheme="minorHAnsi" w:cstheme="minorHAnsi"/>
          <w:sz w:val="24"/>
          <w:szCs w:val="24"/>
        </w:rPr>
        <w:t>dotyczących kwalifikowalności wydatków na lata 2021-2027</w:t>
      </w:r>
      <w:r w:rsidRPr="00880616">
        <w:rPr>
          <w:rFonts w:asciiTheme="minorHAnsi" w:hAnsiTheme="minorHAnsi" w:cstheme="minorHAnsi"/>
          <w:sz w:val="24"/>
          <w:szCs w:val="24"/>
        </w:rPr>
        <w:t xml:space="preserve">, nie mogą przekroczyć </w:t>
      </w:r>
      <w:r w:rsidR="003F0909" w:rsidRPr="00880616">
        <w:rPr>
          <w:rFonts w:asciiTheme="minorHAnsi" w:hAnsiTheme="minorHAnsi" w:cstheme="minorHAnsi"/>
          <w:sz w:val="24"/>
          <w:szCs w:val="24"/>
        </w:rPr>
        <w:t xml:space="preserve">kwot </w:t>
      </w:r>
      <w:r w:rsidRPr="00880616">
        <w:rPr>
          <w:rFonts w:asciiTheme="minorHAnsi" w:hAnsiTheme="minorHAnsi" w:cstheme="minorHAnsi"/>
          <w:sz w:val="24"/>
          <w:szCs w:val="24"/>
        </w:rPr>
        <w:t>określonych w</w:t>
      </w:r>
      <w:r w:rsidR="002C6D17" w:rsidRPr="00880616">
        <w:rPr>
          <w:rFonts w:asciiTheme="minorHAnsi" w:hAnsiTheme="minorHAnsi" w:cstheme="minorHAnsi"/>
          <w:sz w:val="24"/>
          <w:szCs w:val="24"/>
        </w:rPr>
        <w:t>e</w:t>
      </w:r>
      <w:r w:rsidR="003F090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</w:t>
      </w:r>
      <w:r w:rsidR="003F090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>(tj. wartoś</w:t>
      </w:r>
      <w:r w:rsidR="006D2C39">
        <w:rPr>
          <w:rFonts w:asciiTheme="minorHAnsi" w:hAnsiTheme="minorHAnsi" w:cstheme="minorHAnsi"/>
          <w:spacing w:val="-4"/>
          <w:sz w:val="24"/>
          <w:szCs w:val="24"/>
        </w:rPr>
        <w:t>ci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 xml:space="preserve"> kosztów bezpośrednich oznaczonych w budżecie </w:t>
      </w:r>
      <w:r w:rsidR="002F5D51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>rojektu jako wydatki podlegające limitowi cross-</w:t>
      </w:r>
      <w:proofErr w:type="spellStart"/>
      <w:r w:rsidR="007D711B">
        <w:rPr>
          <w:rFonts w:asciiTheme="minorHAnsi" w:hAnsiTheme="minorHAnsi" w:cstheme="minorHAnsi"/>
          <w:spacing w:val="-4"/>
          <w:sz w:val="24"/>
          <w:szCs w:val="24"/>
        </w:rPr>
        <w:t>financingu</w:t>
      </w:r>
      <w:proofErr w:type="spellEnd"/>
      <w:r w:rsidR="007D711B">
        <w:rPr>
          <w:rFonts w:asciiTheme="minorHAnsi" w:hAnsiTheme="minorHAnsi" w:cstheme="minorHAnsi"/>
          <w:spacing w:val="-4"/>
          <w:sz w:val="24"/>
          <w:szCs w:val="24"/>
        </w:rPr>
        <w:t xml:space="preserve"> oraz naliczonych od tych wydatków kosztów pośrednich)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oraz muszą zostać poniesione wyłącznie w zakresie i</w:t>
      </w:r>
      <w:r w:rsidR="009C23F6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zgodnie z przeznaczeniem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określonym we Wniosku</w:t>
      </w:r>
      <w:r w:rsidR="00816D64" w:rsidRPr="00880616">
        <w:rPr>
          <w:rFonts w:asciiTheme="minorHAnsi" w:hAnsiTheme="minorHAnsi" w:cstheme="minorHAnsi"/>
          <w:iCs/>
          <w:sz w:val="24"/>
          <w:szCs w:val="24"/>
        </w:rPr>
        <w:t>.</w:t>
      </w:r>
      <w:r w:rsidR="00054BFC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E7D4296" w14:textId="2E9894D0" w:rsidR="00AA124C" w:rsidRPr="00880616" w:rsidRDefault="00054BFC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Beneficjent </w:t>
      </w:r>
      <w:r w:rsidR="002F7F41">
        <w:rPr>
          <w:rFonts w:asciiTheme="minorHAnsi" w:hAnsiTheme="minorHAnsi" w:cstheme="minorHAnsi"/>
          <w:iCs/>
          <w:sz w:val="24"/>
          <w:szCs w:val="24"/>
        </w:rPr>
        <w:t>i Partner</w:t>
      </w:r>
      <w:r w:rsidR="002F7F41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17"/>
      </w:r>
      <w:r w:rsidR="002F7F41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składa oświadczenie, czy zamierza ponosić wydatki inwestycyjne w </w:t>
      </w:r>
      <w:r w:rsidR="002F5D51">
        <w:rPr>
          <w:rFonts w:asciiTheme="minorHAnsi" w:hAnsiTheme="minorHAnsi" w:cstheme="minorHAnsi"/>
          <w:iCs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iCs/>
          <w:sz w:val="24"/>
          <w:szCs w:val="24"/>
        </w:rPr>
        <w:t xml:space="preserve">rojekcie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zgodnie z załącznikiem nr </w:t>
      </w:r>
      <w:r w:rsidR="00442098" w:rsidRPr="00880616">
        <w:rPr>
          <w:rFonts w:asciiTheme="minorHAnsi" w:hAnsiTheme="minorHAnsi" w:cstheme="minorHAnsi"/>
          <w:iCs/>
          <w:sz w:val="24"/>
          <w:szCs w:val="24"/>
        </w:rPr>
        <w:t xml:space="preserve">8 </w:t>
      </w:r>
      <w:r w:rsidRPr="00880616">
        <w:rPr>
          <w:rFonts w:asciiTheme="minorHAnsi" w:hAnsiTheme="minorHAnsi" w:cstheme="minorHAnsi"/>
          <w:iCs/>
          <w:sz w:val="24"/>
          <w:szCs w:val="24"/>
        </w:rPr>
        <w:t>do Umowy.</w:t>
      </w:r>
    </w:p>
    <w:p w14:paraId="767026EA" w14:textId="77777777" w:rsidR="002A6124" w:rsidRPr="00880616" w:rsidRDefault="002A6124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>Beneficjent wskazuje, że:</w:t>
      </w:r>
    </w:p>
    <w:p w14:paraId="4791E893" w14:textId="77777777" w:rsidR="002A6124" w:rsidRPr="00880616" w:rsidRDefault="002A6124" w:rsidP="00D25376">
      <w:pPr>
        <w:pStyle w:val="Akapitzlist"/>
        <w:numPr>
          <w:ilvl w:val="0"/>
          <w:numId w:val="80"/>
        </w:numPr>
        <w:spacing w:before="60" w:after="60" w:line="271" w:lineRule="auto"/>
        <w:ind w:left="641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Partnerem w Projekcie jest:</w:t>
      </w:r>
    </w:p>
    <w:p w14:paraId="43943C20" w14:textId="77777777" w:rsidR="002A6124" w:rsidRPr="00880616" w:rsidRDefault="002A6124" w:rsidP="00E87D09">
      <w:pPr>
        <w:pStyle w:val="Akapitzlist"/>
        <w:spacing w:line="271" w:lineRule="auto"/>
        <w:ind w:left="1037" w:hanging="357"/>
        <w:rPr>
          <w:rFonts w:asciiTheme="minorHAnsi" w:hAnsiTheme="minorHAnsi" w:cstheme="minorHAnsi"/>
        </w:rPr>
      </w:pPr>
      <w:bookmarkStart w:id="13" w:name="_Hlk91152892"/>
      <w:r w:rsidRPr="00880616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</w:t>
      </w:r>
      <w:r w:rsidRPr="00880616">
        <w:rPr>
          <w:rStyle w:val="Odwoanieprzypisudolnego"/>
          <w:rFonts w:asciiTheme="minorHAnsi" w:hAnsiTheme="minorHAnsi" w:cstheme="minorHAnsi"/>
        </w:rPr>
        <w:footnoteReference w:id="18"/>
      </w:r>
    </w:p>
    <w:bookmarkEnd w:id="13"/>
    <w:p w14:paraId="28D3609B" w14:textId="5A295165" w:rsidR="002A6124" w:rsidRDefault="002A6124" w:rsidP="007C0892">
      <w:pPr>
        <w:pStyle w:val="Akapitzlist"/>
        <w:numPr>
          <w:ilvl w:val="0"/>
          <w:numId w:val="80"/>
        </w:numPr>
        <w:tabs>
          <w:tab w:val="left" w:pos="709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  <w:kern w:val="16"/>
        </w:rPr>
      </w:pPr>
      <w:r w:rsidRPr="00880616">
        <w:rPr>
          <w:rFonts w:asciiTheme="minorHAnsi" w:hAnsiTheme="minorHAnsi" w:cstheme="minorHAnsi"/>
          <w:spacing w:val="-4"/>
        </w:rPr>
        <w:t>Podmiotem upoważnionym do ponoszenia wydatków (podmiotem realizującym Projekt)</w:t>
      </w:r>
      <w:r w:rsidRPr="00880616">
        <w:rPr>
          <w:rFonts w:asciiTheme="minorHAnsi" w:hAnsiTheme="minorHAnsi" w:cstheme="minorHAnsi"/>
        </w:rPr>
        <w:t xml:space="preserve"> jest:</w:t>
      </w:r>
      <w:r w:rsidR="00581B5B" w:rsidRPr="00880616">
        <w:rPr>
          <w:rFonts w:asciiTheme="minorHAnsi" w:hAnsiTheme="minorHAnsi" w:cstheme="minorHAnsi"/>
        </w:rPr>
        <w:t xml:space="preserve">      </w:t>
      </w:r>
      <w:r w:rsidRPr="00880616">
        <w:rPr>
          <w:rFonts w:asciiTheme="minorHAnsi" w:hAnsiTheme="minorHAnsi" w:cstheme="minorHAnsi"/>
        </w:rPr>
        <w:t>...................................................................................</w:t>
      </w:r>
      <w:r w:rsidRPr="00880616">
        <w:rPr>
          <w:rFonts w:asciiTheme="minorHAnsi" w:hAnsiTheme="minorHAnsi" w:cstheme="minorHAnsi"/>
          <w:color w:val="000000" w:themeColor="text1"/>
          <w:kern w:val="16"/>
        </w:rPr>
        <w:t>.....................................................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kern w:val="16"/>
        </w:rPr>
        <w:footnoteReference w:id="19"/>
      </w:r>
    </w:p>
    <w:p w14:paraId="7E247C69" w14:textId="6C1E74CE" w:rsidR="00B06087" w:rsidRPr="00B06087" w:rsidRDefault="00B06087" w:rsidP="00B06087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B06087">
        <w:rPr>
          <w:rFonts w:asciiTheme="minorHAnsi" w:hAnsiTheme="minorHAnsi" w:cstheme="minorHAnsi"/>
          <w:iCs/>
          <w:sz w:val="24"/>
          <w:szCs w:val="24"/>
        </w:rPr>
        <w:t>Beneficjentowi i</w:t>
      </w:r>
      <w:r w:rsidR="00E45AA0">
        <w:rPr>
          <w:rFonts w:asciiTheme="minorHAnsi" w:hAnsiTheme="minorHAnsi" w:cstheme="minorHAnsi"/>
          <w:iCs/>
          <w:sz w:val="24"/>
          <w:szCs w:val="24"/>
        </w:rPr>
        <w:t>/lub</w:t>
      </w:r>
      <w:r w:rsidRPr="00B06087">
        <w:rPr>
          <w:rFonts w:asciiTheme="minorHAnsi" w:hAnsiTheme="minorHAnsi" w:cstheme="minorHAnsi"/>
          <w:iCs/>
          <w:sz w:val="24"/>
          <w:szCs w:val="24"/>
        </w:rPr>
        <w:t xml:space="preserve"> Partnerowi</w:t>
      </w:r>
      <w:r w:rsidR="00664F7C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20"/>
      </w:r>
      <w:r w:rsidRPr="00B06087">
        <w:rPr>
          <w:rFonts w:asciiTheme="minorHAnsi" w:hAnsiTheme="minorHAnsi" w:cstheme="minorHAnsi"/>
          <w:iCs/>
          <w:sz w:val="24"/>
          <w:szCs w:val="24"/>
        </w:rPr>
        <w:t xml:space="preserve"> przyznana zostaje pomoc publiczna</w:t>
      </w:r>
      <w:r>
        <w:rPr>
          <w:rFonts w:asciiTheme="minorHAnsi" w:hAnsiTheme="minorHAnsi" w:cstheme="minorHAnsi"/>
          <w:iCs/>
          <w:sz w:val="24"/>
          <w:szCs w:val="24"/>
        </w:rPr>
        <w:t xml:space="preserve">/pomoc de </w:t>
      </w:r>
      <w:proofErr w:type="spellStart"/>
      <w:r>
        <w:rPr>
          <w:rFonts w:asciiTheme="minorHAnsi" w:hAnsiTheme="minorHAnsi" w:cstheme="minorHAnsi"/>
          <w:iCs/>
          <w:sz w:val="24"/>
          <w:szCs w:val="24"/>
        </w:rPr>
        <w:t>minimis</w:t>
      </w:r>
      <w:proofErr w:type="spellEnd"/>
      <w:r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E45AA0">
        <w:rPr>
          <w:rFonts w:asciiTheme="minorHAnsi" w:hAnsiTheme="minorHAnsi" w:cstheme="minorHAnsi"/>
          <w:iCs/>
          <w:spacing w:val="-4"/>
          <w:sz w:val="24"/>
          <w:szCs w:val="24"/>
        </w:rPr>
        <w:t>w wysokości i zakresie określonym w zatwierdzonym Wniosku</w:t>
      </w:r>
      <w:r w:rsidR="00664F7C" w:rsidRPr="00E45AA0">
        <w:rPr>
          <w:rFonts w:asciiTheme="minorHAnsi" w:hAnsiTheme="minorHAnsi" w:cstheme="minorHAnsi"/>
          <w:iCs/>
          <w:spacing w:val="-4"/>
          <w:sz w:val="24"/>
          <w:szCs w:val="24"/>
        </w:rPr>
        <w:t>, zgodnie z którym Beneficjent</w:t>
      </w:r>
      <w:r w:rsidR="00664F7C">
        <w:rPr>
          <w:rFonts w:asciiTheme="minorHAnsi" w:hAnsiTheme="minorHAnsi" w:cstheme="minorHAnsi"/>
          <w:iCs/>
          <w:sz w:val="24"/>
          <w:szCs w:val="24"/>
        </w:rPr>
        <w:t xml:space="preserve"> jest zobowiązany do realizacji Projektu.</w:t>
      </w:r>
      <w:r w:rsidR="00664F7C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21"/>
      </w:r>
    </w:p>
    <w:p w14:paraId="502DF100" w14:textId="77777777" w:rsidR="0037060F" w:rsidRPr="00880616" w:rsidRDefault="0037060F" w:rsidP="007D75C8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4" w:name="_Hlk96503842"/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Okres </w:t>
      </w:r>
      <w:r w:rsidR="00252C93" w:rsidRPr="00880616">
        <w:rPr>
          <w:rFonts w:asciiTheme="minorHAnsi" w:hAnsiTheme="minorHAnsi" w:cstheme="minorHAnsi"/>
          <w:sz w:val="24"/>
          <w:szCs w:val="24"/>
        </w:rPr>
        <w:t>realizacji projektu</w:t>
      </w:r>
    </w:p>
    <w:bookmarkEnd w:id="14"/>
    <w:p w14:paraId="0D836CE9" w14:textId="77777777" w:rsidR="000F2039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37060F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470963A" w14:textId="19E2E57A" w:rsidR="00286754" w:rsidRPr="00880616" w:rsidRDefault="00252C93" w:rsidP="002564D0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bookmarkStart w:id="15" w:name="_Hlk96503921"/>
      <w:bookmarkStart w:id="16" w:name="_Hlk96503847"/>
      <w:bookmarkStart w:id="17" w:name="_Hlk531250039"/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Okres realizacji Projektu </w:t>
      </w:r>
      <w:r w:rsidR="002564D0" w:rsidRPr="00880616">
        <w:rPr>
          <w:rFonts w:asciiTheme="minorHAnsi" w:eastAsia="Times New Roman" w:hAnsiTheme="minorHAnsi" w:cstheme="minorHAnsi"/>
          <w:sz w:val="24"/>
          <w:szCs w:val="24"/>
        </w:rPr>
        <w:t xml:space="preserve">jest zgodny z okresem wskazanym we Wniosku. </w:t>
      </w:r>
    </w:p>
    <w:p w14:paraId="0E3FEA1E" w14:textId="77777777" w:rsidR="00252C93" w:rsidRPr="00880616" w:rsidRDefault="00252C93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Okres, o któr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ym mowa w ust. 1, dotyczy realizacji zadań w ramach Projektu i jest równoznaczny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z</w:t>
      </w:r>
      <w:r w:rsidR="00F50977" w:rsidRPr="00880616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okresem kwalifikowalności wydatków w ramach Projektu, z zastrzeżeniem ust. 3.</w:t>
      </w:r>
      <w:r w:rsidR="005B08FC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45053978" w14:textId="1EE39E83" w:rsidR="00252C93" w:rsidRPr="00880616" w:rsidRDefault="006E3247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Partner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oraz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Podmiot upoważniony do ponoszenia wydatków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w ramach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mogą ponosić wydatki po okresie wskazanym w</w:t>
      </w:r>
      <w:r w:rsidR="00317E7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ust</w:t>
      </w:r>
      <w:r w:rsidR="00FD72A1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1 pod warunkiem, że wydatki te 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zostały poniesione w związku z realizacją </w:t>
      </w:r>
      <w:r w:rsidR="002F5D51">
        <w:rPr>
          <w:rFonts w:asciiTheme="minorHAnsi" w:hAnsiTheme="minorHAnsi" w:cstheme="minorHAnsi"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sz w:val="24"/>
          <w:szCs w:val="24"/>
        </w:rPr>
        <w:t xml:space="preserve">rojektu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30 dni kalendarzowych od dnia zakończenia okresu realizacji Projektu oraz zostaną </w:t>
      </w:r>
      <w:r w:rsidR="00FD72A1" w:rsidRPr="00880616">
        <w:rPr>
          <w:rFonts w:asciiTheme="minorHAnsi" w:hAnsiTheme="minorHAnsi" w:cstheme="minorHAnsi"/>
          <w:sz w:val="24"/>
          <w:szCs w:val="24"/>
        </w:rPr>
        <w:t>uwzględnione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w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e </w:t>
      </w:r>
      <w:r w:rsidRPr="00880616">
        <w:rPr>
          <w:rFonts w:asciiTheme="minorHAnsi" w:hAnsiTheme="minorHAnsi" w:cstheme="minorHAnsi"/>
          <w:sz w:val="24"/>
          <w:szCs w:val="24"/>
        </w:rPr>
        <w:t>wniosku o płatność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 końcową (np. składki ZUS poniesione na końcowym etapie realizacji projektu)</w:t>
      </w:r>
      <w:r w:rsidR="00252C93" w:rsidRPr="00880616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747A8FC0" w14:textId="77777777" w:rsidR="00252C93" w:rsidRPr="00880616" w:rsidRDefault="00252C93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Okres obowiązywania Umowy trwa od dnia jej zawarcia do dnia wykonania przez obie Strony Umowy wszystkich obowiązków z niej wynikających, w tym także obowiązków związanych z zachowaniem trwałości Projektu i trwałości rezultatów Projektu</w:t>
      </w:r>
      <w:r w:rsidR="006605CE" w:rsidRPr="00880616">
        <w:rPr>
          <w:rFonts w:asciiTheme="minorHAnsi" w:eastAsia="Times New Roman" w:hAnsiTheme="minorHAnsi" w:cstheme="minorHAnsi"/>
          <w:sz w:val="24"/>
          <w:szCs w:val="24"/>
        </w:rPr>
        <w:t xml:space="preserve"> (jeśli dotyczy)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</w:p>
    <w:p w14:paraId="1CE9ACD1" w14:textId="77777777" w:rsidR="005D4A3B" w:rsidRPr="00880616" w:rsidRDefault="005D4A3B" w:rsidP="001037F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Zabezpieczenie </w:t>
      </w:r>
      <w:r w:rsidR="000C2431" w:rsidRPr="00880616">
        <w:rPr>
          <w:rFonts w:asciiTheme="minorHAnsi" w:hAnsiTheme="minorHAnsi" w:cstheme="minorHAnsi"/>
          <w:sz w:val="24"/>
          <w:szCs w:val="24"/>
        </w:rPr>
        <w:t>należytego wykonania zobowiązań wynikających z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0C2431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</w:t>
      </w:r>
    </w:p>
    <w:bookmarkEnd w:id="15"/>
    <w:p w14:paraId="4B978F56" w14:textId="77777777" w:rsidR="000E4FDC" w:rsidRPr="00880616" w:rsidRDefault="005D4A3B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sz w:val="24"/>
          <w:szCs w:val="24"/>
        </w:rPr>
        <w:t>§ 4.</w:t>
      </w:r>
      <w:r w:rsidR="000E4FDC" w:rsidRPr="00880616">
        <w:rPr>
          <w:rStyle w:val="Odwoanieprzypisudolnego"/>
          <w:rFonts w:asciiTheme="minorHAnsi" w:hAnsiTheme="minorHAnsi" w:cstheme="minorHAnsi"/>
          <w:sz w:val="24"/>
          <w:szCs w:val="24"/>
        </w:rPr>
        <w:t xml:space="preserve"> </w:t>
      </w:r>
    </w:p>
    <w:p w14:paraId="1062C60A" w14:textId="40471B62" w:rsidR="009B277C" w:rsidRPr="00880616" w:rsidRDefault="009B277C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Beneficjent, będący podmiotem określonym w art. 206 ust. 4 ustawy z dnia 27 sierpnia 2009 r. o finansach publicznych, jest zwolniony z ustanawiania i wnoszenia do Instytucji </w:t>
      </w:r>
      <w:r w:rsidR="001037F5" w:rsidRPr="00880616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lang w:eastAsia="en-US"/>
        </w:rPr>
        <w:t>zabezpieczenia należytego wykonania zobowiązań wynikających z Umowy.</w:t>
      </w:r>
    </w:p>
    <w:p w14:paraId="38542169" w14:textId="02F26555" w:rsidR="009B277C" w:rsidRPr="00880616" w:rsidRDefault="009B277C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Beneficjent, inny niż wymieniony w ust. 1, ustanawia zabezpieczenie należytego wykonania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zobowiązań wynikających z Umowy (zwane dalej zabezpieczeniem) w terminie do </w:t>
      </w:r>
      <w:r w:rsidR="00805641" w:rsidRPr="00880616">
        <w:rPr>
          <w:rFonts w:asciiTheme="minorHAnsi" w:eastAsia="Calibri" w:hAnsiTheme="minorHAnsi" w:cstheme="minorHAnsi"/>
          <w:spacing w:val="-4"/>
          <w:lang w:eastAsia="en-US"/>
        </w:rPr>
        <w:t>15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dni roboczych</w:t>
      </w:r>
      <w:r w:rsidRPr="00880616">
        <w:rPr>
          <w:rFonts w:asciiTheme="minorHAnsi" w:eastAsia="Calibri" w:hAnsiTheme="minorHAnsi" w:cstheme="minorHAnsi"/>
          <w:lang w:eastAsia="en-US"/>
        </w:rPr>
        <w:t xml:space="preserve"> od dnia jej zawarcia. Instytucja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a</w:t>
      </w:r>
      <w:r w:rsidRPr="00880616">
        <w:rPr>
          <w:rFonts w:asciiTheme="minorHAnsi" w:eastAsia="Calibri" w:hAnsiTheme="minorHAnsi" w:cstheme="minorHAnsi"/>
          <w:lang w:eastAsia="en-US"/>
        </w:rPr>
        <w:t xml:space="preserve"> może na pisemny wniosek Beneficjenta wydłużyć powyższy termin.</w:t>
      </w:r>
    </w:p>
    <w:p w14:paraId="0E928054" w14:textId="77777777" w:rsidR="00BB2626" w:rsidRPr="00880616" w:rsidRDefault="00FC0993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t>Z</w:t>
      </w:r>
      <w:r w:rsidR="009B277C" w:rsidRPr="00880616">
        <w:rPr>
          <w:rFonts w:asciiTheme="minorHAnsi" w:eastAsia="Calibri" w:hAnsiTheme="minorHAnsi" w:cstheme="minorHAnsi"/>
          <w:lang w:eastAsia="en-US"/>
        </w:rPr>
        <w:t>abezpieczenie</w:t>
      </w:r>
      <w:r w:rsidR="009B277C" w:rsidRPr="00880616">
        <w:rPr>
          <w:rFonts w:asciiTheme="minorHAnsi" w:hAnsiTheme="minorHAnsi" w:cstheme="minorHAnsi"/>
        </w:rPr>
        <w:t xml:space="preserve">, o którym mowa w ust. </w:t>
      </w:r>
      <w:r w:rsidR="00551567" w:rsidRPr="00880616">
        <w:rPr>
          <w:rFonts w:asciiTheme="minorHAnsi" w:hAnsiTheme="minorHAnsi" w:cstheme="minorHAnsi"/>
        </w:rPr>
        <w:t>2</w:t>
      </w:r>
      <w:r w:rsidR="009B277C" w:rsidRPr="00880616">
        <w:rPr>
          <w:rFonts w:asciiTheme="minorHAnsi" w:hAnsiTheme="minorHAnsi" w:cstheme="minorHAnsi"/>
        </w:rPr>
        <w:t>, wnoszone jest</w:t>
      </w:r>
      <w:r w:rsidR="00BB2626" w:rsidRPr="00880616">
        <w:rPr>
          <w:rFonts w:asciiTheme="minorHAnsi" w:hAnsiTheme="minorHAnsi" w:cstheme="minorHAnsi"/>
        </w:rPr>
        <w:t>:</w:t>
      </w:r>
    </w:p>
    <w:p w14:paraId="2551DF6C" w14:textId="77777777" w:rsidR="00551567" w:rsidRPr="00880616" w:rsidRDefault="009B277C" w:rsidP="00E87D09">
      <w:pPr>
        <w:pStyle w:val="Akapitzlist"/>
        <w:numPr>
          <w:ilvl w:val="1"/>
          <w:numId w:val="6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adku</w:t>
      </w:r>
      <w:r w:rsidR="00551567" w:rsidRPr="00880616">
        <w:rPr>
          <w:rFonts w:asciiTheme="minorHAnsi" w:eastAsia="Calibri" w:hAnsiTheme="minorHAnsi" w:cstheme="minorHAnsi"/>
          <w:spacing w:val="-6"/>
          <w:lang w:eastAsia="en-US"/>
        </w:rPr>
        <w:t>,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gdy wartość zalicz</w:t>
      </w:r>
      <w:r w:rsidR="00626ED0" w:rsidRPr="00880616">
        <w:rPr>
          <w:rFonts w:asciiTheme="minorHAnsi" w:eastAsia="Calibri" w:hAnsiTheme="minorHAnsi" w:cstheme="minorHAnsi"/>
          <w:spacing w:val="-6"/>
          <w:lang w:eastAsia="en-US"/>
        </w:rPr>
        <w:t>ki</w:t>
      </w:r>
      <w:r w:rsidR="006D70EE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nie przekracza 10 000 000 PLN lub w przypadku</w:t>
      </w:r>
      <w:r w:rsidR="00BC585B" w:rsidRPr="00880616">
        <w:rPr>
          <w:rFonts w:asciiTheme="minorHAnsi" w:eastAsia="Calibri" w:hAnsiTheme="minorHAnsi" w:cstheme="minorHAnsi"/>
          <w:spacing w:val="-6"/>
          <w:lang w:eastAsia="en-US"/>
        </w:rPr>
        <w:t>,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gdy Beneficjent</w:t>
      </w:r>
      <w:r w:rsidRPr="00880616">
        <w:rPr>
          <w:rFonts w:asciiTheme="minorHAnsi" w:hAnsiTheme="minorHAnsi" w:cstheme="minorHAnsi"/>
        </w:rPr>
        <w:t xml:space="preserve"> jest podmiotem świadczącym usługi publiczne lub usługi w ogólnym interesie gospodarczym, o których mowa w art. 93 i art. 106 ust. 2 Traktatu o funkcjonowaniu Unii Europejskiej, lub jest instytutem badawczym w rozumieniu art. 1 ust. 1 ustawy z dnia 30 kwietnia 2010 r. o instytutach badawczych</w:t>
      </w:r>
      <w:r w:rsidR="00BB2626" w:rsidRPr="00880616">
        <w:rPr>
          <w:rFonts w:asciiTheme="minorHAnsi" w:hAnsiTheme="minorHAnsi" w:cstheme="minorHAnsi"/>
        </w:rPr>
        <w:t xml:space="preserve"> - w formie weksla in blanco wraz z deklaracją wekslową;</w:t>
      </w:r>
    </w:p>
    <w:p w14:paraId="50F501F5" w14:textId="5A058FCB" w:rsidR="00BB2626" w:rsidRPr="00880616" w:rsidRDefault="00BB2626" w:rsidP="00E87D09">
      <w:pPr>
        <w:pStyle w:val="Akapitzlist"/>
        <w:numPr>
          <w:ilvl w:val="1"/>
          <w:numId w:val="6"/>
        </w:numPr>
        <w:spacing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przypadku, gdy suma zaliczek w równocześnie realizowanych przez Beneficjenta kilku projekt</w:t>
      </w:r>
      <w:r w:rsidR="00FC0993" w:rsidRPr="00880616">
        <w:rPr>
          <w:rFonts w:asciiTheme="minorHAnsi" w:hAnsiTheme="minorHAnsi" w:cstheme="minorHAnsi"/>
        </w:rPr>
        <w:t>ach</w:t>
      </w:r>
      <w:r w:rsidRPr="00880616">
        <w:rPr>
          <w:rFonts w:asciiTheme="minorHAnsi" w:hAnsiTheme="minorHAnsi" w:cstheme="minorHAnsi"/>
        </w:rPr>
        <w:t xml:space="preserve"> w ramach Programu finansowan</w:t>
      </w:r>
      <w:r w:rsidR="00FC0993" w:rsidRPr="00880616">
        <w:rPr>
          <w:rFonts w:asciiTheme="minorHAnsi" w:hAnsiTheme="minorHAnsi" w:cstheme="minorHAnsi"/>
        </w:rPr>
        <w:t>ego</w:t>
      </w:r>
      <w:r w:rsidRPr="00880616">
        <w:rPr>
          <w:rFonts w:asciiTheme="minorHAnsi" w:hAnsiTheme="minorHAnsi" w:cstheme="minorHAnsi"/>
        </w:rPr>
        <w:t xml:space="preserve"> z udziałem środków Europejskiego Funduszu Społecznego Plus na podstawie umów zawartych z Instytucją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ą</w:t>
      </w:r>
      <w:r w:rsidRPr="00880616">
        <w:rPr>
          <w:rFonts w:asciiTheme="minorHAnsi" w:hAnsiTheme="minorHAnsi" w:cstheme="minorHAnsi"/>
        </w:rPr>
        <w:t xml:space="preserve"> przekracza 10 000 000 PLN</w:t>
      </w:r>
      <w:r w:rsidR="00250DF9" w:rsidRPr="00880616">
        <w:rPr>
          <w:rFonts w:asciiTheme="minorHAnsi" w:hAnsiTheme="minorHAnsi" w:cstheme="minorHAnsi"/>
        </w:rPr>
        <w:t xml:space="preserve"> -</w:t>
      </w:r>
      <w:r w:rsidRPr="00880616">
        <w:rPr>
          <w:rFonts w:asciiTheme="minorHAnsi" w:hAnsiTheme="minorHAnsi" w:cstheme="minorHAnsi"/>
        </w:rPr>
        <w:t xml:space="preserve"> w jednej albo kilku formach wybranych przez Instytucję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ą</w:t>
      </w:r>
      <w:r w:rsidRPr="00880616">
        <w:rPr>
          <w:rFonts w:asciiTheme="minorHAnsi" w:hAnsiTheme="minorHAnsi" w:cstheme="minorHAnsi"/>
        </w:rPr>
        <w:t xml:space="preserve"> wskazanych w § 5 ust. 3 Rozporządzenia Ministra Funduszy i Polityki Regionalnej z dnia 21</w:t>
      </w:r>
      <w:r w:rsidR="00250DF9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września 2022 r. w sprawie zaliczek w </w:t>
      </w:r>
      <w:r w:rsidRPr="00880616">
        <w:rPr>
          <w:rFonts w:asciiTheme="minorHAnsi" w:hAnsiTheme="minorHAnsi" w:cstheme="minorHAnsi"/>
        </w:rPr>
        <w:lastRenderedPageBreak/>
        <w:t>ramach programów finansowanych z udziałem środków europejskich. Zabezpieczeniem należytego wykonania zobowiązań wynikających z Umowy jest…..</w:t>
      </w:r>
      <w:r w:rsidRPr="00880616">
        <w:rPr>
          <w:rStyle w:val="Odwoanieprzypisudolnego"/>
          <w:rFonts w:asciiTheme="minorHAnsi" w:hAnsiTheme="minorHAnsi" w:cstheme="minorHAnsi"/>
        </w:rPr>
        <w:footnoteReference w:id="22"/>
      </w:r>
      <w:r w:rsidR="001037F5" w:rsidRPr="00880616">
        <w:rPr>
          <w:rFonts w:asciiTheme="minorHAnsi" w:hAnsiTheme="minorHAnsi" w:cstheme="minorHAnsi"/>
        </w:rPr>
        <w:t xml:space="preserve"> </w:t>
      </w:r>
    </w:p>
    <w:p w14:paraId="6258F808" w14:textId="77777777" w:rsidR="00551567" w:rsidRPr="00880616" w:rsidRDefault="00551567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wnosi zabezpieczenie</w:t>
      </w:r>
      <w:r w:rsidR="00BC585B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o którym mowa w ust. </w:t>
      </w:r>
      <w:r w:rsidR="00540D74" w:rsidRPr="00880616">
        <w:rPr>
          <w:rFonts w:asciiTheme="minorHAnsi" w:hAnsiTheme="minorHAnsi" w:cstheme="minorHAnsi"/>
        </w:rPr>
        <w:t>2</w:t>
      </w:r>
      <w:r w:rsidRPr="00880616">
        <w:rPr>
          <w:rFonts w:asciiTheme="minorHAnsi" w:hAnsiTheme="minorHAnsi" w:cstheme="minorHAnsi"/>
        </w:rPr>
        <w:t xml:space="preserve"> na kwotę nie mniejszą niż wysokość </w:t>
      </w:r>
      <w:r w:rsidRPr="00880616">
        <w:rPr>
          <w:rFonts w:asciiTheme="minorHAnsi" w:eastAsia="Calibri" w:hAnsiTheme="minorHAnsi" w:cstheme="minorHAnsi"/>
          <w:lang w:eastAsia="en-US"/>
        </w:rPr>
        <w:t>dofinansowania</w:t>
      </w:r>
      <w:r w:rsidRPr="00880616">
        <w:rPr>
          <w:rFonts w:asciiTheme="minorHAnsi" w:hAnsiTheme="minorHAnsi" w:cstheme="minorHAnsi"/>
        </w:rPr>
        <w:t xml:space="preserve"> określona w § 2 ust. 3 Umowy. </w:t>
      </w:r>
    </w:p>
    <w:p w14:paraId="0A30378E" w14:textId="77777777" w:rsidR="000E445F" w:rsidRPr="00880616" w:rsidRDefault="000E445F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Zabezpieczenie określone w ust. 3 pkt. 2) jest ustanawiane w wysokości co najmniej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równowartości</w:t>
      </w:r>
      <w:r w:rsidRPr="00880616">
        <w:rPr>
          <w:rFonts w:asciiTheme="minorHAnsi" w:hAnsiTheme="minorHAnsi" w:cstheme="minorHAnsi"/>
        </w:rPr>
        <w:t xml:space="preserve"> najwyższej transzy zaliczki wynikającej z Umowy. Zabezpieczenie pozostałej kwoty dofinansowania w Projekcie może zostać ustanowione w formie określonej w ust. 3 w pkt. 1).</w:t>
      </w:r>
    </w:p>
    <w:p w14:paraId="76D00498" w14:textId="77777777" w:rsidR="006A07C6" w:rsidRPr="00880616" w:rsidRDefault="006A07C6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Zabezpieczenie ustanawiane jest przez Beneficjenta na okres od dnia zawarcia Umowy do </w:t>
      </w:r>
      <w:r w:rsidR="007A0CB5" w:rsidRPr="00880616">
        <w:rPr>
          <w:rFonts w:asciiTheme="minorHAnsi" w:hAnsiTheme="minorHAnsi" w:cstheme="minorHAnsi"/>
        </w:rPr>
        <w:t xml:space="preserve">dnia </w:t>
      </w:r>
      <w:r w:rsidR="00404134" w:rsidRPr="00880616">
        <w:rPr>
          <w:rFonts w:asciiTheme="minorHAnsi" w:eastAsia="Calibri" w:hAnsiTheme="minorHAnsi" w:cstheme="minorHAnsi"/>
          <w:lang w:eastAsia="en-US"/>
        </w:rPr>
        <w:t>wygaśnięcia</w:t>
      </w:r>
      <w:r w:rsidR="00404134" w:rsidRPr="00880616">
        <w:rPr>
          <w:rFonts w:asciiTheme="minorHAnsi" w:hAnsiTheme="minorHAnsi" w:cstheme="minorHAnsi"/>
        </w:rPr>
        <w:t xml:space="preserve"> wszystkich zobowiązań </w:t>
      </w:r>
      <w:r w:rsidR="00820A1A" w:rsidRPr="00880616">
        <w:rPr>
          <w:rFonts w:asciiTheme="minorHAnsi" w:hAnsiTheme="minorHAnsi" w:cstheme="minorHAnsi"/>
        </w:rPr>
        <w:t>określonych w</w:t>
      </w:r>
      <w:r w:rsidR="00404134" w:rsidRPr="00880616">
        <w:rPr>
          <w:rFonts w:asciiTheme="minorHAnsi" w:hAnsiTheme="minorHAnsi" w:cstheme="minorHAnsi"/>
        </w:rPr>
        <w:t xml:space="preserve"> Umow</w:t>
      </w:r>
      <w:r w:rsidR="00820A1A" w:rsidRPr="00880616">
        <w:rPr>
          <w:rFonts w:asciiTheme="minorHAnsi" w:hAnsiTheme="minorHAnsi" w:cstheme="minorHAnsi"/>
        </w:rPr>
        <w:t>ie</w:t>
      </w:r>
      <w:r w:rsidR="00404134" w:rsidRPr="00880616">
        <w:rPr>
          <w:rFonts w:asciiTheme="minorHAnsi" w:hAnsiTheme="minorHAnsi" w:cstheme="minorHAnsi"/>
        </w:rPr>
        <w:t>, w tym</w:t>
      </w:r>
      <w:r w:rsidR="007A0CB5" w:rsidRPr="00880616">
        <w:rPr>
          <w:rFonts w:asciiTheme="minorHAnsi" w:hAnsiTheme="minorHAnsi" w:cstheme="minorHAnsi"/>
        </w:rPr>
        <w:t xml:space="preserve"> (jeśli dotyczy) </w:t>
      </w:r>
      <w:r w:rsidRPr="00880616">
        <w:rPr>
          <w:rFonts w:asciiTheme="minorHAnsi" w:hAnsiTheme="minorHAnsi" w:cstheme="minorHAnsi"/>
        </w:rPr>
        <w:t>zakończenia okresu trwałości Projektu</w:t>
      </w:r>
      <w:r w:rsidR="00507417" w:rsidRPr="00880616">
        <w:rPr>
          <w:rFonts w:asciiTheme="minorHAnsi" w:hAnsiTheme="minorHAnsi" w:cstheme="minorHAnsi"/>
        </w:rPr>
        <w:t xml:space="preserve"> lub</w:t>
      </w:r>
      <w:r w:rsidR="00B30FEC" w:rsidRPr="00880616">
        <w:rPr>
          <w:rFonts w:asciiTheme="minorHAnsi" w:hAnsiTheme="minorHAnsi" w:cstheme="minorHAnsi"/>
        </w:rPr>
        <w:t xml:space="preserve"> trwałości</w:t>
      </w:r>
      <w:r w:rsidR="00507417" w:rsidRPr="00880616">
        <w:rPr>
          <w:rFonts w:asciiTheme="minorHAnsi" w:hAnsiTheme="minorHAnsi" w:cstheme="minorHAnsi"/>
        </w:rPr>
        <w:t xml:space="preserve"> rezultatów</w:t>
      </w:r>
      <w:r w:rsidR="00B30FEC" w:rsidRPr="00880616">
        <w:rPr>
          <w:rFonts w:asciiTheme="minorHAnsi" w:hAnsiTheme="minorHAnsi" w:cstheme="minorHAnsi"/>
        </w:rPr>
        <w:t xml:space="preserve"> Projektu</w:t>
      </w:r>
      <w:r w:rsidR="00C97EF8" w:rsidRPr="00880616">
        <w:rPr>
          <w:rFonts w:asciiTheme="minorHAnsi" w:hAnsiTheme="minorHAnsi" w:cstheme="minorHAnsi"/>
        </w:rPr>
        <w:t>.</w:t>
      </w:r>
      <w:r w:rsidRPr="00880616">
        <w:rPr>
          <w:rFonts w:asciiTheme="minorHAnsi" w:hAnsiTheme="minorHAnsi" w:cstheme="minorHAnsi"/>
        </w:rPr>
        <w:t xml:space="preserve"> </w:t>
      </w:r>
    </w:p>
    <w:p w14:paraId="254D3C66" w14:textId="226A37B0" w:rsidR="006629DD" w:rsidRPr="00880616" w:rsidRDefault="006A07C6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prawidłowego wypełnienia przez Beneficjenta wszelkich zobowiązań określonych w Umo</w:t>
      </w:r>
      <w:r w:rsidRPr="00880616">
        <w:rPr>
          <w:rFonts w:asciiTheme="minorHAnsi" w:hAnsiTheme="minorHAnsi" w:cstheme="minorHAnsi"/>
          <w:spacing w:val="-4"/>
        </w:rPr>
        <w:t xml:space="preserve">wie, </w:t>
      </w:r>
      <w:r w:rsidR="00D767B8" w:rsidRPr="00880616">
        <w:rPr>
          <w:rFonts w:asciiTheme="minorHAnsi" w:hAnsiTheme="minorHAnsi" w:cstheme="minorHAnsi"/>
          <w:spacing w:val="-4"/>
        </w:rPr>
        <w:t>z</w:t>
      </w:r>
      <w:r w:rsidR="005D4A3B" w:rsidRPr="00880616">
        <w:rPr>
          <w:rFonts w:asciiTheme="minorHAnsi" w:hAnsiTheme="minorHAnsi" w:cstheme="minorHAnsi"/>
          <w:spacing w:val="-4"/>
        </w:rPr>
        <w:t>wrot dokumentu</w:t>
      </w:r>
      <w:r w:rsidR="00D669E0" w:rsidRPr="00880616">
        <w:rPr>
          <w:rFonts w:asciiTheme="minorHAnsi" w:hAnsiTheme="minorHAnsi" w:cstheme="minorHAnsi"/>
          <w:spacing w:val="-4"/>
        </w:rPr>
        <w:t xml:space="preserve">, o którym mowa w ust. </w:t>
      </w:r>
      <w:r w:rsidR="00250DF9" w:rsidRPr="00880616">
        <w:rPr>
          <w:rFonts w:asciiTheme="minorHAnsi" w:hAnsiTheme="minorHAnsi" w:cstheme="minorHAnsi"/>
          <w:spacing w:val="-4"/>
        </w:rPr>
        <w:t>2</w:t>
      </w:r>
      <w:r w:rsidR="00EE56F7" w:rsidRPr="00880616">
        <w:rPr>
          <w:rFonts w:asciiTheme="minorHAnsi" w:hAnsiTheme="minorHAnsi" w:cstheme="minorHAnsi"/>
          <w:spacing w:val="-4"/>
        </w:rPr>
        <w:t>,</w:t>
      </w:r>
      <w:r w:rsidR="00EA1BBE" w:rsidRPr="00880616">
        <w:rPr>
          <w:rFonts w:asciiTheme="minorHAnsi" w:hAnsiTheme="minorHAnsi" w:cstheme="minorHAnsi"/>
          <w:spacing w:val="-4"/>
        </w:rPr>
        <w:t xml:space="preserve"> </w:t>
      </w:r>
      <w:r w:rsidR="005D4A3B" w:rsidRPr="00880616">
        <w:rPr>
          <w:rFonts w:asciiTheme="minorHAnsi" w:hAnsiTheme="minorHAnsi" w:cstheme="minorHAnsi"/>
          <w:spacing w:val="-4"/>
        </w:rPr>
        <w:t>następuje na pisemny wniosek Beneficjenta</w:t>
      </w:r>
      <w:r w:rsidR="005D4A3B" w:rsidRPr="00880616">
        <w:rPr>
          <w:rFonts w:asciiTheme="minorHAnsi" w:hAnsiTheme="minorHAnsi" w:cstheme="minorHAnsi"/>
        </w:rPr>
        <w:t xml:space="preserve"> po </w:t>
      </w:r>
      <w:r w:rsidR="006629DD" w:rsidRPr="00880616">
        <w:rPr>
          <w:rFonts w:asciiTheme="minorHAnsi" w:hAnsiTheme="minorHAnsi" w:cstheme="minorHAnsi"/>
        </w:rPr>
        <w:t>upływie okresu</w:t>
      </w:r>
      <w:r w:rsidR="00706E4C" w:rsidRPr="00880616">
        <w:rPr>
          <w:rFonts w:asciiTheme="minorHAnsi" w:hAnsiTheme="minorHAnsi" w:cstheme="minorHAnsi"/>
        </w:rPr>
        <w:t>,</w:t>
      </w:r>
      <w:r w:rsidR="006629DD" w:rsidRPr="00880616">
        <w:rPr>
          <w:rFonts w:asciiTheme="minorHAnsi" w:hAnsiTheme="minorHAnsi" w:cstheme="minorHAnsi"/>
        </w:rPr>
        <w:t xml:space="preserve"> o którym mowa w ust. </w:t>
      </w:r>
      <w:r w:rsidR="00250DF9" w:rsidRPr="00880616">
        <w:rPr>
          <w:rFonts w:asciiTheme="minorHAnsi" w:hAnsiTheme="minorHAnsi" w:cstheme="minorHAnsi"/>
        </w:rPr>
        <w:t>6</w:t>
      </w:r>
      <w:r w:rsidR="006629DD" w:rsidRPr="00880616">
        <w:rPr>
          <w:rFonts w:asciiTheme="minorHAnsi" w:hAnsiTheme="minorHAnsi" w:cstheme="minorHAnsi"/>
        </w:rPr>
        <w:t xml:space="preserve"> </w:t>
      </w:r>
      <w:r w:rsidR="005D4A3B" w:rsidRPr="00880616">
        <w:rPr>
          <w:rFonts w:asciiTheme="minorHAnsi" w:hAnsiTheme="minorHAnsi" w:cstheme="minorHAnsi"/>
        </w:rPr>
        <w:t xml:space="preserve">z zastrzeżeniem ust. </w:t>
      </w:r>
      <w:r w:rsidR="00250DF9" w:rsidRPr="00880616">
        <w:rPr>
          <w:rFonts w:asciiTheme="minorHAnsi" w:hAnsiTheme="minorHAnsi" w:cstheme="minorHAnsi"/>
        </w:rPr>
        <w:t>8</w:t>
      </w:r>
      <w:r w:rsidR="005D4A3B" w:rsidRPr="00880616">
        <w:rPr>
          <w:rFonts w:asciiTheme="minorHAnsi" w:hAnsiTheme="minorHAnsi" w:cstheme="minorHAnsi"/>
        </w:rPr>
        <w:t>.</w:t>
      </w:r>
      <w:r w:rsidR="007A0CB5" w:rsidRPr="00880616">
        <w:rPr>
          <w:rFonts w:asciiTheme="minorHAnsi" w:hAnsiTheme="minorHAnsi" w:cstheme="minorHAnsi"/>
        </w:rPr>
        <w:t xml:space="preserve"> Jeżeli </w:t>
      </w:r>
      <w:r w:rsidR="00F17E8E" w:rsidRPr="00880616">
        <w:rPr>
          <w:rFonts w:asciiTheme="minorHAnsi" w:hAnsiTheme="minorHAnsi" w:cstheme="minorHAnsi"/>
        </w:rPr>
        <w:t xml:space="preserve">Beneficjent nie złoży </w:t>
      </w:r>
      <w:r w:rsidR="00D25376" w:rsidRPr="00880616">
        <w:rPr>
          <w:rFonts w:asciiTheme="minorHAnsi" w:hAnsiTheme="minorHAnsi" w:cstheme="minorHAnsi"/>
        </w:rPr>
        <w:br/>
      </w:r>
      <w:r w:rsidR="00566A47" w:rsidRPr="00880616">
        <w:rPr>
          <w:rFonts w:asciiTheme="minorHAnsi" w:hAnsiTheme="minorHAnsi" w:cstheme="minorHAnsi"/>
        </w:rPr>
        <w:t>w terminie ….</w:t>
      </w:r>
      <w:r w:rsidR="00B77BF9" w:rsidRPr="00880616">
        <w:rPr>
          <w:rFonts w:asciiTheme="minorHAnsi" w:hAnsiTheme="minorHAnsi" w:cstheme="minorHAnsi"/>
        </w:rPr>
        <w:t xml:space="preserve"> </w:t>
      </w:r>
      <w:r w:rsidR="00F17E8E" w:rsidRPr="00880616">
        <w:rPr>
          <w:rFonts w:asciiTheme="minorHAnsi" w:hAnsiTheme="minorHAnsi" w:cstheme="minorHAnsi"/>
        </w:rPr>
        <w:t xml:space="preserve">pisemnego wniosku o </w:t>
      </w:r>
      <w:r w:rsidR="00CE2C3F" w:rsidRPr="00880616">
        <w:rPr>
          <w:rFonts w:asciiTheme="minorHAnsi" w:hAnsiTheme="minorHAnsi" w:cstheme="minorHAnsi"/>
        </w:rPr>
        <w:t>zwrot dokumentu, o którym mowa w ust.</w:t>
      </w:r>
      <w:r w:rsidR="00250DF9" w:rsidRPr="00880616">
        <w:rPr>
          <w:rFonts w:asciiTheme="minorHAnsi" w:hAnsiTheme="minorHAnsi" w:cstheme="minorHAnsi"/>
        </w:rPr>
        <w:t xml:space="preserve"> 3</w:t>
      </w:r>
      <w:r w:rsidR="00CE2C3F" w:rsidRPr="00880616">
        <w:rPr>
          <w:rFonts w:asciiTheme="minorHAnsi" w:hAnsiTheme="minorHAnsi" w:cstheme="minorHAnsi"/>
        </w:rPr>
        <w:t xml:space="preserve">, </w:t>
      </w:r>
      <w:r w:rsidR="007A0CB5" w:rsidRPr="00880616">
        <w:rPr>
          <w:rFonts w:asciiTheme="minorHAnsi" w:hAnsiTheme="minorHAnsi" w:cstheme="minorHAnsi"/>
        </w:rPr>
        <w:t>a</w:t>
      </w:r>
      <w:r w:rsidR="003C7532" w:rsidRPr="00880616">
        <w:rPr>
          <w:rFonts w:asciiTheme="minorHAnsi" w:hAnsiTheme="minorHAnsi" w:cstheme="minorHAnsi"/>
        </w:rPr>
        <w:t> </w:t>
      </w:r>
      <w:r w:rsidR="007A0CB5" w:rsidRPr="00880616">
        <w:rPr>
          <w:rFonts w:asciiTheme="minorHAnsi" w:hAnsiTheme="minorHAnsi" w:cstheme="minorHAnsi"/>
        </w:rPr>
        <w:t xml:space="preserve">zabezpieczenie wniesiono w formie weksla in blanco wraz z deklaracją wekslową, Instytucja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a</w:t>
      </w:r>
      <w:r w:rsidR="007A0CB5" w:rsidRPr="00880616">
        <w:rPr>
          <w:rFonts w:asciiTheme="minorHAnsi" w:hAnsiTheme="minorHAnsi" w:cstheme="minorHAnsi"/>
        </w:rPr>
        <w:t xml:space="preserve"> dokona jego zniszczenia</w:t>
      </w:r>
      <w:r w:rsidR="006629DD" w:rsidRPr="00880616">
        <w:rPr>
          <w:rFonts w:asciiTheme="minorHAnsi" w:hAnsiTheme="minorHAnsi" w:cstheme="minorHAnsi"/>
        </w:rPr>
        <w:t>. Zniszczenie zostanie potwierdzone Protokołem Komisyjnego Zniszczenia Zabezpieczenia</w:t>
      </w:r>
      <w:r w:rsidR="00CE2C3F" w:rsidRPr="00880616">
        <w:rPr>
          <w:rFonts w:asciiTheme="minorHAnsi" w:hAnsiTheme="minorHAnsi" w:cstheme="minorHAnsi"/>
        </w:rPr>
        <w:t>. O fakcie zniszczenia dokumentu, o którym mowa w ust.</w:t>
      </w:r>
      <w:r w:rsidR="003C7532" w:rsidRPr="00880616">
        <w:rPr>
          <w:rFonts w:asciiTheme="minorHAnsi" w:hAnsiTheme="minorHAnsi" w:cstheme="minorHAnsi"/>
        </w:rPr>
        <w:t> </w:t>
      </w:r>
      <w:r w:rsidR="00250DF9" w:rsidRPr="00880616">
        <w:rPr>
          <w:rFonts w:asciiTheme="minorHAnsi" w:hAnsiTheme="minorHAnsi" w:cstheme="minorHAnsi"/>
        </w:rPr>
        <w:t xml:space="preserve">2 </w:t>
      </w:r>
      <w:r w:rsidR="00CE2C3F" w:rsidRPr="00880616">
        <w:rPr>
          <w:rFonts w:asciiTheme="minorHAnsi" w:hAnsiTheme="minorHAnsi" w:cstheme="minorHAnsi"/>
        </w:rPr>
        <w:t>Beneficjent zostanie powiadomiony pisemnie.</w:t>
      </w:r>
    </w:p>
    <w:p w14:paraId="1F12CE3A" w14:textId="77777777" w:rsidR="005D4A3B" w:rsidRPr="00880616" w:rsidRDefault="005D4A3B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B066E4">
        <w:rPr>
          <w:rFonts w:asciiTheme="minorHAnsi" w:hAnsiTheme="minorHAnsi" w:cstheme="minorHAnsi"/>
          <w:spacing w:val="-4"/>
        </w:rPr>
        <w:t>W przypadku wszczęcia postępowania administracyjnego</w:t>
      </w:r>
      <w:r w:rsidR="000B3B7D" w:rsidRPr="00B066E4">
        <w:rPr>
          <w:rFonts w:asciiTheme="minorHAnsi" w:hAnsiTheme="minorHAnsi" w:cstheme="minorHAnsi"/>
          <w:spacing w:val="-4"/>
        </w:rPr>
        <w:t>,</w:t>
      </w:r>
      <w:r w:rsidRPr="00B066E4">
        <w:rPr>
          <w:rFonts w:asciiTheme="minorHAnsi" w:hAnsiTheme="minorHAnsi" w:cstheme="minorHAnsi"/>
          <w:spacing w:val="-4"/>
        </w:rPr>
        <w:t xml:space="preserve"> w celu wydania decyzji o zwrocie</w:t>
      </w:r>
      <w:r w:rsidRPr="00880616">
        <w:rPr>
          <w:rFonts w:asciiTheme="minorHAnsi" w:hAnsiTheme="minorHAnsi" w:cstheme="minorHAnsi"/>
        </w:rPr>
        <w:t xml:space="preserve"> środków na </w:t>
      </w:r>
      <w:r w:rsidRPr="00880616">
        <w:rPr>
          <w:rFonts w:asciiTheme="minorHAnsi" w:eastAsia="Calibri" w:hAnsiTheme="minorHAnsi" w:cstheme="minorHAnsi"/>
          <w:lang w:eastAsia="en-US"/>
        </w:rPr>
        <w:t>podstawie</w:t>
      </w:r>
      <w:r w:rsidRPr="00880616">
        <w:rPr>
          <w:rFonts w:asciiTheme="minorHAnsi" w:hAnsiTheme="minorHAnsi" w:cstheme="minorHAnsi"/>
        </w:rPr>
        <w:t xml:space="preserve"> przepisów ustawy o finansach publicznych lub postępowania </w:t>
      </w:r>
      <w:r w:rsidRPr="00B066E4">
        <w:rPr>
          <w:rFonts w:asciiTheme="minorHAnsi" w:hAnsiTheme="minorHAnsi" w:cstheme="minorHAnsi"/>
          <w:spacing w:val="-4"/>
        </w:rPr>
        <w:t>sądowo-administracyjnego w wyniku zaskarżenia takiej decyzji, lub w przypadku prowadzenia</w:t>
      </w:r>
      <w:r w:rsidRPr="00880616">
        <w:rPr>
          <w:rFonts w:asciiTheme="minorHAnsi" w:hAnsiTheme="minorHAnsi" w:cstheme="minorHAnsi"/>
        </w:rPr>
        <w:t xml:space="preserve"> egzekucji administracyjnej</w:t>
      </w:r>
      <w:r w:rsidR="000B3B7D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zwrot</w:t>
      </w:r>
      <w:r w:rsidR="000B3B7D" w:rsidRPr="00880616">
        <w:rPr>
          <w:rFonts w:asciiTheme="minorHAnsi" w:hAnsiTheme="minorHAnsi" w:cstheme="minorHAnsi"/>
        </w:rPr>
        <w:t>/zniszczenie</w:t>
      </w:r>
      <w:r w:rsidRPr="00880616">
        <w:rPr>
          <w:rFonts w:asciiTheme="minorHAnsi" w:hAnsiTheme="minorHAnsi" w:cstheme="minorHAnsi"/>
        </w:rPr>
        <w:t xml:space="preserve"> dokumentu</w:t>
      </w:r>
      <w:r w:rsidR="000B3B7D" w:rsidRPr="00880616">
        <w:rPr>
          <w:rFonts w:asciiTheme="minorHAnsi" w:hAnsiTheme="minorHAnsi" w:cstheme="minorHAnsi"/>
        </w:rPr>
        <w:t xml:space="preserve">, o którym mowa w ust. </w:t>
      </w:r>
      <w:r w:rsidR="003C7532" w:rsidRPr="00880616">
        <w:rPr>
          <w:rFonts w:asciiTheme="minorHAnsi" w:hAnsiTheme="minorHAnsi" w:cstheme="minorHAnsi"/>
        </w:rPr>
        <w:t>2</w:t>
      </w:r>
      <w:r w:rsidR="000B3B7D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stanowiącego zabezpieczenie Umowy może nastąpić po zakończeniu postępowania i, jeśli takie było jego ustalenie, odzyskaniu środków.</w:t>
      </w:r>
    </w:p>
    <w:p w14:paraId="2F7E5140" w14:textId="77777777" w:rsidR="0037060F" w:rsidRPr="00880616" w:rsidRDefault="00594B75" w:rsidP="001037F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8" w:name="_Hlk111101700"/>
      <w:r w:rsidRPr="00880616">
        <w:rPr>
          <w:rFonts w:asciiTheme="minorHAnsi" w:hAnsiTheme="minorHAnsi" w:cstheme="minorHAnsi"/>
          <w:sz w:val="24"/>
          <w:szCs w:val="24"/>
        </w:rPr>
        <w:t>Zobowiązania i o</w:t>
      </w:r>
      <w:r w:rsidR="0037060F" w:rsidRPr="00880616">
        <w:rPr>
          <w:rFonts w:asciiTheme="minorHAnsi" w:hAnsiTheme="minorHAnsi" w:cstheme="minorHAnsi"/>
          <w:sz w:val="24"/>
          <w:szCs w:val="24"/>
        </w:rPr>
        <w:t>dpowiedzialność Beneficjenta</w:t>
      </w:r>
    </w:p>
    <w:bookmarkEnd w:id="16"/>
    <w:bookmarkEnd w:id="18"/>
    <w:p w14:paraId="1BFFD759" w14:textId="77777777" w:rsidR="00BE6ACF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bookmarkEnd w:id="17"/>
      <w:r w:rsidR="005D4A3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0F535AB" w14:textId="28AE3BA5" w:rsidR="007264D1" w:rsidRPr="00880616" w:rsidRDefault="007264D1" w:rsidP="00D25376">
      <w:pPr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9E7F7C" w:rsidRPr="00880616">
        <w:rPr>
          <w:rFonts w:asciiTheme="minorHAnsi" w:hAnsiTheme="minorHAnsi" w:cstheme="minorHAnsi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ponosi odpowiedzialności wobec osób trzecich za szkody powstałe w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związku z realizacją Projektu</w:t>
      </w:r>
      <w:r w:rsidR="00507417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w szczególności Instytucja </w:t>
      </w:r>
      <w:r w:rsidR="009E7F7C" w:rsidRPr="00880616">
        <w:rPr>
          <w:rFonts w:asciiTheme="minorHAnsi" w:hAnsiTheme="minorHAnsi" w:cstheme="minorHAnsi"/>
          <w:spacing w:val="-4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pacing w:val="-4"/>
          <w:sz w:val="24"/>
          <w:szCs w:val="24"/>
        </w:rPr>
        <w:t>a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nie ponosi odpowiedzialności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za działania lub zaniechania Beneficjenta </w:t>
      </w:r>
      <w:r w:rsidR="008C3199" w:rsidRPr="00880616">
        <w:rPr>
          <w:rFonts w:asciiTheme="minorHAnsi" w:hAnsiTheme="minorHAnsi" w:cstheme="minorHAnsi"/>
          <w:iCs/>
          <w:sz w:val="24"/>
          <w:szCs w:val="24"/>
        </w:rPr>
        <w:t xml:space="preserve">w tym </w:t>
      </w:r>
      <w:r w:rsidRPr="00880616">
        <w:rPr>
          <w:rFonts w:asciiTheme="minorHAnsi" w:hAnsiTheme="minorHAnsi" w:cstheme="minorHAnsi"/>
          <w:iCs/>
          <w:sz w:val="24"/>
          <w:szCs w:val="24"/>
        </w:rPr>
        <w:t>wobec Partnera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3"/>
      </w:r>
      <w:r w:rsidR="00274CC9" w:rsidRPr="00880616">
        <w:rPr>
          <w:rFonts w:asciiTheme="minorHAnsi" w:hAnsiTheme="minorHAnsi" w:cstheme="minorHAnsi"/>
          <w:sz w:val="24"/>
          <w:szCs w:val="24"/>
        </w:rPr>
        <w:t xml:space="preserve"> i innych podmiotów współpracujących z Beneficjentem</w:t>
      </w:r>
      <w:r w:rsidR="00446608" w:rsidRPr="00880616">
        <w:rPr>
          <w:rFonts w:asciiTheme="minorHAnsi" w:hAnsiTheme="minorHAnsi" w:cstheme="minorHAnsi"/>
          <w:sz w:val="24"/>
          <w:szCs w:val="24"/>
        </w:rPr>
        <w:t xml:space="preserve"> w ramach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A18ADC6" w14:textId="3F32E077" w:rsidR="009959A5" w:rsidRPr="00880616" w:rsidRDefault="009959A5" w:rsidP="00D25376">
      <w:pPr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odpowiada przed Instytucją </w:t>
      </w:r>
      <w:r w:rsidR="009E7F7C" w:rsidRPr="00880616">
        <w:rPr>
          <w:rFonts w:asciiTheme="minorHAnsi" w:hAnsiTheme="minorHAnsi" w:cstheme="minorHAnsi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z w:val="24"/>
          <w:szCs w:val="24"/>
        </w:rPr>
        <w:t>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 działania niezgodne lub sprzeczne z Umową, a także niewykonanie lub nienależyte wykonanie obowiązków w niej wskazanych przez siebie, Partnera</w:t>
      </w:r>
      <w:r w:rsidR="00274CC9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4"/>
      </w:r>
      <w:r w:rsidR="00B76C64" w:rsidRPr="00880616">
        <w:rPr>
          <w:rFonts w:asciiTheme="minorHAnsi" w:hAnsiTheme="minorHAnsi" w:cstheme="minorHAnsi"/>
          <w:sz w:val="24"/>
          <w:szCs w:val="24"/>
        </w:rPr>
        <w:t xml:space="preserve"> oraz Podmiot upoważniony do ponoszenia wydatków</w:t>
      </w:r>
      <w:r w:rsidRPr="00880616">
        <w:rPr>
          <w:rFonts w:asciiTheme="minorHAnsi" w:hAnsiTheme="minorHAnsi" w:cstheme="minorHAnsi"/>
          <w:sz w:val="24"/>
          <w:szCs w:val="24"/>
        </w:rPr>
        <w:t>, jak za własne działania lub zaniechania</w:t>
      </w:r>
      <w:r w:rsidR="00E0479C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FCF57CD" w14:textId="2EC9B468" w:rsidR="0037311C" w:rsidRPr="00880616" w:rsidRDefault="008861A9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</w:rPr>
        <w:lastRenderedPageBreak/>
        <w:t>Ben</w:t>
      </w:r>
      <w:r w:rsidRPr="00880616">
        <w:rPr>
          <w:rFonts w:asciiTheme="minorHAnsi" w:hAnsiTheme="minorHAnsi" w:cstheme="minorHAnsi"/>
          <w:spacing w:val="-2"/>
        </w:rPr>
        <w:t xml:space="preserve">eficjent jest zobowiązany poinformować Instytucję </w:t>
      </w:r>
      <w:r w:rsidR="009E7F7C" w:rsidRPr="00880616">
        <w:rPr>
          <w:rFonts w:asciiTheme="minorHAnsi" w:eastAsia="Calibri" w:hAnsiTheme="minorHAnsi" w:cstheme="minorHAnsi"/>
          <w:spacing w:val="-2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spacing w:val="-2"/>
          <w:lang w:eastAsia="en-US"/>
        </w:rPr>
        <w:t>ą</w:t>
      </w:r>
      <w:r w:rsidRPr="00880616">
        <w:rPr>
          <w:rFonts w:asciiTheme="minorHAnsi" w:hAnsiTheme="minorHAnsi" w:cstheme="minorHAnsi"/>
          <w:spacing w:val="-2"/>
        </w:rPr>
        <w:t xml:space="preserve"> o zamiarze dokonania zmiany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formy prawnej, przekształceniach własnościowych lub o innej okoliczności, w tym mogącej skutkować</w:t>
      </w:r>
      <w:r w:rsidRPr="00880616">
        <w:rPr>
          <w:rFonts w:asciiTheme="minorHAnsi" w:hAnsiTheme="minorHAnsi" w:cstheme="minorHAnsi"/>
        </w:rPr>
        <w:t xml:space="preserve"> przeniesieniem praw i obowiązków z Umowy na osoby trzecie.</w:t>
      </w:r>
      <w:r w:rsidR="000F0705" w:rsidRPr="00880616">
        <w:rPr>
          <w:rFonts w:asciiTheme="minorHAnsi" w:hAnsiTheme="minorHAnsi" w:cstheme="minorHAnsi"/>
        </w:rPr>
        <w:t xml:space="preserve"> Zmiany</w:t>
      </w:r>
      <w:r w:rsidR="00861996" w:rsidRPr="00880616">
        <w:rPr>
          <w:rFonts w:asciiTheme="minorHAnsi" w:hAnsiTheme="minorHAnsi" w:cstheme="minorHAnsi"/>
        </w:rPr>
        <w:t>, o których mowa w zdaniu 1.,</w:t>
      </w:r>
      <w:r w:rsidR="000F0705" w:rsidRPr="00880616">
        <w:rPr>
          <w:rFonts w:asciiTheme="minorHAnsi" w:hAnsiTheme="minorHAnsi" w:cstheme="minorHAnsi"/>
        </w:rPr>
        <w:t xml:space="preserve"> wymagają uzyskania zgody Instytucji </w:t>
      </w:r>
      <w:r w:rsidR="009E7F7C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. Dokonanie tych zmian bez zgody Instytucji </w:t>
      </w:r>
      <w:r w:rsidR="009E7F7C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 może stanowić podstawę do rozwiązania umowy na podstawie § 26 ust. 1 pkt </w:t>
      </w:r>
      <w:r w:rsidR="00635282">
        <w:rPr>
          <w:rFonts w:asciiTheme="minorHAnsi" w:hAnsiTheme="minorHAnsi" w:cstheme="minorHAnsi"/>
        </w:rPr>
        <w:t>17</w:t>
      </w:r>
      <w:r w:rsidR="00635282" w:rsidRPr="00880616">
        <w:rPr>
          <w:rFonts w:asciiTheme="minorHAnsi" w:hAnsiTheme="minorHAnsi" w:cstheme="minorHAnsi"/>
        </w:rPr>
        <w:t xml:space="preserve"> </w:t>
      </w:r>
      <w:r w:rsidR="000F0705" w:rsidRPr="00880616">
        <w:rPr>
          <w:rFonts w:asciiTheme="minorHAnsi" w:hAnsiTheme="minorHAnsi" w:cstheme="minorHAnsi"/>
        </w:rPr>
        <w:t>Umowy.</w:t>
      </w:r>
    </w:p>
    <w:p w14:paraId="10682945" w14:textId="51E1F317" w:rsidR="00D64DF0" w:rsidRPr="00880616" w:rsidRDefault="000F0705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</w:rPr>
        <w:t xml:space="preserve">Beneficjent jest zobowiązany poinformować Instytucję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Pośredniczącą</w:t>
      </w:r>
      <w:r w:rsidRPr="00880616">
        <w:rPr>
          <w:rFonts w:asciiTheme="minorHAnsi" w:hAnsiTheme="minorHAnsi" w:cstheme="minorHAnsi"/>
        </w:rPr>
        <w:t xml:space="preserve"> o zamiarze zmiany Partnera. Zmiana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artnera w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rojekcie </w:t>
      </w:r>
      <w:r w:rsidRPr="00880616">
        <w:rPr>
          <w:rFonts w:asciiTheme="minorHAnsi" w:hAnsiTheme="minorHAnsi" w:cstheme="minorHAnsi"/>
        </w:rPr>
        <w:t xml:space="preserve">może nastąpić jedynie w przypadkach uzasadnionych koniecznością zapewnienia prawidłowej i terminowej realizacji </w:t>
      </w:r>
      <w:r w:rsidR="00193813">
        <w:rPr>
          <w:rFonts w:asciiTheme="minorHAnsi" w:hAnsiTheme="minorHAnsi" w:cstheme="minorHAnsi"/>
        </w:rPr>
        <w:t>P</w:t>
      </w:r>
      <w:r w:rsidR="00193813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za zgodą Instytucji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. Zmiana </w:t>
      </w:r>
      <w:r w:rsidR="00952FDC">
        <w:rPr>
          <w:rFonts w:asciiTheme="minorHAnsi" w:hAnsiTheme="minorHAnsi" w:cstheme="minorHAnsi"/>
        </w:rPr>
        <w:t>P</w:t>
      </w:r>
      <w:r w:rsidR="00861996" w:rsidRPr="00880616">
        <w:rPr>
          <w:rFonts w:asciiTheme="minorHAnsi" w:hAnsiTheme="minorHAnsi" w:cstheme="minorHAnsi"/>
        </w:rPr>
        <w:t xml:space="preserve">artnera bez zgody Instytucji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 może stanowić podstawę do rozwiązania umowy na podstawie § 26 ust. 1 pkt </w:t>
      </w:r>
      <w:r w:rsidR="00635282">
        <w:rPr>
          <w:rFonts w:asciiTheme="minorHAnsi" w:hAnsiTheme="minorHAnsi" w:cstheme="minorHAnsi"/>
        </w:rPr>
        <w:t>17</w:t>
      </w:r>
      <w:r w:rsidR="00635282" w:rsidRPr="00880616">
        <w:rPr>
          <w:rFonts w:asciiTheme="minorHAnsi" w:hAnsiTheme="minorHAnsi" w:cstheme="minorHAnsi"/>
        </w:rPr>
        <w:t xml:space="preserve"> </w:t>
      </w:r>
      <w:r w:rsidR="00861996" w:rsidRPr="00880616">
        <w:rPr>
          <w:rFonts w:asciiTheme="minorHAnsi" w:hAnsiTheme="minorHAnsi" w:cstheme="minorHAnsi"/>
        </w:rPr>
        <w:t>Umowy.</w:t>
      </w:r>
    </w:p>
    <w:p w14:paraId="0703EEB9" w14:textId="0C5E7D57" w:rsidR="00044062" w:rsidRPr="00880616" w:rsidRDefault="007264D1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color w:val="000000" w:themeColor="text1"/>
        </w:rPr>
        <w:t>W przypadku realizowania Projektu przez Beneficjenta działającego w formie partnerstwa, porozumienie/umowa o partnerstwie</w:t>
      </w:r>
      <w:r w:rsidRPr="00880616">
        <w:rPr>
          <w:rStyle w:val="Odwoanieprzypisudolnego"/>
          <w:rFonts w:asciiTheme="minorHAnsi" w:hAnsiTheme="minorHAnsi" w:cstheme="minorHAnsi"/>
        </w:rPr>
        <w:footnoteReference w:id="25"/>
      </w:r>
      <w:r w:rsidRPr="00880616">
        <w:rPr>
          <w:rFonts w:asciiTheme="minorHAnsi" w:hAnsiTheme="minorHAnsi" w:cstheme="minorHAnsi"/>
          <w:color w:val="000000" w:themeColor="text1"/>
        </w:rPr>
        <w:t xml:space="preserve"> określa </w:t>
      </w:r>
      <w:r w:rsidR="00E0479C" w:rsidRPr="00880616">
        <w:rPr>
          <w:rFonts w:asciiTheme="minorHAnsi" w:hAnsiTheme="minorHAnsi" w:cstheme="minorHAnsi"/>
          <w:color w:val="000000" w:themeColor="text1"/>
        </w:rPr>
        <w:t>prawa i obowiązki Partner</w:t>
      </w:r>
      <w:r w:rsidR="00B76C64" w:rsidRPr="00880616">
        <w:rPr>
          <w:rFonts w:asciiTheme="minorHAnsi" w:hAnsiTheme="minorHAnsi" w:cstheme="minorHAnsi"/>
          <w:color w:val="000000" w:themeColor="text1"/>
        </w:rPr>
        <w:t>a</w:t>
      </w:r>
      <w:r w:rsidR="00E0479C" w:rsidRPr="00880616">
        <w:rPr>
          <w:rFonts w:asciiTheme="minorHAnsi" w:hAnsiTheme="minorHAnsi" w:cstheme="minorHAnsi"/>
          <w:color w:val="000000" w:themeColor="text1"/>
        </w:rPr>
        <w:t xml:space="preserve"> wynikające z</w:t>
      </w:r>
      <w:r w:rsidR="008E3701" w:rsidRPr="00880616">
        <w:rPr>
          <w:rFonts w:asciiTheme="minorHAnsi" w:hAnsiTheme="minorHAnsi" w:cstheme="minorHAnsi"/>
          <w:color w:val="000000" w:themeColor="text1"/>
        </w:rPr>
        <w:t> </w:t>
      </w:r>
      <w:r w:rsidR="00E0479C" w:rsidRPr="00880616">
        <w:rPr>
          <w:rFonts w:asciiTheme="minorHAnsi" w:hAnsiTheme="minorHAnsi" w:cstheme="minorHAnsi"/>
          <w:color w:val="000000" w:themeColor="text1"/>
        </w:rPr>
        <w:t xml:space="preserve">niniejszej Umowy, w tym </w:t>
      </w:r>
      <w:r w:rsidRPr="00880616">
        <w:rPr>
          <w:rFonts w:asciiTheme="minorHAnsi" w:hAnsiTheme="minorHAnsi" w:cstheme="minorHAnsi"/>
          <w:color w:val="000000" w:themeColor="text1"/>
        </w:rPr>
        <w:t>odpowiedzialność Beneficjenta oraz Partner</w:t>
      </w:r>
      <w:r w:rsidR="00B76C64" w:rsidRPr="00880616">
        <w:rPr>
          <w:rFonts w:asciiTheme="minorHAnsi" w:hAnsiTheme="minorHAnsi" w:cstheme="minorHAnsi"/>
          <w:color w:val="000000" w:themeColor="text1"/>
        </w:rPr>
        <w:t>a</w:t>
      </w:r>
      <w:r w:rsidRPr="00880616">
        <w:rPr>
          <w:rFonts w:asciiTheme="minorHAnsi" w:hAnsiTheme="minorHAnsi" w:cstheme="minorHAnsi"/>
          <w:color w:val="000000" w:themeColor="text1"/>
        </w:rPr>
        <w:t xml:space="preserve"> wobec osób trzecich za działania </w:t>
      </w:r>
      <w:r w:rsidRPr="00880616">
        <w:rPr>
          <w:rFonts w:asciiTheme="minorHAnsi" w:hAnsiTheme="minorHAnsi" w:cstheme="minorHAnsi"/>
          <w:color w:val="000000" w:themeColor="text1"/>
          <w:spacing w:val="-2"/>
        </w:rPr>
        <w:t>wynikające z niniejszej Umowy</w:t>
      </w:r>
      <w:r w:rsidR="00581847" w:rsidRPr="00880616">
        <w:rPr>
          <w:rFonts w:asciiTheme="minorHAnsi" w:hAnsiTheme="minorHAnsi" w:cstheme="minorHAnsi"/>
          <w:color w:val="000000" w:themeColor="text1"/>
          <w:spacing w:val="-2"/>
        </w:rPr>
        <w:t xml:space="preserve"> oraz sposób egzekwowania przez Beneficjenta od </w:t>
      </w:r>
      <w:r w:rsidR="00193813">
        <w:rPr>
          <w:rFonts w:asciiTheme="minorHAnsi" w:hAnsiTheme="minorHAnsi" w:cstheme="minorHAnsi"/>
          <w:color w:val="000000" w:themeColor="text1"/>
          <w:spacing w:val="-2"/>
        </w:rPr>
        <w:t>P</w:t>
      </w:r>
      <w:r w:rsidR="00193813" w:rsidRPr="00880616">
        <w:rPr>
          <w:rFonts w:asciiTheme="minorHAnsi" w:hAnsiTheme="minorHAnsi" w:cstheme="minorHAnsi"/>
          <w:color w:val="000000" w:themeColor="text1"/>
          <w:spacing w:val="-2"/>
        </w:rPr>
        <w:t xml:space="preserve">artnera </w:t>
      </w:r>
      <w:r w:rsidR="00581847" w:rsidRPr="00880616">
        <w:rPr>
          <w:rFonts w:asciiTheme="minorHAnsi" w:hAnsiTheme="minorHAnsi" w:cstheme="minorHAnsi"/>
          <w:color w:val="000000" w:themeColor="text1"/>
          <w:spacing w:val="-2"/>
        </w:rPr>
        <w:t>skutków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 rozliczenia efektów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="00581847" w:rsidRPr="00880616">
        <w:rPr>
          <w:rFonts w:asciiTheme="minorHAnsi" w:hAnsiTheme="minorHAnsi" w:cstheme="minorHAnsi"/>
          <w:color w:val="000000" w:themeColor="text1"/>
        </w:rPr>
        <w:t>rojektu lub zastosowania reguły proporcjonalności z</w:t>
      </w:r>
      <w:r w:rsidR="008E3701" w:rsidRPr="00880616">
        <w:rPr>
          <w:rFonts w:asciiTheme="minorHAnsi" w:hAnsiTheme="minorHAnsi" w:cstheme="minorHAnsi"/>
          <w:color w:val="000000" w:themeColor="text1"/>
        </w:rPr>
        <w:t> 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powodu nieosiągnięcia założeń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rojektu z winy </w:t>
      </w:r>
      <w:r w:rsidR="00193813">
        <w:rPr>
          <w:rFonts w:asciiTheme="minorHAnsi" w:hAnsiTheme="minorHAnsi" w:cstheme="minorHAnsi"/>
          <w:color w:val="000000" w:themeColor="text1"/>
        </w:rPr>
        <w:t>P</w:t>
      </w:r>
      <w:r w:rsidR="00193813" w:rsidRPr="00880616">
        <w:rPr>
          <w:rFonts w:asciiTheme="minorHAnsi" w:hAnsiTheme="minorHAnsi" w:cstheme="minorHAnsi"/>
          <w:color w:val="000000" w:themeColor="text1"/>
        </w:rPr>
        <w:t>artnera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. </w:t>
      </w:r>
      <w:r w:rsidR="00044062" w:rsidRPr="00880616">
        <w:rPr>
          <w:rFonts w:asciiTheme="minorHAnsi" w:hAnsiTheme="minorHAnsi" w:cstheme="minorHAnsi"/>
        </w:rPr>
        <w:t>Do każdego z Partnerów stosuje się odpowiednio postanowienia Umowy odnoszące się do Beneficjenta, przy czym jedynym podmiotem właściwym do składania wniosków o płatność oraz otrzymywania dofinansowania jest Beneficjent.</w:t>
      </w:r>
    </w:p>
    <w:p w14:paraId="3CE9DA97" w14:textId="77777777" w:rsidR="00C11DFA" w:rsidRPr="00880616" w:rsidRDefault="00893650" w:rsidP="00D25376">
      <w:pPr>
        <w:numPr>
          <w:ilvl w:val="0"/>
          <w:numId w:val="18"/>
        </w:numPr>
        <w:tabs>
          <w:tab w:val="clear" w:pos="644"/>
          <w:tab w:val="left" w:pos="0"/>
          <w:tab w:val="left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Beneficjent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>w imieniu swoim oraz Partnera</w:t>
      </w:r>
      <w:r w:rsidR="00F3160D" w:rsidRPr="00880616">
        <w:rPr>
          <w:rStyle w:val="Odwoanieprzypisudolnego"/>
          <w:rFonts w:asciiTheme="minorHAnsi" w:eastAsia="Times New Roman" w:hAnsiTheme="minorHAnsi" w:cstheme="minorHAnsi"/>
          <w:sz w:val="24"/>
          <w:szCs w:val="24"/>
        </w:rPr>
        <w:footnoteReference w:id="26"/>
      </w:r>
      <w:r w:rsidR="008B3554" w:rsidRPr="00880616">
        <w:rPr>
          <w:rFonts w:asciiTheme="minorHAnsi" w:eastAsia="Times New Roman" w:hAnsiTheme="minorHAnsi" w:cstheme="minorHAnsi"/>
          <w:sz w:val="24"/>
          <w:szCs w:val="24"/>
        </w:rPr>
        <w:t xml:space="preserve"> i Podmiotu upoważnionego do ponoszenia wydatków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zobowiązuje się 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 xml:space="preserve">w szczególności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do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7273B336" w14:textId="77777777" w:rsidR="009E43FF" w:rsidRPr="00880616" w:rsidRDefault="00893650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realizacji Projektu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>zgodnie z</w:t>
      </w:r>
      <w:r w:rsidR="002506F8" w:rsidRPr="00880616">
        <w:rPr>
          <w:rFonts w:asciiTheme="minorHAnsi" w:eastAsia="Times New Roman" w:hAnsiTheme="minorHAnsi" w:cstheme="minorHAnsi"/>
          <w:sz w:val="24"/>
          <w:szCs w:val="24"/>
        </w:rPr>
        <w:t> </w:t>
      </w:r>
      <w:r w:rsidR="005F5867" w:rsidRPr="00880616">
        <w:rPr>
          <w:rFonts w:asciiTheme="minorHAnsi" w:eastAsia="Times New Roman" w:hAnsiTheme="minorHAnsi" w:cstheme="minorHAnsi"/>
          <w:sz w:val="24"/>
          <w:szCs w:val="24"/>
        </w:rPr>
        <w:t>Umow</w:t>
      </w:r>
      <w:r w:rsidR="00887B0C" w:rsidRPr="00880616">
        <w:rPr>
          <w:rFonts w:asciiTheme="minorHAnsi" w:eastAsia="Times New Roman" w:hAnsiTheme="minorHAnsi" w:cstheme="minorHAnsi"/>
          <w:sz w:val="24"/>
          <w:szCs w:val="24"/>
        </w:rPr>
        <w:t>ą</w:t>
      </w:r>
      <w:r w:rsidR="00446608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oraz zamieszczonym na stronie internetowej </w:t>
      </w:r>
      <w:r w:rsidR="00251873" w:rsidRPr="00880616">
        <w:rPr>
          <w:rFonts w:asciiTheme="minorHAnsi" w:eastAsia="Times New Roman" w:hAnsiTheme="minorHAnsi" w:cstheme="minorHAnsi"/>
          <w:sz w:val="24"/>
          <w:szCs w:val="24"/>
        </w:rPr>
        <w:t>Programu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 SZOP</w:t>
      </w:r>
      <w:r w:rsidR="00D33EDB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815F7" w:rsidRPr="00880616">
        <w:rPr>
          <w:rFonts w:asciiTheme="minorHAnsi" w:eastAsia="Times New Roman" w:hAnsiTheme="minorHAnsi" w:cstheme="minorHAnsi"/>
          <w:sz w:val="24"/>
          <w:szCs w:val="24"/>
        </w:rPr>
        <w:t xml:space="preserve">a także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>Regulaminem wyboru projektów obowiązującymi dla danego naboru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5BAF0F15" w14:textId="77777777" w:rsidR="00641A8E" w:rsidRPr="00880616" w:rsidRDefault="00641A8E" w:rsidP="00D25376">
      <w:pPr>
        <w:pStyle w:val="Tekstpodstawowy"/>
        <w:numPr>
          <w:ilvl w:val="0"/>
          <w:numId w:val="47"/>
        </w:numPr>
        <w:tabs>
          <w:tab w:val="clear" w:pos="360"/>
          <w:tab w:val="clear" w:pos="900"/>
          <w:tab w:val="num" w:pos="567"/>
        </w:tabs>
        <w:autoSpaceDE w:val="0"/>
        <w:autoSpaceDN w:val="0"/>
        <w:spacing w:before="60" w:after="60" w:line="271" w:lineRule="auto"/>
        <w:ind w:left="567" w:hanging="283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realizacji Projektu z należytą starannością, w szczególności ponosząc wydatki celowo, rzetelnie, </w:t>
      </w:r>
      <w:r w:rsidRPr="00880616">
        <w:rPr>
          <w:rFonts w:asciiTheme="minorHAnsi" w:hAnsiTheme="minorHAnsi" w:cstheme="minorHAnsi"/>
          <w:spacing w:val="-2"/>
        </w:rPr>
        <w:t>racjonalnie</w:t>
      </w:r>
      <w:r w:rsidR="001815F7" w:rsidRPr="00880616">
        <w:rPr>
          <w:rFonts w:asciiTheme="minorHAnsi" w:hAnsiTheme="minorHAnsi" w:cstheme="minorHAnsi"/>
          <w:spacing w:val="-2"/>
        </w:rPr>
        <w:t xml:space="preserve">, </w:t>
      </w:r>
      <w:r w:rsidRPr="00880616">
        <w:rPr>
          <w:rFonts w:asciiTheme="minorHAnsi" w:hAnsiTheme="minorHAnsi" w:cstheme="minorHAnsi"/>
          <w:spacing w:val="-2"/>
        </w:rPr>
        <w:t>z zachowaniem zasady uzyskiwania najlepszych efektów z danych nakładów, zasady</w:t>
      </w:r>
      <w:r w:rsidRPr="00880616">
        <w:rPr>
          <w:rFonts w:asciiTheme="minorHAnsi" w:hAnsiTheme="minorHAnsi" w:cstheme="minorHAnsi"/>
        </w:rPr>
        <w:t xml:space="preserve"> optymalnego doboru metod i środków służących osiągnięciu założonych celów, zgodnie z</w:t>
      </w:r>
      <w:r w:rsidR="00A1228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obowiązującymi przepisami prawa i</w:t>
      </w:r>
      <w:r w:rsidR="009959A5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procedurami w ramach Programu oraz w sposób, który zapewni prawidłową i terminową realizację Projektu</w:t>
      </w:r>
      <w:r w:rsidR="00760241" w:rsidRPr="00880616">
        <w:rPr>
          <w:rFonts w:asciiTheme="minorHAnsi" w:hAnsiTheme="minorHAnsi" w:cstheme="minorHAnsi"/>
        </w:rPr>
        <w:t>;</w:t>
      </w:r>
    </w:p>
    <w:p w14:paraId="65E28B31" w14:textId="77777777" w:rsidR="005E291A" w:rsidRPr="00880616" w:rsidRDefault="00D60809" w:rsidP="00D25376">
      <w:pPr>
        <w:pStyle w:val="Akapitzlist"/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bieżącego monitorowania zmian </w:t>
      </w:r>
      <w:r w:rsidRPr="00880616">
        <w:rPr>
          <w:rFonts w:asciiTheme="minorHAnsi" w:hAnsiTheme="minorHAnsi" w:cstheme="minorHAnsi"/>
          <w:i/>
          <w:iCs/>
          <w:lang w:eastAsia="en-US"/>
        </w:rPr>
        <w:t>Wytycznych</w:t>
      </w:r>
      <w:r w:rsidRPr="00880616">
        <w:rPr>
          <w:rFonts w:asciiTheme="minorHAnsi" w:hAnsiTheme="minorHAnsi" w:cstheme="minorHAnsi"/>
          <w:lang w:eastAsia="en-US"/>
        </w:rPr>
        <w:t xml:space="preserve"> wskazanych w § </w:t>
      </w:r>
      <w:r w:rsidR="00100ACF" w:rsidRPr="00880616">
        <w:rPr>
          <w:rFonts w:asciiTheme="minorHAnsi" w:hAnsiTheme="minorHAnsi" w:cstheme="minorHAnsi"/>
          <w:lang w:eastAsia="en-US"/>
        </w:rPr>
        <w:t xml:space="preserve">6 </w:t>
      </w:r>
      <w:r w:rsidRPr="00880616">
        <w:rPr>
          <w:rFonts w:asciiTheme="minorHAnsi" w:hAnsiTheme="minorHAnsi" w:cstheme="minorHAnsi"/>
          <w:lang w:eastAsia="en-US"/>
        </w:rPr>
        <w:t>Umowy publikowanych przez Ministra właściwego do spraw rozwoju regionalnego</w:t>
      </w:r>
      <w:r w:rsidR="00100ACF" w:rsidRPr="00880616">
        <w:rPr>
          <w:rFonts w:asciiTheme="minorHAnsi" w:hAnsiTheme="minorHAnsi" w:cstheme="minorHAnsi"/>
          <w:lang w:eastAsia="en-US"/>
        </w:rPr>
        <w:t xml:space="preserve"> na portalu</w:t>
      </w:r>
      <w:r w:rsidR="005E291A" w:rsidRPr="00880616">
        <w:rPr>
          <w:rFonts w:asciiTheme="minorHAnsi" w:hAnsiTheme="minorHAnsi" w:cstheme="minorHAnsi"/>
          <w:lang w:eastAsia="en-US"/>
        </w:rPr>
        <w:t>;</w:t>
      </w:r>
    </w:p>
    <w:p w14:paraId="3F02CC97" w14:textId="77777777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pacing w:val="-2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osiągnięcia </w:t>
      </w:r>
      <w:r w:rsidR="00AB7107"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wartości docelowych 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wskaźników produktu oraz rezultatu określonych we Wniosku;</w:t>
      </w:r>
    </w:p>
    <w:p w14:paraId="696F8502" w14:textId="1FFB2ABB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realizacji Projektu w oparciu o harmonogram realizacji </w:t>
      </w:r>
      <w:r w:rsidR="00952FDC">
        <w:rPr>
          <w:rFonts w:asciiTheme="minorHAnsi" w:eastAsia="Times New Roman" w:hAnsiTheme="minorHAnsi" w:cstheme="minorHAnsi"/>
          <w:sz w:val="24"/>
          <w:szCs w:val="24"/>
        </w:rPr>
        <w:t>P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rojektu określony we Wniosku;</w:t>
      </w:r>
    </w:p>
    <w:p w14:paraId="764E9ADB" w14:textId="77777777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zachowania trwałości Projektu lub </w:t>
      </w:r>
      <w:r w:rsidR="00B832BD" w:rsidRPr="00880616">
        <w:rPr>
          <w:rFonts w:asciiTheme="minorHAnsi" w:eastAsia="Times New Roman" w:hAnsiTheme="minorHAnsi" w:cstheme="minorHAnsi"/>
          <w:sz w:val="24"/>
          <w:szCs w:val="24"/>
        </w:rPr>
        <w:t xml:space="preserve">trwałości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rezultatów</w:t>
      </w:r>
      <w:r w:rsidR="00B832BD" w:rsidRPr="00880616">
        <w:rPr>
          <w:rFonts w:asciiTheme="minorHAnsi" w:eastAsia="Times New Roman" w:hAnsiTheme="minorHAnsi" w:cstheme="minorHAnsi"/>
          <w:sz w:val="24"/>
          <w:szCs w:val="24"/>
        </w:rPr>
        <w:t xml:space="preserve"> Projektu (jeśli dotyczy)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4097AA6F" w14:textId="50D004AC" w:rsidR="00724CA2" w:rsidRPr="00880616" w:rsidRDefault="002E4ADB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lastRenderedPageBreak/>
        <w:t>niezwłoczn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ego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i pisemn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ego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, w szczególności poprzez system </w:t>
      </w:r>
      <w:r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, poinformowa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nia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Instytucj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233955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o problemach </w:t>
      </w:r>
      <w:r w:rsidR="00724CA2" w:rsidRPr="00880616">
        <w:rPr>
          <w:rFonts w:asciiTheme="minorHAnsi" w:hAnsiTheme="minorHAnsi" w:cstheme="minorHAnsi"/>
          <w:sz w:val="24"/>
          <w:szCs w:val="24"/>
        </w:rPr>
        <w:t xml:space="preserve">lub uchybieniach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w realizacji Projektu, w szczególności o zamiarze zaprzestania jego realizacji lub o zagrożeniu nieosiągnięcia zaplanowanych we Wniosku wskaźników produktu lub rezultatu</w:t>
      </w:r>
      <w:r w:rsidR="00724CA2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  <w:r w:rsidR="00724CA2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5724D4D" w14:textId="5750087C" w:rsidR="00B1267E" w:rsidRPr="00880616" w:rsidRDefault="00724CA2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przedst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awiania na żądanie Instytucji </w:t>
      </w:r>
      <w:r w:rsidR="00233955"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Pośredniczącej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, w termiach przez nią wskazanych, wszelkich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dokumentów, informacji i wyjaśnień związanych z realizacją Projektu</w:t>
      </w:r>
      <w:r w:rsidR="00760241" w:rsidRPr="00880616">
        <w:rPr>
          <w:rFonts w:asciiTheme="minorHAnsi" w:hAnsiTheme="minorHAnsi" w:cstheme="minorHAnsi"/>
          <w:sz w:val="24"/>
          <w:szCs w:val="24"/>
        </w:rPr>
        <w:t>;</w:t>
      </w:r>
      <w:bookmarkStart w:id="19" w:name="_Hlk130992011"/>
    </w:p>
    <w:p w14:paraId="5D0C48CE" w14:textId="1065BAFB" w:rsidR="000D0222" w:rsidRPr="00880616" w:rsidRDefault="000D0222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stosowania zasad równościowych (zasada równości kobiet i mężczyzn, zasada równości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szans i niedyskryminacji) na wszystkich etapach wdrażania Projektu, w tym przestrzegania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Konwencji o prawach osób niepełnosprawnych sporządzonej w Nowym Jorku dnia 13 grudnia 2006 r. (w szczególności praw ujętych w art. 5–9, art. 12, art. 16, art. 19–21, art. 24–30) oraz Karty Praw Podstawowych Unii Europejskiej z dnia 26 października 2012 r.</w:t>
      </w:r>
      <w:r w:rsidR="00635282">
        <w:rPr>
          <w:rFonts w:asciiTheme="minorHAnsi" w:hAnsiTheme="minorHAnsi" w:cstheme="minorHAnsi"/>
          <w:sz w:val="24"/>
          <w:szCs w:val="24"/>
        </w:rPr>
        <w:t xml:space="preserve"> (w szczególności praw ujętych w art. 7-8, art. 11-12, art. 14, art. 16-17, art. 19-23, art. 26, art. 31, art. 37, art. 47)</w:t>
      </w:r>
      <w:r w:rsidR="00D25376" w:rsidRPr="00880616">
        <w:rPr>
          <w:rFonts w:asciiTheme="minorHAnsi" w:hAnsiTheme="minorHAnsi" w:cstheme="minorHAnsi"/>
          <w:sz w:val="24"/>
          <w:szCs w:val="24"/>
        </w:rPr>
        <w:t>;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B51EBC4" w14:textId="3C2D6E51" w:rsidR="001C6C99" w:rsidRPr="00880616" w:rsidRDefault="003D3C02" w:rsidP="00D25376">
      <w:pPr>
        <w:numPr>
          <w:ilvl w:val="0"/>
          <w:numId w:val="47"/>
        </w:numPr>
        <w:tabs>
          <w:tab w:val="clear" w:pos="360"/>
          <w:tab w:val="left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informowania ostatecznych odbiorców o możliwości pisemnego zgłaszania do Instytucji </w:t>
      </w:r>
      <w:r w:rsidR="00233955" w:rsidRPr="00880616">
        <w:rPr>
          <w:rFonts w:asciiTheme="minorHAnsi" w:hAnsiTheme="minorHAnsi" w:cstheme="minorHAnsi"/>
          <w:sz w:val="24"/>
          <w:szCs w:val="24"/>
        </w:rPr>
        <w:t>Pośre</w:t>
      </w:r>
      <w:r w:rsidR="00233955" w:rsidRPr="00880616">
        <w:rPr>
          <w:rFonts w:asciiTheme="minorHAnsi" w:hAnsiTheme="minorHAnsi" w:cstheme="minorHAnsi"/>
          <w:spacing w:val="-4"/>
          <w:sz w:val="24"/>
          <w:szCs w:val="24"/>
        </w:rPr>
        <w:t>dniczącej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podejrzenia o niezgodności Projektu lub działań Beneficjenta/Partnera/</w:t>
      </w:r>
      <w:r w:rsidR="00233955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Podmiotu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upoważnionego do ponoszenia wydatków z Konwencją o prawach osób niepełnosprawnych sporządzoną w Nowym Jorku dnia 13 grudnia 2006 r. oraz Kartą Praw Podstawowych Unii Europejskiej z dnia 26 października 2012 r., poprzez zamieszczenie stosownej informacji na własnej stronie internetowej, a w przypadku jej braku w widocznym i ogólnodostępnym dla społeczeństwa miejscu (np. w siedzibie, w miejscu realizacji Projektu)</w:t>
      </w:r>
      <w:r w:rsidR="001C6C9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50CE8B61" w14:textId="01A2FD49" w:rsidR="00C10F46" w:rsidRPr="00880616" w:rsidRDefault="00F7157D" w:rsidP="00D25376">
      <w:pPr>
        <w:pStyle w:val="Akapitzlist"/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realizac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ji </w:t>
      </w:r>
      <w:r w:rsidR="00952FDC">
        <w:rPr>
          <w:rFonts w:asciiTheme="minorHAnsi" w:eastAsia="Calibri" w:hAnsiTheme="minorHAnsi" w:cstheme="minorHAnsi"/>
          <w:spacing w:val="-4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rojektu w oparciu o Standardy dostępności dla polityki spójności 2021-2027, stanowiące</w:t>
      </w:r>
      <w:r w:rsidRPr="00880616">
        <w:rPr>
          <w:rFonts w:asciiTheme="minorHAnsi" w:hAnsiTheme="minorHAnsi" w:cstheme="minorHAnsi"/>
          <w:lang w:eastAsia="en-US"/>
        </w:rPr>
        <w:t xml:space="preserve"> załącznik nr 2 do Wytycznych dotyczących realizacji zasad równościowych w ramach funduszy unijnych na lata 2021-2027. </w:t>
      </w:r>
      <w:r w:rsidR="00E5536E" w:rsidRPr="00880616">
        <w:rPr>
          <w:rFonts w:ascii="Calibri" w:hAnsi="Calibri" w:cs="Calibri"/>
        </w:rPr>
        <w:t xml:space="preserve">W przypadku rażących lub notorycznych naruszeń Standardów </w:t>
      </w:r>
      <w:r w:rsidR="00E5536E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dostępności lub uchylania się Beneficjenta od realizacji działań naprawczych, Instytucja </w:t>
      </w:r>
      <w:r w:rsidR="00DA2DB6" w:rsidRPr="00880616">
        <w:rPr>
          <w:rFonts w:asciiTheme="minorHAnsi" w:eastAsia="Calibri" w:hAnsiTheme="minorHAnsi" w:cstheme="minorHAnsi"/>
          <w:spacing w:val="-6"/>
          <w:lang w:eastAsia="en-US"/>
        </w:rPr>
        <w:t>Pośrednicząca</w:t>
      </w:r>
      <w:r w:rsidR="00E5536E" w:rsidRPr="00880616">
        <w:rPr>
          <w:rFonts w:ascii="Calibri" w:hAnsi="Calibri" w:cs="Calibri"/>
        </w:rPr>
        <w:t xml:space="preserve"> może uznać część wydatków Projektu za niekwalifikowalne;</w:t>
      </w:r>
      <w:r w:rsidR="00C10F46" w:rsidRPr="00880616">
        <w:rPr>
          <w:rFonts w:asciiTheme="minorHAnsi" w:hAnsiTheme="minorHAnsi" w:cstheme="minorHAnsi"/>
          <w:lang w:eastAsia="en-US"/>
        </w:rPr>
        <w:t xml:space="preserve"> </w:t>
      </w:r>
    </w:p>
    <w:bookmarkEnd w:id="19"/>
    <w:p w14:paraId="1EC5E587" w14:textId="7C52ED57" w:rsidR="00090A50" w:rsidRPr="00880616" w:rsidRDefault="00893650" w:rsidP="00D25376">
      <w:pPr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pacing w:val="-4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realizacji Projektu zgodnie z aktualnym Wnioskiem zatwierdzonym przez Instytucję </w:t>
      </w:r>
      <w:r w:rsidR="00DA2DB6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="005218D5"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>;</w:t>
      </w:r>
    </w:p>
    <w:p w14:paraId="290324FD" w14:textId="77777777" w:rsidR="005218D5" w:rsidRPr="00880616" w:rsidRDefault="005218D5" w:rsidP="00D25376">
      <w:pPr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realizacji obowiązku informacyjnego i promocyjnego;</w:t>
      </w:r>
    </w:p>
    <w:p w14:paraId="78AED98B" w14:textId="549195BF" w:rsidR="00090A50" w:rsidRPr="00880616" w:rsidRDefault="009E43FF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stosowania obowiązujących wzorów formularzy i dokumentów niezbędnych do realizacji </w:t>
      </w:r>
      <w:r w:rsidR="00952FDC">
        <w:rPr>
          <w:rFonts w:asciiTheme="minorHAnsi" w:eastAsia="Times New Roman" w:hAnsiTheme="minorHAnsi" w:cstheme="minorHAnsi"/>
          <w:sz w:val="24"/>
          <w:szCs w:val="24"/>
        </w:rPr>
        <w:t>P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rojektu oraz instrukcji dotyczących sposobu ich wypełniania</w:t>
      </w:r>
      <w:r w:rsidR="00514DBF" w:rsidRPr="00880616">
        <w:rPr>
          <w:rFonts w:asciiTheme="minorHAnsi" w:eastAsia="Times New Roman" w:hAnsiTheme="minorHAnsi" w:cstheme="minorHAnsi"/>
          <w:sz w:val="24"/>
          <w:szCs w:val="24"/>
        </w:rPr>
        <w:t xml:space="preserve"> dostępnych</w:t>
      </w:r>
      <w:r w:rsidR="005166B2" w:rsidRPr="00880616">
        <w:rPr>
          <w:rFonts w:asciiTheme="minorHAnsi" w:eastAsia="Times New Roman" w:hAnsiTheme="minorHAnsi" w:cstheme="minorHAnsi"/>
          <w:sz w:val="24"/>
          <w:szCs w:val="24"/>
        </w:rPr>
        <w:t xml:space="preserve"> na</w:t>
      </w:r>
      <w:r w:rsidR="00590620" w:rsidRPr="00880616">
        <w:rPr>
          <w:rFonts w:asciiTheme="minorHAnsi" w:eastAsia="Times New Roman" w:hAnsiTheme="minorHAnsi" w:cstheme="minorHAnsi"/>
          <w:sz w:val="24"/>
          <w:szCs w:val="24"/>
        </w:rPr>
        <w:t xml:space="preserve"> stronie </w:t>
      </w:r>
      <w:r w:rsidR="00514DBF" w:rsidRPr="00880616">
        <w:rPr>
          <w:rFonts w:asciiTheme="minorHAnsi" w:eastAsia="Times New Roman" w:hAnsiTheme="minorHAnsi" w:cstheme="minorHAnsi"/>
          <w:sz w:val="24"/>
          <w:szCs w:val="24"/>
        </w:rPr>
        <w:t>internetowej Programu oraz na portalu</w:t>
      </w:r>
      <w:r w:rsidR="00AE2191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66DCAF51" w14:textId="07E2E704" w:rsidR="00237DD9" w:rsidRPr="00880616" w:rsidRDefault="00AE2191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obsługi SL2021 </w:t>
      </w:r>
      <w:r w:rsidR="00635282">
        <w:rPr>
          <w:rFonts w:asciiTheme="minorHAnsi" w:hAnsiTheme="minorHAnsi" w:cstheme="minorHAnsi"/>
          <w:sz w:val="24"/>
          <w:szCs w:val="24"/>
        </w:rPr>
        <w:t xml:space="preserve">oraz innych aplikacji CST2021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sposób zgodny z aktualną wersją Instrukcji użytkownika </w:t>
      </w:r>
      <w:r w:rsidR="00635282">
        <w:rPr>
          <w:rFonts w:asciiTheme="minorHAnsi" w:hAnsiTheme="minorHAnsi" w:cstheme="minorHAnsi"/>
          <w:sz w:val="24"/>
          <w:szCs w:val="24"/>
        </w:rPr>
        <w:t>CST</w:t>
      </w:r>
      <w:r w:rsidRPr="00880616">
        <w:rPr>
          <w:rFonts w:asciiTheme="minorHAnsi" w:hAnsiTheme="minorHAnsi" w:cstheme="minorHAnsi"/>
          <w:sz w:val="24"/>
          <w:szCs w:val="24"/>
        </w:rPr>
        <w:t>2021</w:t>
      </w:r>
      <w:r w:rsidR="00635282">
        <w:rPr>
          <w:rFonts w:asciiTheme="minorHAnsi" w:hAnsiTheme="minorHAnsi" w:cstheme="minorHAnsi"/>
          <w:sz w:val="24"/>
          <w:szCs w:val="24"/>
        </w:rPr>
        <w:t xml:space="preserve"> i komunikatami Instytucji Pośredniczącej dostępnymi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stronie internetowej Programu</w:t>
      </w:r>
      <w:r w:rsidR="006451C1">
        <w:rPr>
          <w:rFonts w:asciiTheme="minorHAnsi" w:hAnsiTheme="minorHAnsi" w:cstheme="minorHAnsi"/>
          <w:sz w:val="24"/>
          <w:szCs w:val="24"/>
        </w:rPr>
        <w:t>,</w:t>
      </w:r>
      <w:r w:rsidR="00635282">
        <w:rPr>
          <w:rFonts w:asciiTheme="minorHAnsi" w:hAnsiTheme="minorHAnsi" w:cstheme="minorHAnsi"/>
          <w:sz w:val="24"/>
          <w:szCs w:val="24"/>
        </w:rPr>
        <w:t xml:space="preserve"> informującymi o przyjętych </w:t>
      </w:r>
      <w:r w:rsidR="00762220">
        <w:rPr>
          <w:rFonts w:asciiTheme="minorHAnsi" w:hAnsiTheme="minorHAnsi" w:cstheme="minorHAnsi"/>
          <w:sz w:val="24"/>
          <w:szCs w:val="24"/>
        </w:rPr>
        <w:t xml:space="preserve">zasadach postępowania </w:t>
      </w:r>
      <w:r w:rsidR="00762220" w:rsidRPr="006451C1">
        <w:rPr>
          <w:rFonts w:asciiTheme="minorHAnsi" w:hAnsiTheme="minorHAnsi" w:cstheme="minorHAnsi"/>
          <w:spacing w:val="-4"/>
          <w:sz w:val="24"/>
          <w:szCs w:val="24"/>
        </w:rPr>
        <w:t>Beneficjenta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, a także bieżącego monitorowania</w:t>
      </w:r>
      <w:r w:rsidR="008C321C"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zmian </w:t>
      </w:r>
      <w:r w:rsidR="00762220"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tych dokumentów,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publikowanych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ww. stronie internetowej</w:t>
      </w:r>
      <w:r w:rsidR="00237DD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3B3EA026" w14:textId="14681CAB" w:rsidR="00A56EF5" w:rsidRPr="00880616" w:rsidRDefault="00237DD9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sporządzania oraz przekazywania</w:t>
      </w:r>
      <w:r w:rsidR="008C3199" w:rsidRPr="00880616">
        <w:rPr>
          <w:rFonts w:asciiTheme="minorHAnsi" w:hAnsiTheme="minorHAnsi" w:cstheme="minorHAnsi"/>
          <w:sz w:val="24"/>
          <w:szCs w:val="24"/>
        </w:rPr>
        <w:t xml:space="preserve"> Instytucji </w:t>
      </w:r>
      <w:r w:rsidR="00DA2DB6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0B2A38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C92B6F5" w14:textId="26C53755" w:rsidR="00237DD9" w:rsidRPr="00880616" w:rsidRDefault="00237DD9" w:rsidP="00D25376">
      <w:pPr>
        <w:pStyle w:val="Akapitzlist"/>
        <w:numPr>
          <w:ilvl w:val="0"/>
          <w:numId w:val="77"/>
        </w:numPr>
        <w:tabs>
          <w:tab w:val="left" w:pos="567"/>
          <w:tab w:val="left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Harmonogramu Realizacji Wsparcia, w terminie umożliwiającym weryfikację zgodności działań projektowych z założeniami określonymi we Wniosku lub przeprowadzenie wizyty monitoringowej, tj. niezwłocznie po opracowaniu grafiku działań projektowych, jednak nie później niż w dniu poprzedzającym rozpoczęcie udzielania wsparcia uczestnikom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rojektu, </w:t>
      </w:r>
    </w:p>
    <w:p w14:paraId="5381B716" w14:textId="77777777" w:rsidR="00237DD9" w:rsidRPr="00880616" w:rsidRDefault="00237DD9" w:rsidP="00D25376">
      <w:pPr>
        <w:pStyle w:val="Akapitzlist"/>
        <w:numPr>
          <w:ilvl w:val="0"/>
          <w:numId w:val="77"/>
        </w:numPr>
        <w:tabs>
          <w:tab w:val="left" w:pos="567"/>
          <w:tab w:val="left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aktualizacji </w:t>
      </w:r>
      <w:r w:rsidR="00A56EF5" w:rsidRPr="00880616">
        <w:rPr>
          <w:rFonts w:asciiTheme="minorHAnsi" w:hAnsiTheme="minorHAnsi" w:cstheme="minorHAnsi"/>
        </w:rPr>
        <w:t>Harmonogramu Realizacji Wsparcia</w:t>
      </w:r>
      <w:r w:rsidRPr="00880616">
        <w:rPr>
          <w:rFonts w:asciiTheme="minorHAnsi" w:hAnsiTheme="minorHAnsi" w:cstheme="minorHAnsi"/>
        </w:rPr>
        <w:t xml:space="preserve"> w terminie umożliwiającym weryfikację zgodności działań projektowych z założeniami określonymi we wniosku o dofinansowanie lub przeprowadzenie wizyty monitoringowej, tj. niezwłocznie po wystąpieniu zmian w</w:t>
      </w:r>
      <w:r w:rsidR="00A56EF5" w:rsidRPr="00880616">
        <w:rPr>
          <w:rFonts w:asciiTheme="minorHAnsi" w:hAnsiTheme="minorHAnsi" w:cstheme="minorHAnsi"/>
        </w:rPr>
        <w:t> Harmonogramu Realizacji Wsparcia</w:t>
      </w:r>
      <w:r w:rsidRPr="00880616">
        <w:rPr>
          <w:rFonts w:asciiTheme="minorHAnsi" w:hAnsiTheme="minorHAnsi" w:cstheme="minorHAnsi"/>
        </w:rPr>
        <w:t xml:space="preserve">, jednak nie później niż w dniu poprzedzającym realizację formy wsparcia wskazanej w </w:t>
      </w:r>
      <w:r w:rsidR="00A56EF5" w:rsidRPr="00880616">
        <w:rPr>
          <w:rFonts w:asciiTheme="minorHAnsi" w:hAnsiTheme="minorHAnsi" w:cstheme="minorHAnsi"/>
        </w:rPr>
        <w:t>ww. harmonogramie</w:t>
      </w:r>
      <w:r w:rsidRPr="00880616">
        <w:rPr>
          <w:rFonts w:asciiTheme="minorHAnsi" w:hAnsiTheme="minorHAnsi" w:cstheme="minorHAnsi"/>
        </w:rPr>
        <w:t xml:space="preserve">, </w:t>
      </w:r>
    </w:p>
    <w:p w14:paraId="325997FE" w14:textId="120656A9" w:rsidR="00F545F4" w:rsidRPr="00880616" w:rsidRDefault="00237DD9" w:rsidP="00D25376">
      <w:pPr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pod rygorem uznania wydatków poniesionych w związku z </w:t>
      </w:r>
      <w:r w:rsidR="00376B3A" w:rsidRPr="00880616">
        <w:rPr>
          <w:rFonts w:asciiTheme="minorHAnsi" w:hAnsiTheme="minorHAnsi" w:cstheme="minorHAnsi"/>
          <w:sz w:val="24"/>
          <w:szCs w:val="24"/>
        </w:rPr>
        <w:t xml:space="preserve">realizacją </w:t>
      </w:r>
      <w:r w:rsidRPr="00880616">
        <w:rPr>
          <w:rFonts w:asciiTheme="minorHAnsi" w:hAnsiTheme="minorHAnsi" w:cstheme="minorHAnsi"/>
          <w:sz w:val="24"/>
          <w:szCs w:val="24"/>
        </w:rPr>
        <w:t>form</w:t>
      </w:r>
      <w:r w:rsidR="00376B3A" w:rsidRPr="00880616">
        <w:rPr>
          <w:rFonts w:asciiTheme="minorHAnsi" w:hAnsiTheme="minorHAnsi" w:cstheme="minorHAnsi"/>
          <w:sz w:val="24"/>
          <w:szCs w:val="24"/>
        </w:rPr>
        <w:t>y</w:t>
      </w:r>
      <w:r w:rsidRPr="00880616">
        <w:rPr>
          <w:rFonts w:asciiTheme="minorHAnsi" w:hAnsiTheme="minorHAnsi" w:cstheme="minorHAnsi"/>
          <w:sz w:val="24"/>
          <w:szCs w:val="24"/>
        </w:rPr>
        <w:t xml:space="preserve"> wsparcia, która nie została zgłoszona w</w:t>
      </w:r>
      <w:r w:rsidR="00A56EF5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sposób określony w </w:t>
      </w:r>
      <w:r w:rsidR="008C3199" w:rsidRPr="00880616">
        <w:rPr>
          <w:rFonts w:asciiTheme="minorHAnsi" w:hAnsiTheme="minorHAnsi" w:cstheme="minorHAnsi"/>
          <w:sz w:val="24"/>
          <w:szCs w:val="24"/>
        </w:rPr>
        <w:t>lit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A56EF5" w:rsidRPr="00880616">
        <w:rPr>
          <w:rFonts w:asciiTheme="minorHAnsi" w:hAnsiTheme="minorHAnsi" w:cstheme="minorHAnsi"/>
          <w:sz w:val="24"/>
          <w:szCs w:val="24"/>
        </w:rPr>
        <w:t>a i b</w:t>
      </w:r>
      <w:r w:rsidR="00762220">
        <w:rPr>
          <w:rFonts w:asciiTheme="minorHAnsi" w:hAnsiTheme="minorHAnsi" w:cstheme="minorHAnsi"/>
          <w:sz w:val="24"/>
          <w:szCs w:val="24"/>
        </w:rPr>
        <w:t>,</w:t>
      </w:r>
      <w:r w:rsidR="00376B3A" w:rsidRPr="00880616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3228AC50" w14:textId="22EAC874" w:rsidR="00F545F4" w:rsidRDefault="00F545F4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współ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pracy z podmiotami zewnętrznymi, realizującymi badanie ewaluacyjne na zlecenie Instytucji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Zarządzającej lub innego podmiotu, który zawarł porozumienie z Instytucją Zarządzającą na realizację ewaluacji. Beneficjent jest zobowiązany do udzielania każdorazowo na wniosek tych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podmiotów dokumentów i informacji na temat realizacji Projektu, niezbędnych do przeprowadzenia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badania ewaluacyjnego.</w:t>
      </w:r>
    </w:p>
    <w:p w14:paraId="2418D4FF" w14:textId="1EEDCB94" w:rsidR="00F71CC2" w:rsidRPr="00880616" w:rsidRDefault="00F71CC2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172043">
        <w:rPr>
          <w:rFonts w:asciiTheme="minorHAnsi" w:hAnsiTheme="minorHAnsi" w:cstheme="minorHAnsi"/>
          <w:spacing w:val="-4"/>
          <w:sz w:val="24"/>
          <w:szCs w:val="24"/>
        </w:rPr>
        <w:t xml:space="preserve">udzielania uczestnikom Projektu lub podmiotom objętym wsparciem pomocy de </w:t>
      </w:r>
      <w:proofErr w:type="spellStart"/>
      <w:r w:rsidRPr="00172043">
        <w:rPr>
          <w:rFonts w:asciiTheme="minorHAnsi" w:hAnsiTheme="minorHAnsi" w:cstheme="minorHAnsi"/>
          <w:spacing w:val="-4"/>
          <w:sz w:val="24"/>
          <w:szCs w:val="24"/>
        </w:rPr>
        <w:t>minimis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w ramach Projektu i wykonywani</w:t>
      </w:r>
      <w:r w:rsidR="00172043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obowiązków wynikających z przepisów powszechnie obowiązujących, w szczególności weryfikacji poziomu otrzymanej pomocy w Systemie Udostępniania Danych o Pomocy Publicznej przed udzieleniem pomocy de </w:t>
      </w:r>
      <w:proofErr w:type="spellStart"/>
      <w:r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7"/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D674603" w14:textId="77777777" w:rsidR="00FA57EA" w:rsidRPr="00880616" w:rsidRDefault="00FA57EA" w:rsidP="00D25376">
      <w:pPr>
        <w:pStyle w:val="Akapitzlist"/>
        <w:numPr>
          <w:ilvl w:val="0"/>
          <w:numId w:val="18"/>
        </w:numPr>
        <w:tabs>
          <w:tab w:val="clear" w:pos="644"/>
          <w:tab w:val="left" w:pos="0"/>
          <w:tab w:val="num" w:pos="284"/>
          <w:tab w:val="left" w:pos="709"/>
        </w:tabs>
        <w:spacing w:before="60" w:after="60" w:line="271" w:lineRule="auto"/>
        <w:ind w:hanging="64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Beneficjent zobowiązany jest w szczególności do:</w:t>
      </w:r>
    </w:p>
    <w:p w14:paraId="5DF5CFD5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składania wniosków o płatność w sposób i w terminie wskazanym w § </w:t>
      </w:r>
      <w:r w:rsidR="00990A6B" w:rsidRPr="00880616">
        <w:rPr>
          <w:rFonts w:asciiTheme="minorHAnsi" w:hAnsiTheme="minorHAnsi" w:cstheme="minorHAnsi"/>
          <w:lang w:eastAsia="en-US"/>
        </w:rPr>
        <w:t xml:space="preserve">11 i </w:t>
      </w:r>
      <w:r w:rsidR="003317D1" w:rsidRPr="00880616">
        <w:rPr>
          <w:rFonts w:asciiTheme="minorHAnsi" w:hAnsiTheme="minorHAnsi" w:cstheme="minorHAnsi"/>
          <w:lang w:eastAsia="en-US"/>
        </w:rPr>
        <w:t>12</w:t>
      </w:r>
      <w:r w:rsidRPr="00880616">
        <w:rPr>
          <w:rFonts w:asciiTheme="minorHAnsi" w:hAnsiTheme="minorHAnsi" w:cstheme="minorHAnsi"/>
          <w:lang w:eastAsia="en-US"/>
        </w:rPr>
        <w:t xml:space="preserve"> Umowy,</w:t>
      </w:r>
    </w:p>
    <w:p w14:paraId="3A330A0D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aktualizacji harmonogramu płatności zgodnie z zapisami § </w:t>
      </w:r>
      <w:r w:rsidR="00955B99" w:rsidRPr="00880616">
        <w:rPr>
          <w:rFonts w:asciiTheme="minorHAnsi" w:hAnsiTheme="minorHAnsi" w:cstheme="minorHAnsi"/>
          <w:lang w:eastAsia="en-US"/>
        </w:rPr>
        <w:t>10</w:t>
      </w:r>
      <w:r w:rsidR="00475E94"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>Umowy,</w:t>
      </w:r>
    </w:p>
    <w:p w14:paraId="53156F3C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dostarczenia dokumentacji z przeprowadzonych postępowań w terminach wskazanych w</w:t>
      </w:r>
      <w:r w:rsidR="00435C84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§</w:t>
      </w:r>
      <w:r w:rsidR="00435C84" w:rsidRPr="00880616">
        <w:rPr>
          <w:rFonts w:asciiTheme="minorHAnsi" w:hAnsiTheme="minorHAnsi" w:cstheme="minorHAnsi"/>
          <w:lang w:eastAsia="en-US"/>
        </w:rPr>
        <w:t> </w:t>
      </w:r>
      <w:r w:rsidR="00D64DF0" w:rsidRPr="00880616">
        <w:rPr>
          <w:rFonts w:asciiTheme="minorHAnsi" w:hAnsiTheme="minorHAnsi" w:cstheme="minorHAnsi"/>
          <w:lang w:eastAsia="en-US"/>
        </w:rPr>
        <w:t>19</w:t>
      </w:r>
      <w:r w:rsidRPr="00880616">
        <w:rPr>
          <w:rFonts w:asciiTheme="minorHAnsi" w:hAnsiTheme="minorHAnsi" w:cstheme="minorHAnsi"/>
          <w:lang w:eastAsia="en-US"/>
        </w:rPr>
        <w:t xml:space="preserve"> Umowy,</w:t>
      </w:r>
    </w:p>
    <w:p w14:paraId="78593AD1" w14:textId="79207B8C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pisemnego informowania Instytucji </w:t>
      </w:r>
      <w:r w:rsidR="00FE289A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Pr="00880616">
        <w:rPr>
          <w:rFonts w:asciiTheme="minorHAnsi" w:hAnsiTheme="minorHAnsi" w:cstheme="minorHAnsi"/>
          <w:lang w:eastAsia="en-US"/>
        </w:rPr>
        <w:t xml:space="preserve"> w terminie do 7 dni od dnia wystąpienia danej okoliczności mającej zastosowanie do Beneficjenta, Partnera o: </w:t>
      </w:r>
    </w:p>
    <w:p w14:paraId="123264F5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wykluczeniu z możliwości otrzymania dofinansowania na podstawie art. 207 ust. 4-6 ustawy z dnia 27 sierpnia 2009 r. o finansach publicznych,</w:t>
      </w:r>
    </w:p>
    <w:p w14:paraId="3257B66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złożeniu wniosku o ogłoszenie upadłości lub pozostawaniu w stanie likwidacji albo ustanowieniu zarządu komisarycznego, bądź o zawieszeniu prowadzenia działalności gospodarczej,</w:t>
      </w:r>
    </w:p>
    <w:p w14:paraId="69FCD452" w14:textId="77777777" w:rsidR="00723A7A" w:rsidRPr="00880616" w:rsidRDefault="00723A7A" w:rsidP="00D25376">
      <w:pPr>
        <w:pStyle w:val="Tekstpodstawowy"/>
        <w:numPr>
          <w:ilvl w:val="0"/>
          <w:numId w:val="54"/>
        </w:numPr>
        <w:tabs>
          <w:tab w:val="clear" w:pos="360"/>
          <w:tab w:val="clear" w:pos="900"/>
          <w:tab w:val="num" w:pos="993"/>
        </w:tabs>
        <w:autoSpaceDE w:val="0"/>
        <w:autoSpaceDN w:val="0"/>
        <w:spacing w:before="60" w:after="60" w:line="271" w:lineRule="auto"/>
        <w:ind w:left="993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2"/>
        </w:rPr>
        <w:t>prawomocn</w:t>
      </w:r>
      <w:r w:rsidR="00D55362" w:rsidRPr="00880616">
        <w:rPr>
          <w:rFonts w:asciiTheme="minorHAnsi" w:hAnsiTheme="minorHAnsi" w:cstheme="minorHAnsi"/>
          <w:spacing w:val="-2"/>
        </w:rPr>
        <w:t>ym</w:t>
      </w:r>
      <w:r w:rsidRPr="00880616">
        <w:rPr>
          <w:rFonts w:asciiTheme="minorHAnsi" w:hAnsiTheme="minorHAnsi" w:cstheme="minorHAnsi"/>
          <w:spacing w:val="-2"/>
        </w:rPr>
        <w:t xml:space="preserve"> skazani</w:t>
      </w:r>
      <w:r w:rsidR="00D55362" w:rsidRPr="00880616">
        <w:rPr>
          <w:rFonts w:asciiTheme="minorHAnsi" w:hAnsiTheme="minorHAnsi" w:cstheme="minorHAnsi"/>
          <w:spacing w:val="-2"/>
        </w:rPr>
        <w:t>u</w:t>
      </w:r>
      <w:r w:rsidRPr="00880616">
        <w:rPr>
          <w:rFonts w:asciiTheme="minorHAnsi" w:hAnsiTheme="minorHAnsi" w:cstheme="minorHAnsi"/>
          <w:spacing w:val="-2"/>
        </w:rPr>
        <w:t xml:space="preserve"> </w:t>
      </w:r>
      <w:r w:rsidR="00D55362" w:rsidRPr="00880616">
        <w:rPr>
          <w:rFonts w:asciiTheme="minorHAnsi" w:hAnsiTheme="minorHAnsi" w:cstheme="minorHAnsi"/>
          <w:spacing w:val="-2"/>
        </w:rPr>
        <w:t xml:space="preserve">Beneficjenta </w:t>
      </w:r>
      <w:r w:rsidRPr="00880616">
        <w:rPr>
          <w:rFonts w:asciiTheme="minorHAnsi" w:hAnsiTheme="minorHAnsi" w:cstheme="minorHAnsi"/>
          <w:spacing w:val="-2"/>
        </w:rPr>
        <w:t>za przestępstwo przeciwko mieniu, przeciwko</w:t>
      </w:r>
      <w:r w:rsidRPr="00880616">
        <w:rPr>
          <w:rFonts w:asciiTheme="minorHAnsi" w:hAnsiTheme="minorHAnsi" w:cstheme="minorHAnsi"/>
        </w:rPr>
        <w:t xml:space="preserve"> obrotowi gospodarczemu, przeciwko działalności instytucji państwowych oraz </w:t>
      </w:r>
      <w:r w:rsidRPr="00880616">
        <w:rPr>
          <w:rFonts w:asciiTheme="minorHAnsi" w:hAnsiTheme="minorHAnsi" w:cstheme="minorHAnsi"/>
        </w:rPr>
        <w:lastRenderedPageBreak/>
        <w:t>samorządu terytorialnego, przeciwko wiarygodności dokumentów lub za przestępstwo skarbowe</w:t>
      </w:r>
      <w:r w:rsidRPr="00880616">
        <w:rPr>
          <w:rStyle w:val="Odwoanieprzypisudolnego"/>
          <w:rFonts w:asciiTheme="minorHAnsi" w:hAnsiTheme="minorHAnsi" w:cstheme="minorHAnsi"/>
        </w:rPr>
        <w:footnoteReference w:id="28"/>
      </w:r>
      <w:r w:rsidR="003F1669" w:rsidRPr="00880616">
        <w:rPr>
          <w:rFonts w:asciiTheme="minorHAnsi" w:hAnsiTheme="minorHAnsi" w:cstheme="minorHAnsi"/>
        </w:rPr>
        <w:t>,</w:t>
      </w:r>
    </w:p>
    <w:p w14:paraId="236A3E42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toczącym się przeciwko Beneficjentowi postępowaniu egzekucyjnym, karnym skarbowym, a także o posiadaniu zajętych wierzytelności, </w:t>
      </w:r>
    </w:p>
    <w:p w14:paraId="3DE3361B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toczącym się postępowaniu mogącym mieć wpływ na status prawny (istnienie), możliwość faktycznego prowadzenia działalności lub wypłacalność,</w:t>
      </w:r>
    </w:p>
    <w:p w14:paraId="509F724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zaistnieniu jakiejkolwiek okoliczności mogącej skutkować przeniesieniem praw i</w:t>
      </w:r>
      <w:r w:rsidR="00E57FA6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obowiązków z Umowy na podmioty trzecie, a także podejmowaniu czynności prawnych mających na celu ich przeniesienie,</w:t>
      </w:r>
    </w:p>
    <w:p w14:paraId="0FEF66FC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spacing w:val="-4"/>
          <w:lang w:eastAsia="en-US"/>
        </w:rPr>
        <w:t>orzeczeniu przez sąd, na podstawie ustawy z dnia 15 czerwca 2012 r. o skutkach powierzenia</w:t>
      </w:r>
      <w:r w:rsidRPr="00880616">
        <w:rPr>
          <w:rFonts w:asciiTheme="minorHAnsi" w:hAnsiTheme="minorHAnsi" w:cstheme="minorHAnsi"/>
          <w:lang w:eastAsia="en-US"/>
        </w:rPr>
        <w:t xml:space="preserve"> wykonywania pracy cudzoziemcom przebywającym wbrew przepisom na terytorium Rzeczypospolitej Polskiej, zakazu dostępu do środków o których mowa w art. 5 ust. 3 pkt 1 ustawy z dnia 27 sierpnia 2009 r. o finansach publicznych. Należy wówczas dołączyć do pisemnej informacji potwierdzoną przez Beneficjenta/Partnera za zgodność z</w:t>
      </w:r>
      <w:r w:rsidR="00E57FA6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oryginałem kopię odpisu wyroku sądu,</w:t>
      </w:r>
    </w:p>
    <w:p w14:paraId="6E4E819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każdej zmianie statusu jako podatnika podatku od towarów i usług lub zaistnieniu okoliczności, </w:t>
      </w:r>
      <w:r w:rsidR="007140C6" w:rsidRPr="00880616">
        <w:rPr>
          <w:rFonts w:asciiTheme="minorHAnsi" w:hAnsiTheme="minorHAnsi" w:cstheme="minorHAnsi"/>
          <w:lang w:eastAsia="en-US"/>
        </w:rPr>
        <w:t xml:space="preserve">mogących mieć wpływ na oświadczenie stanowiące załącznik nr 3 do </w:t>
      </w:r>
      <w:r w:rsidR="000B2A38" w:rsidRPr="00880616">
        <w:rPr>
          <w:rFonts w:asciiTheme="minorHAnsi" w:hAnsiTheme="minorHAnsi" w:cstheme="minorHAnsi"/>
          <w:lang w:eastAsia="en-US"/>
        </w:rPr>
        <w:t>Umowy</w:t>
      </w:r>
      <w:r w:rsidR="00171BA3" w:rsidRPr="00880616">
        <w:rPr>
          <w:rFonts w:asciiTheme="minorHAnsi" w:hAnsiTheme="minorHAnsi" w:cstheme="minorHAnsi"/>
          <w:lang w:eastAsia="en-US"/>
        </w:rPr>
        <w:t>.</w:t>
      </w:r>
    </w:p>
    <w:p w14:paraId="79B629A8" w14:textId="77777777" w:rsidR="00F62BDA" w:rsidRDefault="00FA57EA" w:rsidP="00F62BDA">
      <w:pPr>
        <w:pStyle w:val="Akapitzlist"/>
        <w:numPr>
          <w:ilvl w:val="0"/>
          <w:numId w:val="53"/>
        </w:numPr>
        <w:rPr>
          <w:rFonts w:asciiTheme="minorHAnsi" w:hAnsiTheme="minorHAnsi" w:cstheme="minorHAnsi"/>
          <w:lang w:eastAsia="en-US"/>
        </w:rPr>
      </w:pPr>
      <w:r w:rsidRPr="00F62BDA">
        <w:rPr>
          <w:rFonts w:asciiTheme="minorHAnsi" w:hAnsiTheme="minorHAnsi" w:cstheme="minorHAnsi"/>
        </w:rPr>
        <w:t>doko</w:t>
      </w:r>
      <w:r w:rsidRPr="00F62BDA">
        <w:rPr>
          <w:rFonts w:asciiTheme="minorHAnsi" w:hAnsiTheme="minorHAnsi" w:cstheme="minorHAnsi"/>
          <w:spacing w:val="-4"/>
        </w:rPr>
        <w:t xml:space="preserve">nania zwrotu środków na </w:t>
      </w:r>
      <w:r w:rsidR="000614D3" w:rsidRPr="00F62BDA">
        <w:rPr>
          <w:rFonts w:asciiTheme="minorHAnsi" w:hAnsiTheme="minorHAnsi" w:cstheme="minorHAnsi"/>
          <w:spacing w:val="-4"/>
        </w:rPr>
        <w:t xml:space="preserve">rachunek bankowy Instytucji </w:t>
      </w:r>
      <w:r w:rsidR="00FE289A" w:rsidRPr="00F62BDA">
        <w:rPr>
          <w:rFonts w:asciiTheme="minorHAnsi" w:eastAsia="Calibri" w:hAnsiTheme="minorHAnsi" w:cstheme="minorHAnsi"/>
          <w:spacing w:val="-4"/>
        </w:rPr>
        <w:t>Pośredniczącej</w:t>
      </w:r>
      <w:r w:rsidR="000614D3" w:rsidRPr="00F62BDA">
        <w:rPr>
          <w:rFonts w:asciiTheme="minorHAnsi" w:hAnsiTheme="minorHAnsi" w:cstheme="minorHAnsi"/>
          <w:spacing w:val="-4"/>
        </w:rPr>
        <w:t xml:space="preserve"> dla zwrotu środków</w:t>
      </w:r>
      <w:r w:rsidR="000614D3" w:rsidRPr="00F62BDA" w:rsidDel="000614D3">
        <w:rPr>
          <w:rFonts w:asciiTheme="minorHAnsi" w:hAnsiTheme="minorHAnsi" w:cstheme="minorHAnsi"/>
        </w:rPr>
        <w:t xml:space="preserve"> </w:t>
      </w:r>
      <w:r w:rsidRPr="00F62BDA">
        <w:rPr>
          <w:rFonts w:asciiTheme="minorHAnsi" w:hAnsiTheme="minorHAnsi" w:cstheme="minorHAnsi"/>
        </w:rPr>
        <w:t xml:space="preserve">lub do wyrażenia zgody na pomniejszenie kolejnej płatności, w przypadku </w:t>
      </w:r>
      <w:r w:rsidR="00094924" w:rsidRPr="00F62BDA">
        <w:rPr>
          <w:rFonts w:asciiTheme="minorHAnsi" w:hAnsiTheme="minorHAnsi" w:cstheme="minorHAnsi"/>
        </w:rPr>
        <w:t xml:space="preserve">wystąpienia okoliczności </w:t>
      </w:r>
      <w:r w:rsidR="009B1742" w:rsidRPr="00F62BDA">
        <w:rPr>
          <w:rFonts w:asciiTheme="minorHAnsi" w:hAnsiTheme="minorHAnsi" w:cstheme="minorHAnsi"/>
        </w:rPr>
        <w:t>skutkujących koniecznością</w:t>
      </w:r>
      <w:r w:rsidR="00094924" w:rsidRPr="00F62BDA">
        <w:rPr>
          <w:rFonts w:asciiTheme="minorHAnsi" w:hAnsiTheme="minorHAnsi" w:cstheme="minorHAnsi"/>
        </w:rPr>
        <w:t xml:space="preserve"> </w:t>
      </w:r>
      <w:r w:rsidRPr="00F62BDA">
        <w:rPr>
          <w:rFonts w:asciiTheme="minorHAnsi" w:hAnsiTheme="minorHAnsi" w:cstheme="minorHAnsi"/>
        </w:rPr>
        <w:t>zwrotu środków zarówno w zakresie dofinansowania przeznaczonego dla Beneficjenta, jak i Partnera i Podmiotu upoważnionego do ponoszenia wydatków.</w:t>
      </w:r>
      <w:r w:rsidR="00F62BDA" w:rsidRPr="00F62BDA">
        <w:rPr>
          <w:rFonts w:asciiTheme="minorHAnsi" w:hAnsiTheme="minorHAnsi" w:cstheme="minorHAnsi"/>
        </w:rPr>
        <w:t xml:space="preserve"> </w:t>
      </w:r>
    </w:p>
    <w:p w14:paraId="54CDCECD" w14:textId="667F31E3" w:rsidR="00FA57EA" w:rsidRPr="00F62BDA" w:rsidRDefault="00F62BDA" w:rsidP="00F62BDA">
      <w:pPr>
        <w:pStyle w:val="Akapitzlist"/>
        <w:numPr>
          <w:ilvl w:val="0"/>
          <w:numId w:val="53"/>
        </w:numPr>
        <w:rPr>
          <w:rFonts w:asciiTheme="minorHAnsi" w:hAnsiTheme="minorHAnsi" w:cstheme="minorHAnsi"/>
          <w:lang w:eastAsia="en-US"/>
        </w:rPr>
      </w:pPr>
      <w:r w:rsidRPr="00F62BDA">
        <w:rPr>
          <w:rFonts w:asciiTheme="minorHAnsi" w:hAnsiTheme="minorHAnsi" w:cstheme="minorHAnsi"/>
          <w:lang w:eastAsia="en-US"/>
        </w:rPr>
        <w:t xml:space="preserve">zachowania trwałości podmiotów reintegracyjnych oraz miejsc świadczenia usług reintegracji społecznej i zawodowej utworzonych w ramach projektu po jego zakończeniu, co najmniej przez okres odpowiadający okresowi realizacji projektu – w sytuacji, gdy projekt przewiduje utworzenie podmiotów reintegracyjnych i/lub miejsc świadczenia usług reintegracji społecznej i zawodowej. </w:t>
      </w:r>
    </w:p>
    <w:p w14:paraId="7683659C" w14:textId="5BD95AE8" w:rsidR="00CA2218" w:rsidRPr="00880616" w:rsidRDefault="00FF78D6" w:rsidP="00FA699D">
      <w:pPr>
        <w:pStyle w:val="Akapitzlist"/>
        <w:numPr>
          <w:ilvl w:val="0"/>
          <w:numId w:val="18"/>
        </w:numPr>
        <w:tabs>
          <w:tab w:val="clear" w:pos="644"/>
          <w:tab w:val="left" w:pos="0"/>
          <w:tab w:val="num" w:pos="284"/>
          <w:tab w:val="left" w:pos="709"/>
        </w:tabs>
        <w:spacing w:before="60" w:line="271" w:lineRule="auto"/>
        <w:ind w:left="284" w:hanging="284"/>
        <w:rPr>
          <w:rFonts w:asciiTheme="minorHAnsi" w:hAnsiTheme="minorHAnsi" w:cstheme="minorHAnsi"/>
          <w:lang w:eastAsia="en-US"/>
        </w:rPr>
      </w:pPr>
      <w:bookmarkStart w:id="21" w:name="_Hlk119680154"/>
      <w:r w:rsidRPr="00880616">
        <w:rPr>
          <w:rFonts w:asciiTheme="minorHAnsi" w:hAnsiTheme="minorHAnsi" w:cstheme="minorHAnsi"/>
          <w:lang w:eastAsia="en-US"/>
        </w:rPr>
        <w:t xml:space="preserve">Strony Umowy nie są odpowiedzialne względem siebie i nie naruszają postanowień Umowy, </w:t>
      </w:r>
      <w:r w:rsidRPr="00880616">
        <w:rPr>
          <w:rFonts w:asciiTheme="minorHAnsi" w:hAnsiTheme="minorHAnsi" w:cstheme="minorHAnsi"/>
          <w:spacing w:val="-4"/>
          <w:lang w:eastAsia="en-US"/>
        </w:rPr>
        <w:t>jeżeli niewykonanie lub nienależyte wykonanie obowiązków wynikających z Umowy jest wyłącznie wynikiem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>działania siły wyższej. Strony Umowy są zobowiązane niezwłocznie</w:t>
      </w:r>
      <w:r w:rsidR="007B5D92" w:rsidRPr="00880616">
        <w:rPr>
          <w:rFonts w:asciiTheme="minorHAnsi" w:hAnsiTheme="minorHAnsi" w:cstheme="minorHAnsi"/>
          <w:spacing w:val="-4"/>
          <w:lang w:eastAsia="en-US"/>
        </w:rPr>
        <w:t>,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 wzajemnie siebie poinformować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poprzez CST2021 o fakcie wystąpienia siły wyższej, mającej wpływ na </w:t>
      </w:r>
      <w:r w:rsidRPr="00880616">
        <w:rPr>
          <w:rFonts w:asciiTheme="minorHAnsi" w:hAnsiTheme="minorHAnsi" w:cstheme="minorHAnsi"/>
          <w:lang w:eastAsia="en-US"/>
        </w:rPr>
        <w:t>realizację Umowy, udowodnić te okoliczności poprzez przedstawienie dokumentacji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 potwierdzającej wystąpienie zdarzeń mających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>cechy siły wyższej oraz wskazać i</w:t>
      </w:r>
      <w:r w:rsidR="007B5D92" w:rsidRPr="00880616">
        <w:rPr>
          <w:rFonts w:asciiTheme="minorHAnsi" w:hAnsiTheme="minorHAnsi" w:cstheme="minorHAnsi"/>
          <w:spacing w:val="-4"/>
          <w:lang w:eastAsia="en-US"/>
        </w:rPr>
        <w:t> </w:t>
      </w:r>
      <w:r w:rsidRPr="00880616">
        <w:rPr>
          <w:rFonts w:asciiTheme="minorHAnsi" w:hAnsiTheme="minorHAnsi" w:cstheme="minorHAnsi"/>
          <w:spacing w:val="-6"/>
          <w:lang w:eastAsia="en-US"/>
        </w:rPr>
        <w:t>uprawdopodobnić zakres i wpływ, jaki zdarzenie miało na przebieg realizacji Projektu</w:t>
      </w:r>
      <w:r w:rsidR="008B55E7" w:rsidRPr="00880616">
        <w:rPr>
          <w:rFonts w:asciiTheme="minorHAnsi" w:hAnsiTheme="minorHAnsi" w:cstheme="minorHAnsi"/>
          <w:spacing w:val="-6"/>
          <w:lang w:eastAsia="en-US"/>
        </w:rPr>
        <w:t>, a także</w:t>
      </w:r>
      <w:r w:rsidR="008B55E7" w:rsidRPr="00880616">
        <w:rPr>
          <w:rFonts w:asciiTheme="minorHAnsi" w:hAnsiTheme="minorHAnsi" w:cstheme="minorHAnsi"/>
          <w:spacing w:val="-4"/>
          <w:lang w:eastAsia="en-US"/>
        </w:rPr>
        <w:t xml:space="preserve"> podjąć ewentualne środki zaradcze w uzgodnieniu z drugą Stroną Umowy.</w:t>
      </w:r>
      <w:r w:rsidR="008B55E7" w:rsidRPr="00880616">
        <w:rPr>
          <w:rFonts w:asciiTheme="minorHAnsi" w:hAnsiTheme="minorHAnsi" w:cstheme="minorHAnsi"/>
          <w:lang w:eastAsia="en-US"/>
        </w:rPr>
        <w:t xml:space="preserve"> </w:t>
      </w:r>
      <w:r w:rsidR="00661219" w:rsidRPr="00880616">
        <w:rPr>
          <w:rFonts w:asciiTheme="minorHAnsi" w:hAnsiTheme="minorHAnsi" w:cstheme="minorHAnsi"/>
          <w:lang w:eastAsia="en-US"/>
        </w:rPr>
        <w:t xml:space="preserve">Każdorazowo </w:t>
      </w:r>
      <w:r w:rsidR="00EA2BE2" w:rsidRPr="00880616">
        <w:rPr>
          <w:rFonts w:asciiTheme="minorHAnsi" w:hAnsiTheme="minorHAnsi" w:cstheme="minorHAnsi"/>
          <w:lang w:eastAsia="en-US"/>
        </w:rPr>
        <w:t>przypadek niewywiązania się z zobowiązania wynikającego z </w:t>
      </w:r>
      <w:r w:rsidR="00FE289A" w:rsidRPr="00880616">
        <w:rPr>
          <w:rFonts w:asciiTheme="minorHAnsi" w:hAnsiTheme="minorHAnsi" w:cstheme="minorHAnsi"/>
          <w:lang w:eastAsia="en-US"/>
        </w:rPr>
        <w:t xml:space="preserve">Umowy </w:t>
      </w:r>
      <w:r w:rsidR="00EA2BE2" w:rsidRPr="00880616">
        <w:rPr>
          <w:rFonts w:asciiTheme="minorHAnsi" w:hAnsiTheme="minorHAnsi" w:cstheme="minorHAnsi"/>
          <w:lang w:eastAsia="en-US"/>
        </w:rPr>
        <w:t xml:space="preserve">w oparciu o działanie siły 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 xml:space="preserve">wyższej podlega indywidualnej ocenie i zbadaniu wszystkich okoliczności przez </w:t>
      </w:r>
      <w:r w:rsidR="00661219" w:rsidRPr="00880616">
        <w:rPr>
          <w:rFonts w:asciiTheme="minorHAnsi" w:hAnsiTheme="minorHAnsi" w:cstheme="minorHAnsi"/>
          <w:spacing w:val="-6"/>
          <w:lang w:eastAsia="en-US"/>
        </w:rPr>
        <w:t>I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>nstytucj</w:t>
      </w:r>
      <w:r w:rsidR="00661219" w:rsidRPr="00880616">
        <w:rPr>
          <w:rFonts w:asciiTheme="minorHAnsi" w:hAnsiTheme="minorHAnsi" w:cstheme="minorHAnsi"/>
          <w:spacing w:val="-6"/>
          <w:lang w:eastAsia="en-US"/>
        </w:rPr>
        <w:t>ę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>.</w:t>
      </w:r>
      <w:r w:rsidR="00EA2BE2" w:rsidRPr="00880616">
        <w:rPr>
          <w:rFonts w:asciiTheme="minorHAnsi" w:hAnsiTheme="minorHAnsi" w:cstheme="minorHAnsi"/>
          <w:lang w:eastAsia="en-US"/>
        </w:rPr>
        <w:t xml:space="preserve"> W</w:t>
      </w:r>
      <w:r w:rsidR="007B5D92" w:rsidRPr="00880616">
        <w:rPr>
          <w:rFonts w:asciiTheme="minorHAnsi" w:hAnsiTheme="minorHAnsi" w:cstheme="minorHAnsi"/>
          <w:lang w:eastAsia="en-US"/>
        </w:rPr>
        <w:t> </w:t>
      </w:r>
      <w:r w:rsidR="00EA2BE2" w:rsidRPr="00880616">
        <w:rPr>
          <w:rFonts w:asciiTheme="minorHAnsi" w:hAnsiTheme="minorHAnsi" w:cstheme="minorHAnsi"/>
          <w:lang w:eastAsia="en-US"/>
        </w:rPr>
        <w:t xml:space="preserve">przypadku ustania siły wyższej, Strony Umowy niezwłocznie przystąpią do realizacji swoich obowiązków wynikających z Umowy. W przypadku, gdy dalsza realizacja Projektu </w:t>
      </w:r>
      <w:r w:rsidR="00EA2BE2" w:rsidRPr="00880616">
        <w:rPr>
          <w:rFonts w:asciiTheme="minorHAnsi" w:hAnsiTheme="minorHAnsi" w:cstheme="minorHAnsi"/>
          <w:lang w:eastAsia="en-US"/>
        </w:rPr>
        <w:lastRenderedPageBreak/>
        <w:t xml:space="preserve">nie jest możliwa z powodu działania siły wyższej, Strony mogą rozwiązać Umowę w trybie, o którym mowa w § </w:t>
      </w:r>
      <w:r w:rsidR="00317C6E" w:rsidRPr="00880616">
        <w:rPr>
          <w:rFonts w:asciiTheme="minorHAnsi" w:hAnsiTheme="minorHAnsi" w:cstheme="minorHAnsi"/>
          <w:lang w:eastAsia="en-US"/>
        </w:rPr>
        <w:t>27</w:t>
      </w:r>
      <w:r w:rsidR="008A0444" w:rsidRPr="00880616">
        <w:rPr>
          <w:rFonts w:asciiTheme="minorHAnsi" w:hAnsiTheme="minorHAnsi" w:cstheme="minorHAnsi"/>
          <w:lang w:eastAsia="en-US"/>
        </w:rPr>
        <w:t xml:space="preserve"> </w:t>
      </w:r>
      <w:r w:rsidR="00EA2BE2" w:rsidRPr="00880616">
        <w:rPr>
          <w:rFonts w:asciiTheme="minorHAnsi" w:hAnsiTheme="minorHAnsi" w:cstheme="minorHAnsi"/>
          <w:lang w:eastAsia="en-US"/>
        </w:rPr>
        <w:t>Umowy</w:t>
      </w:r>
      <w:bookmarkStart w:id="22" w:name="_Hlk117491511"/>
      <w:r w:rsidR="00F545F4" w:rsidRPr="00880616">
        <w:rPr>
          <w:rFonts w:asciiTheme="minorHAnsi" w:hAnsiTheme="minorHAnsi" w:cstheme="minorHAnsi"/>
          <w:lang w:eastAsia="en-US"/>
        </w:rPr>
        <w:t>.</w:t>
      </w:r>
    </w:p>
    <w:bookmarkEnd w:id="21"/>
    <w:bookmarkEnd w:id="22"/>
    <w:p w14:paraId="29DE1B64" w14:textId="77777777" w:rsidR="007264D1" w:rsidRPr="00880616" w:rsidRDefault="007264D1" w:rsidP="00FA699D">
      <w:pPr>
        <w:pStyle w:val="Nagwek3"/>
        <w:spacing w:before="360"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6.</w:t>
      </w:r>
    </w:p>
    <w:p w14:paraId="48CD9FC6" w14:textId="76E8782A" w:rsidR="00893650" w:rsidRPr="00880616" w:rsidRDefault="00893650" w:rsidP="00D25376">
      <w:pPr>
        <w:pStyle w:val="Akapitzlist"/>
        <w:numPr>
          <w:ilvl w:val="0"/>
          <w:numId w:val="55"/>
        </w:numPr>
        <w:tabs>
          <w:tab w:val="left" w:pos="0"/>
          <w:tab w:val="left" w:pos="90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</w:t>
      </w:r>
      <w:r w:rsidR="00D55362" w:rsidRPr="00880616">
        <w:rPr>
          <w:rFonts w:asciiTheme="minorHAnsi" w:hAnsiTheme="minorHAnsi" w:cstheme="minorHAnsi"/>
        </w:rPr>
        <w:t xml:space="preserve">w imieniu swoim i Partnera </w:t>
      </w:r>
      <w:r w:rsidR="008B3554" w:rsidRPr="00880616">
        <w:rPr>
          <w:rFonts w:asciiTheme="minorHAnsi" w:hAnsiTheme="minorHAnsi" w:cstheme="minorHAnsi"/>
        </w:rPr>
        <w:t xml:space="preserve">oraz Podmiotu upoważnionego do ponoszenia wydatków </w:t>
      </w:r>
      <w:r w:rsidRPr="00880616">
        <w:rPr>
          <w:rFonts w:asciiTheme="minorHAnsi" w:hAnsiTheme="minorHAnsi" w:cstheme="minorHAnsi"/>
        </w:rPr>
        <w:t>zobowiąz</w:t>
      </w:r>
      <w:r w:rsidR="00D55362" w:rsidRPr="00880616">
        <w:rPr>
          <w:rFonts w:asciiTheme="minorHAnsi" w:hAnsiTheme="minorHAnsi" w:cstheme="minorHAnsi"/>
        </w:rPr>
        <w:t>uje się</w:t>
      </w:r>
      <w:r w:rsidRPr="00880616">
        <w:rPr>
          <w:rFonts w:asciiTheme="minorHAnsi" w:hAnsiTheme="minorHAnsi" w:cstheme="minorHAnsi"/>
        </w:rPr>
        <w:t xml:space="preserve"> do stosowania </w:t>
      </w:r>
      <w:r w:rsidR="00193813">
        <w:rPr>
          <w:rFonts w:asciiTheme="minorHAnsi" w:hAnsiTheme="minorHAnsi" w:cstheme="minorHAnsi"/>
        </w:rPr>
        <w:t>W</w:t>
      </w:r>
      <w:r w:rsidR="00193813" w:rsidRPr="00880616">
        <w:rPr>
          <w:rFonts w:asciiTheme="minorHAnsi" w:hAnsiTheme="minorHAnsi" w:cstheme="minorHAnsi"/>
        </w:rPr>
        <w:t xml:space="preserve">ytycznych </w:t>
      </w:r>
      <w:r w:rsidRPr="00880616">
        <w:rPr>
          <w:rFonts w:asciiTheme="minorHAnsi" w:hAnsiTheme="minorHAnsi" w:cstheme="minorHAnsi"/>
        </w:rPr>
        <w:t xml:space="preserve">wydanych na podstawie art. 5 ust. 1 ustawy wdrożeniowej, </w:t>
      </w:r>
      <w:r w:rsidR="00D55362" w:rsidRPr="00880616">
        <w:rPr>
          <w:rFonts w:asciiTheme="minorHAnsi" w:hAnsiTheme="minorHAnsi" w:cstheme="minorHAnsi"/>
        </w:rPr>
        <w:t>a w szczególności</w:t>
      </w:r>
      <w:r w:rsidR="009210B3">
        <w:rPr>
          <w:rStyle w:val="Odwoanieprzypisudolnego"/>
          <w:rFonts w:asciiTheme="minorHAnsi" w:hAnsiTheme="minorHAnsi" w:cstheme="minorHAnsi"/>
        </w:rPr>
        <w:footnoteReference w:id="29"/>
      </w:r>
      <w:r w:rsidRPr="00880616">
        <w:rPr>
          <w:rFonts w:asciiTheme="minorHAnsi" w:hAnsiTheme="minorHAnsi" w:cstheme="minorHAnsi"/>
        </w:rPr>
        <w:t xml:space="preserve">: </w:t>
      </w:r>
    </w:p>
    <w:p w14:paraId="13773D9C" w14:textId="77777777" w:rsidR="00893650" w:rsidRPr="00880616" w:rsidRDefault="00BC1ECC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bookmarkStart w:id="23" w:name="_Hlk115860421"/>
      <w:r w:rsidRPr="00880616">
        <w:rPr>
          <w:rFonts w:asciiTheme="minorHAnsi" w:eastAsia="Times New Roman" w:hAnsiTheme="minorHAnsi" w:cstheme="minorHAnsi"/>
          <w:sz w:val="24"/>
          <w:szCs w:val="24"/>
        </w:rPr>
        <w:t>dotyczących kwalifikowalności wydatków na lata 2021-2027</w:t>
      </w:r>
      <w:bookmarkEnd w:id="23"/>
      <w:r w:rsidR="00850BC9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60833282" w14:textId="3265553F" w:rsidR="00893650" w:rsidRPr="00880616" w:rsidRDefault="002D41C3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Wytyczn</w:t>
      </w:r>
      <w:r w:rsidR="00277365"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 xml:space="preserve"> dotycząc</w:t>
      </w:r>
      <w:r w:rsidR="00B71322"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 xml:space="preserve"> warunków gromadzenia i przekazywania danych w postaci elektronicznej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na lata 2021-2027</w:t>
      </w:r>
      <w:r w:rsidR="00193813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(w zakresie dotyczącym działań Beneficjenta)</w:t>
      </w:r>
      <w:r w:rsidR="003D3C02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24357ED8" w14:textId="77777777" w:rsidR="00893650" w:rsidRPr="00880616" w:rsidRDefault="006F21E9" w:rsidP="00D25376">
      <w:pPr>
        <w:numPr>
          <w:ilvl w:val="0"/>
          <w:numId w:val="48"/>
        </w:numPr>
        <w:tabs>
          <w:tab w:val="clear" w:pos="360"/>
          <w:tab w:val="left" w:pos="0"/>
          <w:tab w:val="num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r w:rsidR="00CC5B8C" w:rsidRPr="00880616">
        <w:rPr>
          <w:rFonts w:asciiTheme="minorHAnsi" w:eastAsia="Times New Roman" w:hAnsiTheme="minorHAnsi" w:cstheme="minorHAnsi"/>
          <w:sz w:val="24"/>
          <w:szCs w:val="24"/>
        </w:rPr>
        <w:t>dotyczących realizacji zasad równościowych w ramach funduszy unijnych na lata 2021-2027</w:t>
      </w:r>
      <w:r w:rsidR="003D3C02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334FE13D" w14:textId="4F56DD9D" w:rsidR="00893650" w:rsidRPr="00880616" w:rsidRDefault="00DD3F8A" w:rsidP="00D25376">
      <w:pPr>
        <w:numPr>
          <w:ilvl w:val="0"/>
          <w:numId w:val="48"/>
        </w:numPr>
        <w:tabs>
          <w:tab w:val="clear" w:pos="360"/>
          <w:tab w:val="left" w:pos="0"/>
          <w:tab w:val="num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</w:t>
      </w:r>
      <w:r w:rsidR="00D55362" w:rsidRPr="00880616">
        <w:rPr>
          <w:rFonts w:asciiTheme="minorHAnsi" w:eastAsia="Times New Roman" w:hAnsiTheme="minorHAnsi" w:cstheme="minorHAnsi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7B4607" w:rsidRPr="00880616">
        <w:rPr>
          <w:rFonts w:asciiTheme="minorHAnsi" w:eastAsia="Times New Roman" w:hAnsiTheme="minorHAnsi" w:cstheme="minorHAnsi"/>
          <w:sz w:val="24"/>
          <w:szCs w:val="24"/>
        </w:rPr>
        <w:t xml:space="preserve">dotyczących sposobu korygowania </w:t>
      </w:r>
      <w:r w:rsidR="00193813">
        <w:rPr>
          <w:rFonts w:asciiTheme="minorHAnsi" w:eastAsia="Times New Roman" w:hAnsiTheme="minorHAnsi" w:cstheme="minorHAnsi"/>
          <w:sz w:val="24"/>
          <w:szCs w:val="24"/>
        </w:rPr>
        <w:t>nieprawidłowości</w:t>
      </w:r>
      <w:r w:rsidR="007B4607" w:rsidRPr="00880616">
        <w:rPr>
          <w:rFonts w:asciiTheme="minorHAnsi" w:eastAsia="Times New Roman" w:hAnsiTheme="minorHAnsi" w:cstheme="minorHAnsi"/>
          <w:sz w:val="24"/>
          <w:szCs w:val="24"/>
        </w:rPr>
        <w:t xml:space="preserve"> na lata 2021-2027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1A80A08D" w14:textId="77777777" w:rsidR="00893650" w:rsidRPr="00880616" w:rsidRDefault="00893650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Wytycznyc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h </w:t>
      </w:r>
      <w:r w:rsidR="00E562E6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dotyczących informacji i promocji Funduszy Europejskich na lata 2021-2027</w:t>
      </w:r>
      <w:r w:rsidR="003D3C02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,</w:t>
      </w:r>
    </w:p>
    <w:p w14:paraId="539C0E53" w14:textId="77777777" w:rsidR="00893650" w:rsidRPr="00880616" w:rsidRDefault="009A6541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ych dotyczących kontroli realizacji programów polityki spójności na lata 2021-2027</w:t>
      </w:r>
      <w:r w:rsidR="00E562E6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,</w:t>
      </w:r>
    </w:p>
    <w:p w14:paraId="24DE5C79" w14:textId="77777777" w:rsidR="00893650" w:rsidRPr="00880616" w:rsidRDefault="00893650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r w:rsidR="00AD2754" w:rsidRPr="00880616">
        <w:rPr>
          <w:rFonts w:asciiTheme="minorHAnsi" w:eastAsia="Times New Roman" w:hAnsiTheme="minorHAnsi" w:cstheme="minorHAnsi"/>
          <w:sz w:val="24"/>
          <w:szCs w:val="24"/>
        </w:rPr>
        <w:t>dotyczących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20586" w:rsidRPr="00880616">
        <w:rPr>
          <w:rFonts w:asciiTheme="minorHAnsi" w:eastAsia="Times New Roman" w:hAnsiTheme="minorHAnsi" w:cstheme="minorHAnsi"/>
          <w:sz w:val="24"/>
          <w:szCs w:val="24"/>
        </w:rPr>
        <w:t>realizacji projektów z udziałem środków Europejskiego Funduszu Społecznego Plus w regionalnych programach na lata 2021–202</w:t>
      </w:r>
      <w:r w:rsidR="00324F67" w:rsidRPr="00880616">
        <w:rPr>
          <w:rFonts w:asciiTheme="minorHAnsi" w:eastAsia="Times New Roman" w:hAnsiTheme="minorHAnsi" w:cstheme="minorHAnsi"/>
          <w:sz w:val="24"/>
          <w:szCs w:val="24"/>
        </w:rPr>
        <w:t>7</w:t>
      </w:r>
      <w:r w:rsidR="003D3C02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7F643808" w14:textId="77777777" w:rsidR="00336418" w:rsidRDefault="002D41C3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</w:t>
      </w:r>
      <w:r w:rsidR="00D55362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dotycząc</w:t>
      </w:r>
      <w:r w:rsidR="00990A6B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realizacji zasady partnerstwa na lata 2021-2027</w:t>
      </w:r>
      <w:r w:rsidR="00336418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018E4B07" w14:textId="014B3E61" w:rsidR="00893650" w:rsidRPr="00880616" w:rsidRDefault="00336418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Wytycznych dotyczących monitorowania postępu rzeczowego realizacji programów na lata 2021-2027</w:t>
      </w:r>
      <w:r w:rsidR="007B4607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</w:t>
      </w:r>
    </w:p>
    <w:p w14:paraId="4AE10071" w14:textId="77777777" w:rsidR="00FD5FAE" w:rsidRPr="00880616" w:rsidRDefault="00FD5FAE" w:rsidP="00D25376">
      <w:pPr>
        <w:pStyle w:val="Akapitzlist"/>
        <w:numPr>
          <w:ilvl w:val="0"/>
          <w:numId w:val="55"/>
        </w:numPr>
        <w:tabs>
          <w:tab w:val="left" w:pos="0"/>
          <w:tab w:val="left" w:pos="90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Minister właściwy do spraw rozwoju regionalnego:</w:t>
      </w:r>
    </w:p>
    <w:p w14:paraId="34DAD209" w14:textId="77777777" w:rsidR="00FD5FAE" w:rsidRPr="00880616" w:rsidRDefault="00FD5FAE" w:rsidP="00D25376">
      <w:pPr>
        <w:pStyle w:val="Akapitzlist"/>
        <w:numPr>
          <w:ilvl w:val="0"/>
          <w:numId w:val="60"/>
        </w:numPr>
        <w:tabs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podaje do publicznej wiadomości, na portalu, Wytyczne oraz ich zmiany,</w:t>
      </w:r>
    </w:p>
    <w:p w14:paraId="49B86030" w14:textId="77777777" w:rsidR="003707DA" w:rsidRPr="00880616" w:rsidRDefault="00FD5FAE" w:rsidP="00D25376">
      <w:pPr>
        <w:pStyle w:val="Akapitzlist"/>
        <w:numPr>
          <w:ilvl w:val="0"/>
          <w:numId w:val="60"/>
        </w:numPr>
        <w:tabs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ogłasza w Dzienniku Urzędowym Rzeczypospolitej Polskiej „Monitor Polski” komunikat o</w:t>
      </w:r>
      <w:r w:rsidR="003707D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adresie portalu, na którym zostały zamieszczone Wytyczne oraz ich zmiany.</w:t>
      </w:r>
    </w:p>
    <w:p w14:paraId="414EDEC4" w14:textId="77777777" w:rsidR="00FD5FAE" w:rsidRPr="00880616" w:rsidRDefault="00FD5FAE" w:rsidP="00D25376">
      <w:pPr>
        <w:pStyle w:val="Akapitzlist"/>
        <w:numPr>
          <w:ilvl w:val="0"/>
          <w:numId w:val="55"/>
        </w:numPr>
        <w:tabs>
          <w:tab w:val="left" w:pos="0"/>
          <w:tab w:val="left" w:pos="567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</w:t>
      </w:r>
      <w:r w:rsidRPr="00880616">
        <w:rPr>
          <w:rFonts w:asciiTheme="minorHAnsi" w:hAnsiTheme="minorHAnsi" w:cstheme="minorHAnsi"/>
          <w:spacing w:val="-4"/>
        </w:rPr>
        <w:t>ytyczne i ich zmiany są stosowane od dnia ogłoszenia komunikatu, o którym mowa w ust. 2 pkt 2.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Minister właściwy do spraw rozwoju regionalnego, po ogłoszeniu komunikatu podaje do publicznej</w:t>
      </w:r>
      <w:r w:rsidRPr="00880616">
        <w:rPr>
          <w:rFonts w:asciiTheme="minorHAnsi" w:hAnsiTheme="minorHAnsi" w:cstheme="minorHAnsi"/>
        </w:rPr>
        <w:t xml:space="preserve"> wiadomości, na portalu, informacje o terminie, od którego Wytyczne lub ich zmiany są stosowane.</w:t>
      </w:r>
    </w:p>
    <w:p w14:paraId="09C4CA11" w14:textId="77777777" w:rsidR="003F13A6" w:rsidRPr="00880616" w:rsidRDefault="003F13A6" w:rsidP="00D25376">
      <w:pPr>
        <w:pStyle w:val="Nagwek3"/>
        <w:spacing w:before="360" w:after="120"/>
        <w:rPr>
          <w:rFonts w:asciiTheme="minorHAnsi" w:hAnsiTheme="minorHAnsi" w:cstheme="minorHAnsi"/>
          <w:sz w:val="24"/>
          <w:szCs w:val="24"/>
        </w:rPr>
      </w:pPr>
      <w:bookmarkStart w:id="24" w:name="_Hlk96503926"/>
      <w:bookmarkStart w:id="25" w:name="_Hlk96503856"/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DC1420" w:rsidRPr="00880616">
        <w:rPr>
          <w:rFonts w:asciiTheme="minorHAnsi" w:hAnsiTheme="minorHAnsi" w:cstheme="minorHAnsi"/>
          <w:sz w:val="24"/>
          <w:szCs w:val="24"/>
        </w:rPr>
        <w:t>7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D889EE1" w14:textId="77777777" w:rsidR="00C448FC" w:rsidRPr="00880616" w:rsidRDefault="00C448FC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</w:t>
      </w:r>
      <w:r w:rsidRPr="00880616">
        <w:rPr>
          <w:rFonts w:asciiTheme="minorHAnsi" w:hAnsiTheme="minorHAnsi" w:cstheme="minorHAnsi"/>
          <w:spacing w:val="-6"/>
        </w:rPr>
        <w:t xml:space="preserve"> w imieniu swoim </w:t>
      </w:r>
      <w:r w:rsidRPr="00880616">
        <w:rPr>
          <w:rFonts w:asciiTheme="minorHAnsi" w:hAnsiTheme="minorHAnsi" w:cstheme="minorHAnsi"/>
          <w:i/>
          <w:spacing w:val="-6"/>
        </w:rPr>
        <w:t>i Partner</w:t>
      </w:r>
      <w:r w:rsidR="00442098" w:rsidRPr="00880616">
        <w:rPr>
          <w:rFonts w:asciiTheme="minorHAnsi" w:hAnsiTheme="minorHAnsi" w:cstheme="minorHAnsi"/>
          <w:i/>
          <w:spacing w:val="-6"/>
        </w:rPr>
        <w:t>a</w:t>
      </w:r>
      <w:r w:rsidR="00415A84" w:rsidRPr="00880616">
        <w:rPr>
          <w:rStyle w:val="Odwoanieprzypisudolnego"/>
          <w:rFonts w:asciiTheme="minorHAnsi" w:hAnsiTheme="minorHAnsi" w:cstheme="minorHAnsi"/>
          <w:i/>
          <w:spacing w:val="-6"/>
        </w:rPr>
        <w:footnoteReference w:id="30"/>
      </w:r>
      <w:r w:rsidRPr="00880616">
        <w:rPr>
          <w:rFonts w:asciiTheme="minorHAnsi" w:hAnsiTheme="minorHAnsi" w:cstheme="minorHAnsi"/>
          <w:spacing w:val="-6"/>
        </w:rPr>
        <w:t xml:space="preserve"> oświadcza, że nie podlega wykluczeniu na podstawie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przepisów powszechnie obowiązujących z ubiegania się o środki przeznaczone na realizację Projektu,</w:t>
      </w:r>
      <w:r w:rsidRPr="00880616">
        <w:rPr>
          <w:rFonts w:asciiTheme="minorHAnsi" w:hAnsiTheme="minorHAnsi" w:cstheme="minorHAnsi"/>
        </w:rPr>
        <w:t xml:space="preserve"> w tym wykluczeniu na podstawie art. 207 ust. 4 ustawy z dnia 27 sierpnia 2009 r. o finansach publicznych.</w:t>
      </w:r>
    </w:p>
    <w:p w14:paraId="5D43FA20" w14:textId="77777777" w:rsidR="003F13A6" w:rsidRPr="00880616" w:rsidRDefault="003F13A6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lastRenderedPageBreak/>
        <w:t xml:space="preserve">Beneficjent oświadcza, że nie </w:t>
      </w:r>
      <w:r w:rsidR="00D50500" w:rsidRPr="00880616">
        <w:rPr>
          <w:rFonts w:asciiTheme="minorHAnsi" w:hAnsiTheme="minorHAnsi" w:cstheme="minorHAnsi"/>
          <w:spacing w:val="-4"/>
        </w:rPr>
        <w:t>został</w:t>
      </w:r>
      <w:r w:rsidRPr="00880616">
        <w:rPr>
          <w:rFonts w:asciiTheme="minorHAnsi" w:hAnsiTheme="minorHAnsi" w:cstheme="minorHAnsi"/>
          <w:spacing w:val="-4"/>
        </w:rPr>
        <w:t xml:space="preserve"> skazany za przestępstwo przeciwko mieniu, przeciwko obrotowi</w:t>
      </w:r>
      <w:r w:rsidRPr="00880616">
        <w:rPr>
          <w:rFonts w:asciiTheme="minorHAnsi" w:hAnsiTheme="minorHAnsi" w:cstheme="minorHAnsi"/>
        </w:rPr>
        <w:t xml:space="preserve"> gospodarczemu, przeciwko działalności instytucji państwowych oraz samorządu terytorialnego, przeciwko wiarygodności dokumentów lub za </w:t>
      </w:r>
      <w:bookmarkStart w:id="26" w:name="_Hlk117860289"/>
      <w:r w:rsidRPr="00880616">
        <w:rPr>
          <w:rFonts w:asciiTheme="minorHAnsi" w:hAnsiTheme="minorHAnsi" w:cstheme="minorHAnsi"/>
        </w:rPr>
        <w:t>przestępstwo skarbowe</w:t>
      </w:r>
      <w:bookmarkEnd w:id="26"/>
      <w:r w:rsidR="00415A84" w:rsidRPr="00880616">
        <w:rPr>
          <w:rStyle w:val="Odwoanieprzypisudolnego"/>
          <w:rFonts w:asciiTheme="minorHAnsi" w:hAnsiTheme="minorHAnsi" w:cstheme="minorHAnsi"/>
        </w:rPr>
        <w:footnoteReference w:id="31"/>
      </w:r>
      <w:r w:rsidRPr="00880616">
        <w:rPr>
          <w:rFonts w:asciiTheme="minorHAnsi" w:hAnsiTheme="minorHAnsi" w:cstheme="minorHAnsi"/>
        </w:rPr>
        <w:t>.</w:t>
      </w:r>
    </w:p>
    <w:p w14:paraId="13DF760B" w14:textId="5280C1B3" w:rsidR="003F13A6" w:rsidRPr="00880616" w:rsidRDefault="003F13A6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zapewnia, że osoby dysponujące środkami dofinansowania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skarbowe.</w:t>
      </w:r>
    </w:p>
    <w:p w14:paraId="7EC0445B" w14:textId="33DBD6FB" w:rsidR="005E29F6" w:rsidRPr="00880616" w:rsidRDefault="005E29F6" w:rsidP="00D25376">
      <w:pPr>
        <w:pStyle w:val="Default"/>
        <w:numPr>
          <w:ilvl w:val="0"/>
          <w:numId w:val="25"/>
        </w:numPr>
        <w:suppressAutoHyphens/>
        <w:adjustRightInd/>
        <w:spacing w:before="60" w:after="60" w:line="271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</w:rPr>
      </w:pPr>
      <w:r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Beneficjent zapewnia, że w wyniku otrzymania przez </w:t>
      </w:r>
      <w:r w:rsidR="00952FDC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>P</w:t>
      </w:r>
      <w:r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>rojekt dofinansowania we wnioskowanej</w:t>
      </w:r>
      <w:r w:rsidRPr="00880616">
        <w:rPr>
          <w:rFonts w:asciiTheme="minorHAnsi" w:hAnsiTheme="minorHAnsi" w:cstheme="minorHAnsi"/>
          <w:color w:val="auto"/>
          <w:kern w:val="1"/>
        </w:rPr>
        <w:t xml:space="preserve"> wysokości, na określone wydatki kwalifikowalne, w </w:t>
      </w:r>
      <w:r w:rsidR="00952FDC">
        <w:rPr>
          <w:rFonts w:asciiTheme="minorHAnsi" w:hAnsiTheme="minorHAnsi" w:cstheme="minorHAnsi"/>
          <w:color w:val="auto"/>
          <w:kern w:val="1"/>
        </w:rPr>
        <w:t>P</w:t>
      </w:r>
      <w:r w:rsidRPr="00880616">
        <w:rPr>
          <w:rFonts w:asciiTheme="minorHAnsi" w:hAnsiTheme="minorHAnsi" w:cstheme="minorHAnsi"/>
          <w:color w:val="auto"/>
          <w:kern w:val="1"/>
        </w:rPr>
        <w:t xml:space="preserve">rojekcie nie dojdzie do podwójnego dofinansowania. </w:t>
      </w:r>
    </w:p>
    <w:p w14:paraId="310B5863" w14:textId="13D32D75" w:rsidR="00C44AB4" w:rsidRPr="00880616" w:rsidRDefault="00C44AB4" w:rsidP="00D25376">
      <w:pPr>
        <w:pStyle w:val="Default"/>
        <w:numPr>
          <w:ilvl w:val="0"/>
          <w:numId w:val="25"/>
        </w:numPr>
        <w:suppressAutoHyphens/>
        <w:adjustRightInd/>
        <w:spacing w:before="60" w:after="60" w:line="271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</w:rPr>
      </w:pPr>
      <w:r w:rsidRPr="00880616">
        <w:rPr>
          <w:rFonts w:asciiTheme="minorHAnsi" w:hAnsiTheme="minorHAnsi" w:cstheme="minorHAnsi"/>
          <w:color w:val="auto"/>
          <w:kern w:val="1"/>
        </w:rPr>
        <w:t>Benefic</w:t>
      </w:r>
      <w:r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jent oświadcza, że w stosunku do Beneficjenta będącego osobą fizyczną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 lub członka organów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zarządzających Beneficjenta niebędącego osobą fizyczną nie toczy się postępowanie karne lub 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karne skarbowe za przestępstwo składania fałszywych zeznań, przekupstwa, przeciwko</w:t>
      </w:r>
      <w:r w:rsidR="00BD63BF"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 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mieniu, wiarygodności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dokumentó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w, obrotowi pieniędzmi i papierami wartościowymi,</w:t>
      </w:r>
      <w:r w:rsidR="00BD63BF"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 obrotowi gospodarczemu, systemowi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bankowemu albo inne związane z wykonywaniem działalności gospodarczej lub popełnione w celu 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osiągnięcia korzyści majątkowych, w związku z dofinansowaniem, które zostało udzielone ze środków</w:t>
      </w:r>
      <w:r w:rsidR="00BD63BF" w:rsidRPr="00880616">
        <w:rPr>
          <w:rFonts w:asciiTheme="minorHAnsi" w:hAnsiTheme="minorHAnsi" w:cstheme="minorHAnsi"/>
          <w:color w:val="auto"/>
          <w:spacing w:val="-4"/>
        </w:rPr>
        <w:t xml:space="preserve"> publiczn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ych na realizację </w:t>
      </w:r>
      <w:r w:rsidR="00952FDC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P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rojektu temu Beneficjentowi, podmiotowi powiązanemu z nim osobowo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lub kapitałowo lub członkowi organów zarządzających tego Beneficjenta lub podmiotu.</w:t>
      </w:r>
      <w:r w:rsidR="0018301B" w:rsidRPr="00880616">
        <w:rPr>
          <w:rFonts w:asciiTheme="minorHAnsi" w:hAnsiTheme="minorHAnsi" w:cstheme="minorHAnsi"/>
          <w:color w:val="auto"/>
          <w:kern w:val="1"/>
        </w:rPr>
        <w:t xml:space="preserve"> </w:t>
      </w:r>
    </w:p>
    <w:p w14:paraId="1B4A9539" w14:textId="77777777" w:rsidR="004757F5" w:rsidRPr="00880616" w:rsidRDefault="004757F5" w:rsidP="007B4607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Obowiązki w zakresie obiegu dokumentów i przekazywania informacji </w:t>
      </w:r>
    </w:p>
    <w:bookmarkEnd w:id="24"/>
    <w:p w14:paraId="174B7B95" w14:textId="77777777" w:rsidR="004757F5" w:rsidRPr="00880616" w:rsidRDefault="004757F5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7F399C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5D0CEBB" w14:textId="2783A5EA" w:rsidR="00FA3B09" w:rsidRPr="00880616" w:rsidRDefault="00E34491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</w:t>
      </w:r>
      <w:r w:rsidRPr="00880616">
        <w:rPr>
          <w:rFonts w:asciiTheme="minorHAnsi" w:hAnsiTheme="minorHAnsi" w:cstheme="minorHAnsi"/>
          <w:sz w:val="24"/>
          <w:szCs w:val="24"/>
        </w:rPr>
        <w:t xml:space="preserve"> ramach 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procesu rozliczania Projektu, </w:t>
      </w:r>
      <w:r w:rsidR="004757F5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Beneficjent zobowiązuje się do </w:t>
      </w:r>
      <w:r w:rsidR="006A1842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korzystania z </w:t>
      </w:r>
      <w:r w:rsidR="00A14875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CST2021</w:t>
      </w:r>
      <w:r w:rsidR="00655A86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7B460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br/>
      </w:r>
      <w:r w:rsidR="009A44CC" w:rsidRPr="00880616">
        <w:rPr>
          <w:rFonts w:asciiTheme="minorHAnsi" w:hAnsiTheme="minorHAnsi" w:cstheme="minorHAnsi"/>
          <w:sz w:val="24"/>
          <w:szCs w:val="24"/>
        </w:rPr>
        <w:t>w tym z SL2021</w:t>
      </w:r>
      <w:r w:rsidRPr="00880616">
        <w:rPr>
          <w:rFonts w:asciiTheme="minorHAnsi" w:hAnsiTheme="minorHAnsi" w:cstheme="minorHAnsi"/>
          <w:sz w:val="24"/>
          <w:szCs w:val="24"/>
        </w:rPr>
        <w:t>,</w:t>
      </w:r>
      <w:r w:rsidR="006A184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9A44CC" w:rsidRPr="00880616">
        <w:rPr>
          <w:rFonts w:asciiTheme="minorHAnsi" w:hAnsiTheme="minorHAnsi" w:cstheme="minorHAnsi"/>
          <w:sz w:val="24"/>
          <w:szCs w:val="24"/>
        </w:rPr>
        <w:t>któr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9A44CC" w:rsidRPr="00880616">
        <w:rPr>
          <w:rFonts w:asciiTheme="minorHAnsi" w:hAnsiTheme="minorHAnsi" w:cstheme="minorHAnsi"/>
          <w:sz w:val="24"/>
          <w:szCs w:val="24"/>
        </w:rPr>
        <w:t xml:space="preserve"> jest podstawowym kanałem </w:t>
      </w:r>
      <w:r w:rsidR="004757F5" w:rsidRPr="00880616">
        <w:rPr>
          <w:rFonts w:asciiTheme="minorHAnsi" w:hAnsiTheme="minorHAnsi" w:cstheme="minorHAnsi"/>
          <w:sz w:val="24"/>
          <w:szCs w:val="24"/>
        </w:rPr>
        <w:t>komunik</w:t>
      </w:r>
      <w:r w:rsidR="009A44CC" w:rsidRPr="00880616">
        <w:rPr>
          <w:rFonts w:asciiTheme="minorHAnsi" w:hAnsiTheme="minorHAnsi" w:cstheme="minorHAnsi"/>
          <w:sz w:val="24"/>
          <w:szCs w:val="24"/>
        </w:rPr>
        <w:t>acji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A3B09" w:rsidRPr="00880616">
        <w:rPr>
          <w:rFonts w:asciiTheme="minorHAnsi" w:hAnsiTheme="minorHAnsi" w:cstheme="minorHAnsi"/>
          <w:sz w:val="24"/>
          <w:szCs w:val="24"/>
        </w:rPr>
        <w:t>pomiędzy Beneficjentem</w:t>
      </w:r>
      <w:r w:rsidRPr="00880616">
        <w:rPr>
          <w:rFonts w:asciiTheme="minorHAnsi" w:hAnsiTheme="minorHAnsi" w:cstheme="minorHAnsi"/>
          <w:sz w:val="24"/>
          <w:szCs w:val="24"/>
        </w:rPr>
        <w:t>,</w:t>
      </w:r>
      <w:r w:rsidR="00FA3B09" w:rsidRPr="00880616">
        <w:rPr>
          <w:rFonts w:asciiTheme="minorHAnsi" w:hAnsiTheme="minorHAnsi" w:cstheme="minorHAnsi"/>
          <w:sz w:val="24"/>
          <w:szCs w:val="24"/>
        </w:rPr>
        <w:t xml:space="preserve"> a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Instytucją </w:t>
      </w:r>
      <w:r w:rsidR="007B4607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="00FA3B0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 z zastrzeżeniem ust. </w:t>
      </w:r>
      <w:r w:rsidR="002910B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9 </w:t>
      </w:r>
      <w:r w:rsidR="00FA3B0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 ust. </w:t>
      </w:r>
      <w:r w:rsidR="002910B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11</w:t>
      </w:r>
      <w:r w:rsidR="0086310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7697C056" w14:textId="77777777" w:rsidR="008341D0" w:rsidRPr="00880616" w:rsidRDefault="00FA3B09" w:rsidP="00FA699D">
      <w:pPr>
        <w:pStyle w:val="Akapitzlist"/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wyznacza osoby uprawnione do wykonywania w jego imieniu czynności związanych z realizacją Projektu, w tym – osobę lub osoby upoważnione do zarządzania uprawnieniami użytkowników SL2021 po stronie Beneficjenta w zakresie Projektu.</w:t>
      </w:r>
      <w:r w:rsidR="008341D0" w:rsidRPr="00880616">
        <w:rPr>
          <w:rFonts w:asciiTheme="minorHAnsi" w:hAnsiTheme="minorHAnsi" w:cstheme="minorHAnsi"/>
        </w:rPr>
        <w:t xml:space="preserve"> </w:t>
      </w:r>
    </w:p>
    <w:p w14:paraId="36BA8C5E" w14:textId="77777777" w:rsidR="008341D0" w:rsidRPr="00880616" w:rsidRDefault="008341D0" w:rsidP="00FA699D">
      <w:pPr>
        <w:pStyle w:val="Akapitzlist"/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Wszelkie działania w CST2021 osób uprawnionych przez Beneficjenta są traktowane w sensie prawnym jako działanie Beneficjenta. </w:t>
      </w:r>
    </w:p>
    <w:p w14:paraId="2DA7C5FF" w14:textId="6990503C" w:rsidR="008341D0" w:rsidRPr="00880616" w:rsidRDefault="008341D0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Beneficjent zapewnia, że wszystkie osoby, o których mowa w </w:t>
      </w:r>
      <w:r w:rsidRPr="00880616">
        <w:rPr>
          <w:rFonts w:asciiTheme="minorHAnsi" w:hAnsiTheme="minorHAnsi" w:cstheme="minorHAnsi"/>
          <w:spacing w:val="-2"/>
          <w:sz w:val="24"/>
          <w:szCs w:val="24"/>
          <w:shd w:val="clear" w:color="auto" w:fill="FFFFFF" w:themeFill="background1"/>
        </w:rPr>
        <w:t>ust. 2,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  <w:lang w:eastAsia="pl-PL"/>
        </w:rPr>
        <w:t xml:space="preserve">będą przestrzegały 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2"/>
          <w:sz w:val="24"/>
          <w:szCs w:val="24"/>
          <w:lang w:eastAsia="pl-PL"/>
        </w:rPr>
        <w:t>Regulaminu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bezpiecznego użytkowania Centralnego Systemu Teleinformatycznego (CST2021),</w:t>
      </w:r>
      <w:r w:rsidRPr="00880616"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Instrukcji Użytkownika Zewnętrznego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,</w:t>
      </w:r>
      <w:r w:rsidR="00A0268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Instrukcji użytkownika 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CST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2021 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oraz Komunikatów Instytucji Pośredniczącej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zamieszczonych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na stronie internetowej Programu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86384EE" w14:textId="77777777" w:rsidR="004757F5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Wykorzystanie </w:t>
      </w:r>
      <w:r w:rsidR="00B43E40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obejmuje co najmniej przesyłanie:</w:t>
      </w:r>
    </w:p>
    <w:p w14:paraId="3CEF6844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num" w:pos="284"/>
          <w:tab w:val="left" w:pos="357"/>
          <w:tab w:val="left" w:pos="567"/>
        </w:tabs>
        <w:spacing w:before="60" w:after="60" w:line="271" w:lineRule="auto"/>
        <w:ind w:left="284" w:firstLine="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wniosków o płatność;</w:t>
      </w:r>
    </w:p>
    <w:p w14:paraId="477FCF52" w14:textId="77777777" w:rsidR="00981E84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dokumentów potwierdzających kwalifikowalność wydatków ponoszonych w ramach Projektu i wykazywanych we wnioskach o płatność;</w:t>
      </w:r>
    </w:p>
    <w:p w14:paraId="0D4155BB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danych uczestników Projektu;</w:t>
      </w:r>
    </w:p>
    <w:p w14:paraId="1E82B1B7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harmonogramu płatności;</w:t>
      </w:r>
    </w:p>
    <w:p w14:paraId="16E87799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uppressAutoHyphens/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danych dotyczących zamówień publicznych;</w:t>
      </w:r>
    </w:p>
    <w:p w14:paraId="6F40F24F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innych dokumentów związanych z realizacją Projektu, w tym niezbędnych do przeprowadzenia kontroli Projektu.</w:t>
      </w:r>
    </w:p>
    <w:p w14:paraId="299CB6B7" w14:textId="1F6B38D6" w:rsidR="004757F5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Przekazanie danych wynikających z dokumentów oraz skanów tych dokumentów drogą elektroniczną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zdejmuje z Beneficjenta i Partner</w:t>
      </w:r>
      <w:r w:rsidR="001D79DD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2"/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DA729F" w:rsidRPr="00880616">
        <w:rPr>
          <w:rFonts w:asciiTheme="minorHAnsi" w:hAnsiTheme="minorHAnsi" w:cstheme="minorHAnsi"/>
          <w:sz w:val="24"/>
          <w:szCs w:val="24"/>
        </w:rPr>
        <w:t xml:space="preserve">oraz Podmiotu upoważnionego do </w:t>
      </w:r>
      <w:r w:rsidR="00DA729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ponoszenia wydatków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obowiązku przechowywania tych dokumentów </w:t>
      </w:r>
      <w:r w:rsidR="008D09BD" w:rsidRPr="00880616">
        <w:rPr>
          <w:rFonts w:asciiTheme="minorHAnsi" w:hAnsiTheme="minorHAnsi" w:cstheme="minorHAnsi"/>
          <w:spacing w:val="-4"/>
          <w:sz w:val="24"/>
          <w:szCs w:val="24"/>
        </w:rPr>
        <w:t>utrwalonych w postaci</w:t>
      </w:r>
      <w:r w:rsidR="008D09BD" w:rsidRPr="00880616">
        <w:rPr>
          <w:rFonts w:asciiTheme="minorHAnsi" w:hAnsiTheme="minorHAnsi" w:cstheme="minorHAnsi"/>
          <w:sz w:val="24"/>
          <w:szCs w:val="24"/>
        </w:rPr>
        <w:t xml:space="preserve"> papierowej</w:t>
      </w:r>
      <w:r w:rsidR="00FB6159" w:rsidRPr="00880616">
        <w:rPr>
          <w:rFonts w:asciiTheme="minorHAnsi" w:hAnsiTheme="minorHAnsi" w:cstheme="minorHAnsi"/>
          <w:sz w:val="24"/>
          <w:szCs w:val="24"/>
        </w:rPr>
        <w:t>/elektronicznej</w:t>
      </w:r>
      <w:r w:rsidR="00A2422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oraz ich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udostępniania/przekazywania na żądanie Instytucji </w:t>
      </w:r>
      <w:r w:rsidR="007B4607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oraz innych uprawnionych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podmiotów, o których mowa w</w:t>
      </w:r>
      <w:r w:rsidR="0021709D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Umowie.</w:t>
      </w:r>
    </w:p>
    <w:p w14:paraId="7C1A4140" w14:textId="60630A54" w:rsidR="004757F5" w:rsidRPr="00880616" w:rsidRDefault="00862784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zapewnia, że </w:t>
      </w:r>
      <w:r w:rsidR="00CF4434" w:rsidRPr="00880616">
        <w:rPr>
          <w:rFonts w:asciiTheme="minorHAnsi" w:hAnsiTheme="minorHAnsi" w:cstheme="minorHAnsi"/>
          <w:sz w:val="24"/>
          <w:szCs w:val="24"/>
        </w:rPr>
        <w:t>osoby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, o których mowa w ust. </w:t>
      </w:r>
      <w:r w:rsidR="00CF4434" w:rsidRPr="00880616">
        <w:rPr>
          <w:rFonts w:asciiTheme="minorHAnsi" w:hAnsiTheme="minorHAnsi" w:cstheme="minorHAnsi"/>
          <w:sz w:val="24"/>
          <w:szCs w:val="24"/>
        </w:rPr>
        <w:t>2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, wykorzystują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kwalifikowany podpis elektroniczny </w:t>
      </w:r>
      <w:r w:rsidR="00C40D2B">
        <w:rPr>
          <w:rFonts w:asciiTheme="minorHAnsi" w:hAnsiTheme="minorHAnsi" w:cstheme="minorHAnsi"/>
          <w:sz w:val="24"/>
          <w:szCs w:val="24"/>
        </w:rPr>
        <w:t xml:space="preserve">albo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certyfikat niekwalifikowany generowany przez 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SL2021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(jako kod autoryzacyjny </w:t>
      </w:r>
      <w:r w:rsidR="0093771D" w:rsidRPr="00880616">
        <w:rPr>
          <w:rFonts w:asciiTheme="minorHAnsi" w:hAnsiTheme="minorHAnsi" w:cstheme="minorHAnsi"/>
          <w:spacing w:val="-6"/>
          <w:sz w:val="24"/>
          <w:szCs w:val="24"/>
        </w:rPr>
        <w:t>przesyłany na adres email danej osoby uprawnionej)</w:t>
      </w:r>
      <w:r w:rsidR="000A5BE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do podpisywania wniosków o płatność w</w:t>
      </w:r>
      <w:r w:rsidR="002910B6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0A5BEA" w:rsidRPr="00880616">
        <w:rPr>
          <w:rFonts w:asciiTheme="minorHAnsi" w:hAnsiTheme="minorHAnsi" w:cstheme="minorHAnsi"/>
          <w:spacing w:val="-6"/>
          <w:sz w:val="24"/>
          <w:szCs w:val="24"/>
        </w:rPr>
        <w:t>CST2021</w:t>
      </w:r>
      <w:r w:rsidR="0093771D" w:rsidRPr="00880616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16462BFD" w14:textId="6F70295B" w:rsidR="00B43E40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zobowiązuje się do każdorazowego informowania 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o nieautoryzowanym dostępie do </w:t>
      </w:r>
      <w:r w:rsidR="00B43E40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  <w:r w:rsidR="00B43E40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D124694" w14:textId="56BCFBBC" w:rsidR="00255CAB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adku niedostępności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Beneficjent zgłasza Instytucji 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zaistniały problem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adres e-mail</w:t>
      </w:r>
      <w:r w:rsidR="00033689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854900" w:rsidRPr="00880616">
        <w:rPr>
          <w:rFonts w:eastAsia="Times New Roman"/>
          <w:sz w:val="24"/>
          <w:szCs w:val="24"/>
          <w:lang w:eastAsia="pl-PL"/>
        </w:rPr>
        <w:t>ami.feds@dwup.pl</w:t>
      </w:r>
      <w:r w:rsidR="00FB6159"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przypadku potwierdzenia awarii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przez pracownika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czącej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proces rozliczania Projektu oraz komunikowania z Instytucją 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odbywa się</w:t>
      </w:r>
      <w:r w:rsidR="002956F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B6159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03368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Jeżeli zaistnieje taka konieczność Instytucja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03368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przekaże Beneficjentowi wzór formularza wniosku o płatność, celem złożenia go poza systemem CST2021. </w:t>
      </w:r>
      <w:r w:rsidRPr="00880616">
        <w:rPr>
          <w:rFonts w:asciiTheme="minorHAnsi" w:hAnsiTheme="minorHAnsi" w:cstheme="minorHAnsi"/>
          <w:sz w:val="24"/>
          <w:szCs w:val="24"/>
        </w:rPr>
        <w:t xml:space="preserve">Wszelka korespondencja </w:t>
      </w:r>
      <w:r w:rsidR="00255CAB" w:rsidRPr="00880616">
        <w:rPr>
          <w:rFonts w:asciiTheme="minorHAnsi" w:hAnsiTheme="minorHAnsi" w:cstheme="minorHAnsi"/>
          <w:sz w:val="24"/>
          <w:szCs w:val="24"/>
        </w:rPr>
        <w:t>pisemna</w:t>
      </w:r>
      <w:r w:rsidRPr="00880616">
        <w:rPr>
          <w:rFonts w:asciiTheme="minorHAnsi" w:hAnsiTheme="minorHAnsi" w:cstheme="minorHAnsi"/>
          <w:sz w:val="24"/>
          <w:szCs w:val="24"/>
        </w:rPr>
        <w:t xml:space="preserve">, aby została uznana za wiążącą, musi zostać podpisana przez osoby uprawnione do składania oświadczeń </w:t>
      </w:r>
      <w:r w:rsidR="00FA0E74" w:rsidRPr="00880616">
        <w:rPr>
          <w:rFonts w:asciiTheme="minorHAnsi" w:hAnsiTheme="minorHAnsi" w:cstheme="minorHAnsi"/>
          <w:sz w:val="24"/>
          <w:szCs w:val="24"/>
        </w:rPr>
        <w:t xml:space="preserve">woli </w:t>
      </w:r>
      <w:r w:rsidRPr="00880616">
        <w:rPr>
          <w:rFonts w:asciiTheme="minorHAnsi" w:hAnsiTheme="minorHAnsi" w:cstheme="minorHAnsi"/>
          <w:sz w:val="24"/>
          <w:szCs w:val="24"/>
        </w:rPr>
        <w:t>w imieniu Beneficjenta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. Za</w:t>
      </w:r>
      <w:r w:rsidRPr="00880616">
        <w:rPr>
          <w:rFonts w:asciiTheme="minorHAnsi" w:hAnsiTheme="minorHAnsi" w:cstheme="minorHAnsi"/>
          <w:sz w:val="24"/>
          <w:szCs w:val="24"/>
        </w:rPr>
        <w:t xml:space="preserve"> termin złożenia dokumentów do 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uznaje się</w:t>
      </w:r>
      <w:r w:rsidR="00255CAB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12A620C" w14:textId="77777777" w:rsidR="00255CAB" w:rsidRPr="00880616" w:rsidRDefault="00255CAB" w:rsidP="00FA699D">
      <w:pPr>
        <w:pStyle w:val="Akapitzlist"/>
        <w:numPr>
          <w:ilvl w:val="2"/>
          <w:numId w:val="56"/>
        </w:numPr>
        <w:spacing w:before="60" w:after="60" w:line="271" w:lineRule="auto"/>
        <w:ind w:right="-2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bCs/>
        </w:rPr>
        <w:t xml:space="preserve">w przypadku komunikacji </w:t>
      </w:r>
      <w:r w:rsidR="005746A9" w:rsidRPr="00880616">
        <w:rPr>
          <w:rFonts w:asciiTheme="minorHAnsi" w:hAnsiTheme="minorHAnsi" w:cstheme="minorHAnsi"/>
          <w:bCs/>
        </w:rPr>
        <w:t>papierowej</w:t>
      </w:r>
      <w:r w:rsidR="00455B67" w:rsidRPr="00880616">
        <w:rPr>
          <w:rFonts w:asciiTheme="minorHAnsi" w:hAnsiTheme="minorHAnsi" w:cstheme="minorHAnsi"/>
          <w:bCs/>
        </w:rPr>
        <w:t xml:space="preserve"> </w:t>
      </w:r>
      <w:r w:rsidRPr="00880616">
        <w:rPr>
          <w:rFonts w:asciiTheme="minorHAnsi" w:hAnsiTheme="minorHAnsi" w:cstheme="minorHAnsi"/>
          <w:bCs/>
        </w:rPr>
        <w:t xml:space="preserve">- </w:t>
      </w:r>
      <w:r w:rsidRPr="00880616">
        <w:rPr>
          <w:rFonts w:asciiTheme="minorHAnsi" w:hAnsiTheme="minorHAnsi" w:cstheme="minorHAnsi"/>
        </w:rPr>
        <w:t>termin ich nadania w placówce pocztowej operatora publicznego, przy czym jeżeli termin złożenia dokumentów przypadałby w dzień wolny od pracy wówczas uznaje się, że są one złożone terminowo, jeśli zostaną nadane w pierwszym dniu roboczym przypadającym po dniu wolnym od pracy</w:t>
      </w:r>
      <w:r w:rsidRPr="00880616">
        <w:rPr>
          <w:rFonts w:asciiTheme="minorHAnsi" w:hAnsiTheme="minorHAnsi" w:cstheme="minorHAnsi"/>
          <w:bCs/>
          <w:i/>
          <w:iCs/>
        </w:rPr>
        <w:t>;</w:t>
      </w:r>
    </w:p>
    <w:p w14:paraId="32004EBC" w14:textId="1726B3D6" w:rsidR="00255CAB" w:rsidRPr="00880616" w:rsidRDefault="00255CAB" w:rsidP="00FA699D">
      <w:pPr>
        <w:pStyle w:val="Akapitzlist"/>
        <w:numPr>
          <w:ilvl w:val="2"/>
          <w:numId w:val="57"/>
        </w:numPr>
        <w:spacing w:before="60" w:after="60" w:line="271" w:lineRule="auto"/>
        <w:ind w:right="-2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bCs/>
        </w:rPr>
        <w:t xml:space="preserve">w przypadku </w:t>
      </w:r>
      <w:r w:rsidR="00FF2906" w:rsidRPr="00880616">
        <w:rPr>
          <w:rFonts w:asciiTheme="minorHAnsi" w:hAnsiTheme="minorHAnsi" w:cstheme="minorHAnsi"/>
          <w:iCs/>
        </w:rPr>
        <w:t xml:space="preserve">komunikacji elektronicznej </w:t>
      </w:r>
      <w:r w:rsidR="00FE4968" w:rsidRPr="00880616">
        <w:rPr>
          <w:rFonts w:asciiTheme="minorHAnsi" w:hAnsiTheme="minorHAnsi" w:cstheme="minorHAnsi"/>
          <w:iCs/>
        </w:rPr>
        <w:t>poprzez</w:t>
      </w:r>
      <w:r w:rsidRPr="00880616">
        <w:rPr>
          <w:rFonts w:asciiTheme="minorHAnsi" w:hAnsiTheme="minorHAnsi" w:cstheme="minorHAnsi"/>
          <w:iCs/>
        </w:rPr>
        <w:t xml:space="preserve"> </w:t>
      </w:r>
      <w:proofErr w:type="spellStart"/>
      <w:r w:rsidRPr="00880616">
        <w:rPr>
          <w:rFonts w:asciiTheme="minorHAnsi" w:hAnsiTheme="minorHAnsi" w:cstheme="minorHAnsi"/>
          <w:iCs/>
        </w:rPr>
        <w:t>ePUAP</w:t>
      </w:r>
      <w:proofErr w:type="spellEnd"/>
      <w:r w:rsidR="00F079BC">
        <w:rPr>
          <w:rFonts w:asciiTheme="minorHAnsi" w:hAnsiTheme="minorHAnsi" w:cstheme="minorHAnsi"/>
          <w:iCs/>
        </w:rPr>
        <w:t>/</w:t>
      </w:r>
      <w:r w:rsidR="008225F6">
        <w:rPr>
          <w:rFonts w:asciiTheme="minorHAnsi" w:hAnsiTheme="minorHAnsi" w:cstheme="minorHAnsi"/>
          <w:iCs/>
        </w:rPr>
        <w:t>e</w:t>
      </w:r>
      <w:r w:rsidR="00F079BC">
        <w:rPr>
          <w:rFonts w:asciiTheme="minorHAnsi" w:hAnsiTheme="minorHAnsi" w:cstheme="minorHAnsi"/>
          <w:iCs/>
        </w:rPr>
        <w:t>-Doręczenia</w:t>
      </w:r>
      <w:r w:rsidR="00906EB1" w:rsidRPr="00880616">
        <w:rPr>
          <w:rFonts w:asciiTheme="minorHAnsi" w:hAnsiTheme="minorHAnsi" w:cstheme="minorHAnsi"/>
          <w:iCs/>
        </w:rPr>
        <w:t xml:space="preserve"> </w:t>
      </w:r>
      <w:r w:rsidRPr="00880616">
        <w:rPr>
          <w:rFonts w:asciiTheme="minorHAnsi" w:hAnsiTheme="minorHAnsi" w:cstheme="minorHAnsi"/>
          <w:iCs/>
        </w:rPr>
        <w:t xml:space="preserve">- </w:t>
      </w:r>
      <w:r w:rsidRPr="00880616">
        <w:rPr>
          <w:rFonts w:asciiTheme="minorHAnsi" w:hAnsiTheme="minorHAnsi" w:cstheme="minorHAnsi"/>
        </w:rPr>
        <w:t xml:space="preserve">termin ich wysłania na adres do doręczeń elektronicznych organu administracji publicznej, a nadawca otrzymał dowód </w:t>
      </w:r>
      <w:r w:rsidRPr="00880616">
        <w:rPr>
          <w:rFonts w:asciiTheme="minorHAnsi" w:hAnsiTheme="minorHAnsi" w:cstheme="minorHAnsi"/>
          <w:spacing w:val="-4"/>
        </w:rPr>
        <w:t>otrzymania, o którym mowa w art. 41 ustawy z dnia 18 listopada 2020 r. o doręczeniach</w:t>
      </w:r>
      <w:r w:rsidRPr="00880616">
        <w:rPr>
          <w:rFonts w:asciiTheme="minorHAnsi" w:hAnsiTheme="minorHAnsi" w:cstheme="minorHAnsi"/>
        </w:rPr>
        <w:t xml:space="preserve"> elektronicznych, przy czym jeżeli termin wysłania dokumentów przypadałby w dzień wolny od pracy wówczas uznaje się, że są one złożone terminowo, jeśli zostaną wysłane w pierwszym dniu roboczym przypadającym po dniu wolnym od pracy</w:t>
      </w:r>
      <w:r w:rsidR="00906EB1" w:rsidRPr="00880616">
        <w:rPr>
          <w:rFonts w:asciiTheme="minorHAnsi" w:hAnsiTheme="minorHAnsi" w:cstheme="minorHAnsi"/>
        </w:rPr>
        <w:t>.</w:t>
      </w:r>
    </w:p>
    <w:p w14:paraId="50D95D1C" w14:textId="36276E17" w:rsidR="004757F5" w:rsidRPr="00880616" w:rsidRDefault="004757F5" w:rsidP="00FA699D">
      <w:pPr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O usunięciu awarii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Instytucja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informuje Beneficjenta na adres e-mail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osób uprawnionych, Beneficjent zaś zobowiązuje się uzupełnić dane w </w:t>
      </w:r>
      <w:r w:rsidR="00B73199" w:rsidRPr="00880616">
        <w:rPr>
          <w:rFonts w:asciiTheme="minorHAnsi" w:hAnsiTheme="minorHAnsi" w:cstheme="minorHAnsi"/>
          <w:spacing w:val="-6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zakresie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dokumentó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 przekazanych </w:t>
      </w:r>
      <w:r w:rsidR="00906EB1" w:rsidRPr="00880616">
        <w:rPr>
          <w:rFonts w:asciiTheme="minorHAnsi" w:hAnsiTheme="minorHAnsi" w:cstheme="minorHAnsi"/>
          <w:spacing w:val="-6"/>
          <w:sz w:val="24"/>
          <w:szCs w:val="24"/>
        </w:rPr>
        <w:t>pisemnie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terminie </w:t>
      </w:r>
      <w:r w:rsidR="00C40D2B">
        <w:rPr>
          <w:rFonts w:asciiTheme="minorHAnsi" w:hAnsiTheme="minorHAnsi" w:cstheme="minorHAnsi"/>
          <w:spacing w:val="-6"/>
          <w:sz w:val="24"/>
          <w:szCs w:val="24"/>
        </w:rPr>
        <w:t xml:space="preserve">do </w:t>
      </w:r>
      <w:r w:rsidR="00A95640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dni roboczych od otrzymania tej informacji.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D5DAB5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zobowiązuje się do wprowadzania do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bieżąco następujących danych w zakresie angażowania personelu Projektu;</w:t>
      </w:r>
    </w:p>
    <w:p w14:paraId="50341BEF" w14:textId="77777777" w:rsidR="004757F5" w:rsidRPr="00880616" w:rsidRDefault="004757F5" w:rsidP="00FA699D">
      <w:pPr>
        <w:numPr>
          <w:ilvl w:val="1"/>
          <w:numId w:val="26"/>
        </w:numPr>
        <w:tabs>
          <w:tab w:val="clear" w:pos="720"/>
          <w:tab w:val="left" w:pos="357"/>
          <w:tab w:val="num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danych dotyczących personelu Projektu, w tym: nr PESEL, imię, nazwisko;</w:t>
      </w:r>
    </w:p>
    <w:p w14:paraId="7A2072EB" w14:textId="46AFE624" w:rsidR="004757F5" w:rsidRPr="00880616" w:rsidRDefault="004757F5" w:rsidP="00FA699D">
      <w:pPr>
        <w:numPr>
          <w:ilvl w:val="1"/>
          <w:numId w:val="26"/>
        </w:numPr>
        <w:tabs>
          <w:tab w:val="clear" w:pos="720"/>
          <w:tab w:val="left" w:pos="357"/>
          <w:tab w:val="num" w:pos="426"/>
        </w:tabs>
        <w:spacing w:before="60" w:after="60" w:line="271" w:lineRule="auto"/>
        <w:ind w:left="568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danych dotyczących formy zaangażowania personelu w ramach Projektu: forma zaangażowania w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rojekcie, okres zaangażowania osoby w 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rojekcie</w:t>
      </w:r>
      <w:r w:rsidR="003B09D1">
        <w:rPr>
          <w:rFonts w:asciiTheme="minorHAnsi" w:hAnsiTheme="minorHAnsi" w:cstheme="minorHAnsi"/>
          <w:sz w:val="24"/>
          <w:szCs w:val="24"/>
        </w:rPr>
        <w:t xml:space="preserve"> (dzień-miesiąc-rok – dzień miesiąc-rok)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063B5B32" w14:textId="77777777" w:rsidR="004757F5" w:rsidRPr="00880616" w:rsidRDefault="004757F5" w:rsidP="00FA699D">
      <w:pPr>
        <w:tabs>
          <w:tab w:val="left" w:pos="357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    pod rygorem uznania  wydatków</w:t>
      </w:r>
      <w:r w:rsidR="00455B67" w:rsidRPr="00880616">
        <w:rPr>
          <w:rFonts w:asciiTheme="minorHAnsi" w:hAnsiTheme="minorHAnsi" w:cstheme="minorHAnsi"/>
          <w:sz w:val="24"/>
          <w:szCs w:val="24"/>
        </w:rPr>
        <w:t xml:space="preserve"> dotyczących personelu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2E2639AC" w14:textId="77777777" w:rsidR="004757F5" w:rsidRPr="00880616" w:rsidRDefault="007A21CB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4757F5" w:rsidRPr="00880616">
        <w:rPr>
          <w:rFonts w:asciiTheme="minorHAnsi" w:hAnsiTheme="minorHAnsi" w:cstheme="minorHAnsi"/>
          <w:spacing w:val="-4"/>
          <w:sz w:val="24"/>
          <w:szCs w:val="24"/>
        </w:rPr>
        <w:t>rzedmiotem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komunikacji wyłącznie przy wykorzystaniu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mogą być</w:t>
      </w:r>
      <w:r w:rsidR="004757F5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0B7F5148" w14:textId="77777777" w:rsidR="00202282" w:rsidRPr="00880616" w:rsidRDefault="004757F5" w:rsidP="00FA699D">
      <w:pPr>
        <w:numPr>
          <w:ilvl w:val="1"/>
          <w:numId w:val="19"/>
        </w:numPr>
        <w:tabs>
          <w:tab w:val="left" w:pos="357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treści niniejszej Umowy</w:t>
      </w:r>
      <w:r w:rsidR="00990A6B" w:rsidRPr="00880616">
        <w:rPr>
          <w:rFonts w:asciiTheme="minorHAnsi" w:hAnsiTheme="minorHAnsi" w:cstheme="minorHAnsi"/>
          <w:sz w:val="24"/>
          <w:szCs w:val="24"/>
        </w:rPr>
        <w:t xml:space="preserve"> wymagające aneksu</w:t>
      </w:r>
      <w:r w:rsidR="00826EE8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E5DE9CF" w14:textId="77777777" w:rsidR="004757F5" w:rsidRPr="00880616" w:rsidRDefault="004757F5" w:rsidP="00FA699D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czynności kontrolne przeprowadzane w ramach Projektu, z wyłączeniem 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czynności kontrolnych wykonywanych w ramach </w:t>
      </w:r>
      <w:r w:rsidRPr="00880616">
        <w:rPr>
          <w:rFonts w:asciiTheme="minorHAnsi" w:hAnsiTheme="minorHAnsi" w:cstheme="minorHAnsi"/>
          <w:sz w:val="24"/>
          <w:szCs w:val="24"/>
        </w:rPr>
        <w:t>weryfikacji wniosku o płatność;</w:t>
      </w:r>
    </w:p>
    <w:p w14:paraId="0FA2D346" w14:textId="36D38B49" w:rsidR="004757F5" w:rsidRPr="001725CB" w:rsidRDefault="004757F5" w:rsidP="001725CB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dochodzenie zwrotu środków od Beneficjenta, o których mowa w § </w:t>
      </w:r>
      <w:r w:rsidR="009203F0" w:rsidRPr="00880616">
        <w:rPr>
          <w:rFonts w:asciiTheme="minorHAnsi" w:hAnsiTheme="minorHAnsi" w:cstheme="minorHAnsi"/>
          <w:sz w:val="24"/>
          <w:szCs w:val="24"/>
        </w:rPr>
        <w:t>2</w:t>
      </w:r>
      <w:r w:rsidR="002077FD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 oraz prow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adzenie postępowania administracyjnego w celu wydania decyzji o zwrocie środków</w:t>
      </w:r>
      <w:r w:rsidR="001725CB">
        <w:rPr>
          <w:rFonts w:asciiTheme="minorHAnsi" w:hAnsiTheme="minorHAnsi" w:cstheme="minorHAnsi"/>
          <w:sz w:val="24"/>
          <w:szCs w:val="24"/>
        </w:rPr>
        <w:t>.</w:t>
      </w:r>
    </w:p>
    <w:p w14:paraId="748FEE88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Beneficjent zobowiązuje się do wprowadzania do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danych dotyczących zamówień</w:t>
      </w:r>
      <w:r w:rsidRPr="00880616">
        <w:rPr>
          <w:rFonts w:asciiTheme="minorHAnsi" w:hAnsiTheme="minorHAnsi" w:cstheme="minorHAnsi"/>
          <w:sz w:val="24"/>
          <w:szCs w:val="24"/>
        </w:rPr>
        <w:t xml:space="preserve"> udzielanych w ramach realizowanego Projektu, o których mowa w § </w:t>
      </w:r>
      <w:r w:rsidR="00EA4AFA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niniejszej Umowy, oraz 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kontraktów </w:t>
      </w:r>
      <w:r w:rsidRPr="00880616">
        <w:rPr>
          <w:rFonts w:asciiTheme="minorHAnsi" w:hAnsiTheme="minorHAnsi" w:cstheme="minorHAnsi"/>
          <w:sz w:val="24"/>
          <w:szCs w:val="24"/>
        </w:rPr>
        <w:t>zawartych w ramach tych zamówień.</w:t>
      </w:r>
    </w:p>
    <w:p w14:paraId="50BEC9E5" w14:textId="7DB53E08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i Instytucja </w:t>
      </w:r>
      <w:r w:rsidR="00192C1E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uznają za prawnie wiążące przyjęte w Umowie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rozwiązania stosowane w zakresie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komunikacji i wymiany danych w 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, bez możliwości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kwestionowania skutków ich stosowania.  </w:t>
      </w:r>
    </w:p>
    <w:p w14:paraId="42544503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Terminy dla doręczeń pism i informacji przesłanych przy pomocy systemu </w:t>
      </w:r>
      <w:r w:rsidR="002E31FD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liczone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są od dnia następnego po dniu ich wprowadzenia i przesłania w systemie.</w:t>
      </w:r>
    </w:p>
    <w:p w14:paraId="35E8505E" w14:textId="77777777" w:rsidR="0037060F" w:rsidRPr="00880616" w:rsidRDefault="0037060F" w:rsidP="00192C1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Koszty pośrednie</w:t>
      </w:r>
    </w:p>
    <w:bookmarkEnd w:id="25"/>
    <w:p w14:paraId="2C5FFC8B" w14:textId="77777777" w:rsidR="00BE6ACF" w:rsidRPr="00880616" w:rsidRDefault="00DF3BF9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197DCC" w:rsidRPr="00880616">
        <w:rPr>
          <w:rFonts w:asciiTheme="minorHAnsi" w:hAnsiTheme="minorHAnsi" w:cstheme="minorHAnsi"/>
          <w:sz w:val="24"/>
          <w:szCs w:val="24"/>
        </w:rPr>
        <w:t>9</w:t>
      </w:r>
      <w:r w:rsidR="00594B75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9682487" w14:textId="77777777" w:rsidR="00BE6ACF" w:rsidRPr="00880616" w:rsidRDefault="00545249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cs="Calibri"/>
          <w:sz w:val="24"/>
          <w:szCs w:val="24"/>
          <w:lang w:eastAsia="ar-SA"/>
        </w:rPr>
        <w:t>K</w:t>
      </w:r>
      <w:r w:rsidR="0014731D" w:rsidRPr="00880616">
        <w:rPr>
          <w:rFonts w:cs="Calibri"/>
          <w:sz w:val="24"/>
          <w:szCs w:val="24"/>
          <w:lang w:eastAsia="ar-SA"/>
        </w:rPr>
        <w:t>oszty pośrednie rozlicza</w:t>
      </w:r>
      <w:r w:rsidRPr="00880616">
        <w:rPr>
          <w:rFonts w:cs="Calibri"/>
          <w:sz w:val="24"/>
          <w:szCs w:val="24"/>
          <w:lang w:eastAsia="ar-SA"/>
        </w:rPr>
        <w:t>ne</w:t>
      </w:r>
      <w:r w:rsidR="0014731D" w:rsidRPr="00880616">
        <w:rPr>
          <w:rFonts w:cs="Calibri"/>
          <w:sz w:val="24"/>
          <w:szCs w:val="24"/>
          <w:lang w:eastAsia="ar-SA"/>
        </w:rPr>
        <w:t xml:space="preserve"> stawką ryczałtową </w:t>
      </w:r>
      <w:r w:rsidRPr="00880616">
        <w:rPr>
          <w:rFonts w:cs="Calibri"/>
          <w:sz w:val="24"/>
          <w:szCs w:val="24"/>
          <w:lang w:eastAsia="ar-SA"/>
        </w:rPr>
        <w:t>stanowią</w:t>
      </w:r>
      <w:r w:rsidR="0014731D" w:rsidRPr="00880616">
        <w:rPr>
          <w:rFonts w:cs="Calibri"/>
          <w:sz w:val="24"/>
          <w:szCs w:val="24"/>
          <w:lang w:eastAsia="ar-SA"/>
        </w:rPr>
        <w:t xml:space="preserve"> …… % </w:t>
      </w:r>
      <w:r w:rsidRPr="00880616">
        <w:rPr>
          <w:rFonts w:cs="Calibri"/>
          <w:sz w:val="24"/>
          <w:szCs w:val="24"/>
          <w:lang w:eastAsia="ar-SA"/>
        </w:rPr>
        <w:t xml:space="preserve">kosztów </w:t>
      </w:r>
      <w:r w:rsidR="0014731D" w:rsidRPr="00880616">
        <w:rPr>
          <w:rFonts w:cs="Calibri"/>
          <w:sz w:val="24"/>
          <w:szCs w:val="24"/>
          <w:lang w:eastAsia="ar-SA"/>
        </w:rPr>
        <w:t xml:space="preserve">bezpośrednich, </w:t>
      </w:r>
      <w:r w:rsidR="0014731D" w:rsidRPr="00880616">
        <w:rPr>
          <w:rFonts w:asciiTheme="minorHAnsi" w:hAnsiTheme="minorHAnsi" w:cstheme="minorHAnsi"/>
          <w:spacing w:val="-4"/>
          <w:sz w:val="24"/>
          <w:szCs w:val="24"/>
        </w:rPr>
        <w:t>poniesionych, udokumentowanych i zatwierdzonych jako wydatki kwalifikowalne w ramach</w:t>
      </w:r>
      <w:r w:rsidR="0014731D" w:rsidRPr="00880616">
        <w:rPr>
          <w:rFonts w:cs="Calibri"/>
          <w:sz w:val="24"/>
          <w:szCs w:val="24"/>
          <w:lang w:eastAsia="ar-SA"/>
        </w:rPr>
        <w:t xml:space="preserve"> wniosków o płatność</w:t>
      </w:r>
      <w:r w:rsidR="00BE6ACF" w:rsidRPr="00880616">
        <w:rPr>
          <w:rFonts w:asciiTheme="minorHAnsi" w:hAnsiTheme="minorHAnsi" w:cstheme="minorHAnsi"/>
          <w:sz w:val="24"/>
          <w:szCs w:val="24"/>
        </w:rPr>
        <w:t>, z zastrzeżeniem ust</w:t>
      </w:r>
      <w:r w:rsidR="00894B4F"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BB561B" w:rsidRPr="00880616">
        <w:rPr>
          <w:rFonts w:asciiTheme="minorHAnsi" w:hAnsiTheme="minorHAnsi" w:cstheme="minorHAnsi"/>
          <w:sz w:val="24"/>
          <w:szCs w:val="24"/>
        </w:rPr>
        <w:t>3</w:t>
      </w:r>
      <w:r w:rsidR="00894B4F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B4E4C8D" w14:textId="5307143B" w:rsidR="00E02B4F" w:rsidRPr="00880616" w:rsidRDefault="00E02B4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celu prawidłowej realizacji Projektu, w ramach kosztów pośrednich, Beneficjent zobowiązuje się zapewnić personel do obsługi Projektu posiadający kwalifikacje określone we Wniosku lub zaangażować do obsługi Projektu osoby bezpośrednio wskazane we Wniosku, w szczególności zapewnić koordynatora Projektu, zgodnie z opisem wskazanym we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Wniosku. Beneficjent zobowiązuje się przekazać dane koordynatora Projektu do Instytucji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92C1E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terminie </w:t>
      </w:r>
      <w:r w:rsidR="00097A8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 xml:space="preserve"> dni od dnia podpisania </w:t>
      </w:r>
      <w:r w:rsidR="001725CB">
        <w:rPr>
          <w:rFonts w:asciiTheme="minorHAnsi" w:hAnsiTheme="minorHAnsi" w:cstheme="minorHAnsi"/>
          <w:sz w:val="24"/>
          <w:szCs w:val="24"/>
        </w:rPr>
        <w:t>U</w:t>
      </w:r>
      <w:r w:rsidR="001725CB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a w przypadku zmiany na stanowisku koordynatora Projektu, w terminie </w:t>
      </w:r>
      <w:r w:rsidR="00097A8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 xml:space="preserve"> dni od dnia wystąpienia zmiany.</w:t>
      </w:r>
    </w:p>
    <w:p w14:paraId="75DB7A49" w14:textId="0AA2575A" w:rsidR="006A3CAB" w:rsidRPr="00880616" w:rsidRDefault="00BE6AC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lastRenderedPageBreak/>
        <w:t xml:space="preserve">Instytucja </w:t>
      </w:r>
      <w:r w:rsidR="00192C1E" w:rsidRPr="00880616">
        <w:rPr>
          <w:rFonts w:asciiTheme="minorHAnsi" w:hAnsiTheme="minorHAnsi" w:cstheme="minorHAnsi"/>
          <w:spacing w:val="-4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może obniżyć stawkę ryczałtową kosztów pośrednich</w:t>
      </w:r>
      <w:r w:rsidR="0055018A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55018A" w:rsidRPr="00880616">
        <w:rPr>
          <w:rFonts w:asciiTheme="minorHAnsi" w:hAnsiTheme="minorHAnsi" w:cstheme="minorHAnsi"/>
          <w:spacing w:val="-4"/>
          <w:sz w:val="24"/>
          <w:szCs w:val="24"/>
        </w:rPr>
        <w:t>podczas zatwierdzania</w:t>
      </w:r>
      <w:r w:rsidR="0055018A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55018A"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wniosku o płatność,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w przypadkach rażącego naruszenia przez Beneficjenta </w:t>
      </w:r>
      <w:r w:rsidR="00775F86" w:rsidRPr="00880616">
        <w:rPr>
          <w:rFonts w:asciiTheme="minorHAnsi" w:hAnsiTheme="minorHAnsi" w:cstheme="minorHAnsi"/>
          <w:spacing w:val="-6"/>
          <w:sz w:val="24"/>
          <w:szCs w:val="24"/>
        </w:rPr>
        <w:t>postanowień</w:t>
      </w:r>
      <w:r w:rsidR="000E4ACF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83F1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niniejszej </w:t>
      </w:r>
      <w:r w:rsidR="004A7C5E" w:rsidRPr="00880616">
        <w:rPr>
          <w:rFonts w:asciiTheme="minorHAnsi" w:hAnsiTheme="minorHAnsi" w:cstheme="minorHAnsi"/>
          <w:spacing w:val="-6"/>
          <w:sz w:val="24"/>
          <w:szCs w:val="24"/>
        </w:rPr>
        <w:t>U</w:t>
      </w:r>
      <w:r w:rsidR="000E4ACF" w:rsidRPr="00880616">
        <w:rPr>
          <w:rFonts w:asciiTheme="minorHAnsi" w:hAnsiTheme="minorHAnsi" w:cstheme="minorHAnsi"/>
          <w:spacing w:val="-6"/>
          <w:sz w:val="24"/>
          <w:szCs w:val="24"/>
        </w:rPr>
        <w:t>mowy</w:t>
      </w:r>
      <w:r w:rsidR="00B83F1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zakresie zarządzania Projektem</w:t>
      </w:r>
      <w:r w:rsidR="000547F7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55018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73199" w:rsidRPr="00880616">
        <w:rPr>
          <w:rFonts w:asciiTheme="minorHAnsi" w:hAnsiTheme="minorHAnsi" w:cstheme="minorHAnsi"/>
          <w:spacing w:val="-6"/>
          <w:sz w:val="24"/>
          <w:szCs w:val="24"/>
        </w:rPr>
        <w:t>w szczególności w przypadku</w:t>
      </w:r>
      <w:r w:rsidR="00B73199"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braku reakcji Beneficjenta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na wezwanie/-a </w:t>
      </w:r>
      <w:r w:rsidR="00EA4AFA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Instytucji </w:t>
      </w:r>
      <w:r w:rsidR="00192C1E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Pośredniczącej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do złożenia korekty wniosku o</w:t>
      </w:r>
      <w:r w:rsidR="00221A6B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 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płatność lub/i dokumentów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 niezbędnych do potwierdzenia prawidłowego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postępu rzeczowego i</w:t>
      </w:r>
      <w:r w:rsidR="00221A6B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finansowego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rojektu, </w:t>
      </w:r>
      <w:r w:rsidR="00585D97" w:rsidRPr="00880616">
        <w:rPr>
          <w:rFonts w:asciiTheme="minorHAnsi" w:hAnsiTheme="minorHAnsi" w:cstheme="minorHAnsi"/>
          <w:spacing w:val="-4"/>
          <w:sz w:val="24"/>
          <w:szCs w:val="24"/>
        </w:rPr>
        <w:t>zgodnie z załącznikiem nr</w:t>
      </w:r>
      <w:r w:rsidR="0068024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21A6B" w:rsidRPr="00880616">
        <w:rPr>
          <w:rFonts w:asciiTheme="minorHAnsi" w:hAnsiTheme="minorHAnsi" w:cstheme="minorHAnsi"/>
          <w:spacing w:val="-4"/>
          <w:sz w:val="24"/>
          <w:szCs w:val="24"/>
        </w:rPr>
        <w:t>1</w:t>
      </w:r>
      <w:r w:rsidR="00442098" w:rsidRPr="00880616">
        <w:rPr>
          <w:rFonts w:asciiTheme="minorHAnsi" w:hAnsiTheme="minorHAnsi" w:cstheme="minorHAnsi"/>
          <w:spacing w:val="-4"/>
          <w:sz w:val="24"/>
          <w:szCs w:val="24"/>
        </w:rPr>
        <w:t>1</w:t>
      </w:r>
      <w:r w:rsidR="0068024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: 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>Katalog naruszeń zapisów Umowy o</w:t>
      </w:r>
      <w:r w:rsidR="00221A6B" w:rsidRPr="00880616">
        <w:rPr>
          <w:rFonts w:asciiTheme="minorHAnsi" w:hAnsiTheme="minorHAnsi" w:cstheme="minorHAnsi"/>
          <w:i/>
          <w:spacing w:val="-4"/>
          <w:sz w:val="24"/>
          <w:szCs w:val="24"/>
        </w:rPr>
        <w:t> 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>dofinansowanie projektu</w:t>
      </w:r>
      <w:r w:rsidR="00221A6B"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- zakres obniżeń </w:t>
      </w:r>
      <w:r w:rsidR="00680240" w:rsidRPr="00880616">
        <w:rPr>
          <w:rFonts w:asciiTheme="minorHAnsi" w:hAnsiTheme="minorHAnsi" w:cstheme="minorHAnsi"/>
          <w:i/>
          <w:sz w:val="24"/>
          <w:szCs w:val="24"/>
        </w:rPr>
        <w:t>stawek ryczałtowych kosztów pośrednich</w:t>
      </w:r>
      <w:r w:rsidR="00F1172F" w:rsidRPr="00880616">
        <w:rPr>
          <w:rFonts w:asciiTheme="minorHAnsi" w:hAnsiTheme="minorHAnsi" w:cstheme="minorHAnsi"/>
          <w:i/>
          <w:sz w:val="24"/>
          <w:szCs w:val="24"/>
        </w:rPr>
        <w:t xml:space="preserve">. </w:t>
      </w:r>
    </w:p>
    <w:p w14:paraId="7FEF4424" w14:textId="77777777" w:rsidR="000F2039" w:rsidRPr="00880616" w:rsidRDefault="00F1172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Szczegółowe zasady określania i rozliczania kosztów pośrednich Projektu są zawarte w </w:t>
      </w:r>
      <w:r w:rsidR="00324F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Wytycznych </w:t>
      </w:r>
      <w:r w:rsidR="00324F67" w:rsidRPr="00880616">
        <w:rPr>
          <w:rFonts w:asciiTheme="minorHAnsi" w:hAnsiTheme="minorHAnsi" w:cstheme="minorHAnsi"/>
          <w:spacing w:val="-4"/>
          <w:sz w:val="24"/>
          <w:szCs w:val="24"/>
        </w:rPr>
        <w:t>dotyczących kwalifikowalności wydatków na lata 2021–2027</w:t>
      </w:r>
      <w:r w:rsidR="00492172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oraz w Regulaminie </w:t>
      </w:r>
      <w:r w:rsidR="008157D8" w:rsidRPr="00880616">
        <w:rPr>
          <w:rFonts w:asciiTheme="minorHAnsi" w:hAnsiTheme="minorHAnsi" w:cstheme="minorHAnsi"/>
          <w:spacing w:val="-4"/>
          <w:sz w:val="24"/>
          <w:szCs w:val="24"/>
        </w:rPr>
        <w:t>wyboru projektów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.</w:t>
      </w:r>
    </w:p>
    <w:p w14:paraId="19162293" w14:textId="77777777" w:rsidR="0037060F" w:rsidRPr="00880616" w:rsidRDefault="008B5B51" w:rsidP="00192C1E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27" w:name="_Hlk96503874"/>
      <w:r w:rsidRPr="00880616">
        <w:rPr>
          <w:rFonts w:asciiTheme="minorHAnsi" w:hAnsiTheme="minorHAnsi" w:cstheme="minorHAnsi"/>
          <w:sz w:val="24"/>
          <w:szCs w:val="24"/>
        </w:rPr>
        <w:t>Harmonogram płatności</w:t>
      </w:r>
    </w:p>
    <w:bookmarkEnd w:id="27"/>
    <w:p w14:paraId="013920DF" w14:textId="77777777" w:rsidR="00E14485" w:rsidRPr="00880616" w:rsidRDefault="00E14485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B550DD" w:rsidRPr="00880616">
        <w:rPr>
          <w:rFonts w:asciiTheme="minorHAnsi" w:hAnsiTheme="minorHAnsi" w:cstheme="minorHAnsi"/>
          <w:sz w:val="24"/>
          <w:szCs w:val="24"/>
        </w:rPr>
        <w:t>10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7AEB8B9" w14:textId="77777777" w:rsidR="00AF08D7" w:rsidRPr="00880616" w:rsidRDefault="00AF08D7" w:rsidP="00E87D09">
      <w:pPr>
        <w:keepNext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Dofinansowanie, o którym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z w:val="24"/>
          <w:szCs w:val="24"/>
        </w:rPr>
        <w:t xml:space="preserve">Umowy jest wypłacane w formie zaliczki w wysokości i terminie określonych w harmonogramie płatności stanowiącym załącznik nr 4 do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Umowy. W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szczególnie uzasadnionych przypadkach dofinansowanie może być wypłacane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 formie refundacji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kosztów poniesionych przez Beneficjenta </w:t>
      </w:r>
      <w:r w:rsidRPr="00880616">
        <w:rPr>
          <w:rFonts w:asciiTheme="minorHAnsi" w:hAnsiTheme="minorHAnsi" w:cstheme="minorHAnsi"/>
          <w:i/>
          <w:sz w:val="24"/>
          <w:szCs w:val="24"/>
        </w:rPr>
        <w:t>lub Partner</w:t>
      </w:r>
      <w:r w:rsidR="00DA729F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33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4F13D0A" w14:textId="23DC51E6" w:rsidR="00205271" w:rsidRPr="00880616" w:rsidRDefault="00AF08D7" w:rsidP="00E87D09">
      <w:pPr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t sporządza harmonogram płatności, o którym mowa w ust. 1, w porozumieniu z Instytucją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="00AA6370" w:rsidRPr="00880616">
        <w:rPr>
          <w:rFonts w:asciiTheme="minorHAnsi" w:hAnsiTheme="minorHAnsi" w:cstheme="minorHAnsi"/>
          <w:sz w:val="24"/>
          <w:szCs w:val="24"/>
        </w:rPr>
        <w:t>w odniesieniu do okresu rozliczeniowego</w:t>
      </w:r>
      <w:r w:rsidRPr="00880616">
        <w:rPr>
          <w:rFonts w:asciiTheme="minorHAnsi" w:hAnsiTheme="minorHAnsi" w:cstheme="minorHAnsi"/>
          <w:sz w:val="24"/>
          <w:szCs w:val="24"/>
        </w:rPr>
        <w:t>, uwzględniając przy tym, ż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e zaliczka jest udzielana Beneficjentowi w wysokości nie większej i na okres nie dłuższy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niż jest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to niezbędne dla prawidłowej realizacji Projektu oraz wynika ze szczegółowego budżetu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i</w:t>
      </w:r>
      <w:r w:rsidR="00221A6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harmonogramu realizacji Projektu. Harmonogram płatności przekazywany jest za pośrednictwem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E31FD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, chyba że z</w:t>
      </w:r>
      <w:r w:rsidR="007D33C1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przyczyn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technicznych nie jest to możliwe. W takim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przypadku stosuje się § </w:t>
      </w:r>
      <w:r w:rsidR="00CE234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8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ust. 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9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Umowy, przy </w:t>
      </w:r>
      <w:r w:rsidR="002A6659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wykorzystaniu wzoru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formularz</w:t>
      </w:r>
      <w:r w:rsidR="00D6059A" w:rsidRPr="00880616">
        <w:rPr>
          <w:rFonts w:asciiTheme="minorHAnsi" w:hAnsiTheme="minorHAnsi" w:cstheme="minorHAnsi"/>
          <w:spacing w:val="-6"/>
          <w:sz w:val="24"/>
          <w:szCs w:val="24"/>
        </w:rPr>
        <w:t>a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harmonogramu</w:t>
      </w:r>
      <w:r w:rsidRPr="00880616">
        <w:rPr>
          <w:rFonts w:asciiTheme="minorHAnsi" w:hAnsiTheme="minorHAnsi" w:cstheme="minorHAnsi"/>
          <w:sz w:val="24"/>
          <w:szCs w:val="24"/>
        </w:rPr>
        <w:t xml:space="preserve"> płatności </w:t>
      </w:r>
      <w:r w:rsidR="002A6659" w:rsidRPr="00880616">
        <w:rPr>
          <w:rFonts w:asciiTheme="minorHAnsi" w:hAnsiTheme="minorHAnsi" w:cstheme="minorHAnsi"/>
          <w:sz w:val="24"/>
          <w:szCs w:val="24"/>
        </w:rPr>
        <w:t>stanowiącego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załącznik nr 4 do Umowy. </w:t>
      </w:r>
    </w:p>
    <w:p w14:paraId="45BF97F0" w14:textId="563EAB36" w:rsidR="00205271" w:rsidRPr="00880616" w:rsidRDefault="00205271" w:rsidP="00E87D09">
      <w:pPr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Instytuc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ja </w:t>
      </w:r>
      <w:r w:rsidR="00C90B99" w:rsidRPr="00880616">
        <w:rPr>
          <w:rFonts w:asciiTheme="minorHAnsi" w:hAnsiTheme="minorHAnsi" w:cstheme="minorHAnsi"/>
          <w:spacing w:val="-6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zastrzega sobie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prawo</w:t>
      </w:r>
      <w:r w:rsidR="000270CB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</w:t>
      </w:r>
      <w:r w:rsidR="00B93B82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</w:rPr>
        <w:t>uzasadnionych przypadkach</w:t>
      </w:r>
      <w:r w:rsidR="000270CB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do wezwania</w:t>
      </w:r>
      <w:r w:rsidR="001841DA" w:rsidRPr="00880616">
        <w:rPr>
          <w:rFonts w:asciiTheme="minorHAnsi" w:hAnsiTheme="minorHAnsi" w:cstheme="minorHAnsi"/>
          <w:sz w:val="24"/>
          <w:szCs w:val="24"/>
        </w:rPr>
        <w:t xml:space="preserve"> Beneficjenta do</w:t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234B88A" w14:textId="10FDD9C9" w:rsidR="001841DA" w:rsidRPr="00880616" w:rsidRDefault="00205271" w:rsidP="00E87D09">
      <w:pPr>
        <w:numPr>
          <w:ilvl w:val="3"/>
          <w:numId w:val="59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przedłożenia zaktualizowanego </w:t>
      </w:r>
      <w:r w:rsidR="002A6659" w:rsidRPr="00880616">
        <w:rPr>
          <w:rFonts w:asciiTheme="minorHAnsi" w:hAnsiTheme="minorHAnsi" w:cstheme="minorHAnsi"/>
          <w:sz w:val="24"/>
          <w:szCs w:val="24"/>
        </w:rPr>
        <w:t>harmonogramu</w:t>
      </w:r>
      <w:r w:rsidR="00EA377A" w:rsidRPr="00880616">
        <w:rPr>
          <w:rFonts w:asciiTheme="minorHAnsi" w:hAnsiTheme="minorHAnsi" w:cstheme="minorHAnsi"/>
          <w:sz w:val="24"/>
          <w:szCs w:val="24"/>
        </w:rPr>
        <w:t xml:space="preserve"> płatności</w:t>
      </w:r>
      <w:r w:rsidR="002A6659"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jak i wypełnienia danych w CST2021, w </w:t>
      </w:r>
      <w:r w:rsidR="00C40D2B">
        <w:rPr>
          <w:rFonts w:asciiTheme="minorHAnsi" w:hAnsiTheme="minorHAnsi" w:cstheme="minorHAnsi"/>
          <w:sz w:val="24"/>
          <w:szCs w:val="24"/>
        </w:rPr>
        <w:t>o</w:t>
      </w:r>
      <w:r w:rsidR="00C40D2B" w:rsidRPr="00880616">
        <w:rPr>
          <w:rFonts w:asciiTheme="minorHAnsi" w:hAnsiTheme="minorHAnsi" w:cstheme="minorHAnsi"/>
          <w:sz w:val="24"/>
          <w:szCs w:val="24"/>
        </w:rPr>
        <w:t xml:space="preserve">kreślonym </w:t>
      </w:r>
      <w:r w:rsidR="0050468E" w:rsidRPr="00880616">
        <w:rPr>
          <w:rFonts w:asciiTheme="minorHAnsi" w:hAnsiTheme="minorHAnsi" w:cstheme="minorHAnsi"/>
          <w:sz w:val="24"/>
          <w:szCs w:val="24"/>
        </w:rPr>
        <w:t xml:space="preserve">przez Instytucję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terminie</w:t>
      </w:r>
      <w:r w:rsidR="001841DA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B98649F" w14:textId="77777777" w:rsidR="00AF08D7" w:rsidRPr="00880616" w:rsidRDefault="001841DA" w:rsidP="00E87D09">
      <w:pPr>
        <w:numPr>
          <w:ilvl w:val="3"/>
          <w:numId w:val="59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przedłożenia </w:t>
      </w:r>
      <w:r w:rsidR="00AF08D7" w:rsidRPr="00880616">
        <w:rPr>
          <w:rFonts w:asciiTheme="minorHAnsi" w:hAnsiTheme="minorHAnsi" w:cstheme="minorHAnsi"/>
          <w:sz w:val="24"/>
          <w:szCs w:val="24"/>
        </w:rPr>
        <w:t>w projektach partnerskich dodatkowych informacji uszczegółowiających harmonogram płatności</w:t>
      </w:r>
      <w:r w:rsidR="00AF08D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dotyczących planowanych do rozliczenia wydatków kwalifikowalnych oraz 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wnioskowanych transz dofinansowania, w podziale na kwoty dotyczące Beneficjenta i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 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Partner</w:t>
      </w:r>
      <w:r w:rsidR="00DA729F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a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.</w:t>
      </w:r>
      <w:r w:rsidR="00AF08D7" w:rsidRPr="00880616">
        <w:rPr>
          <w:rFonts w:asciiTheme="minorHAnsi" w:hAnsiTheme="minorHAnsi" w:cstheme="minorHAnsi"/>
          <w:sz w:val="24"/>
          <w:szCs w:val="24"/>
        </w:rPr>
        <w:t xml:space="preserve">   </w:t>
      </w:r>
    </w:p>
    <w:p w14:paraId="4058DD1C" w14:textId="77777777" w:rsidR="00AF08D7" w:rsidRPr="00880616" w:rsidRDefault="00AF08D7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pacing w:val="-4"/>
        </w:rPr>
      </w:pPr>
      <w:r w:rsidRPr="00880616">
        <w:rPr>
          <w:rFonts w:asciiTheme="minorHAnsi" w:hAnsiTheme="minorHAnsi" w:cstheme="minorHAnsi"/>
          <w:spacing w:val="-4"/>
        </w:rPr>
        <w:t>Harmonogram płatności, o którym mowa w ust. 1,</w:t>
      </w:r>
      <w:r w:rsidR="00C831D4" w:rsidRPr="00880616">
        <w:rPr>
          <w:rFonts w:asciiTheme="minorHAnsi" w:hAnsiTheme="minorHAnsi" w:cstheme="minorHAnsi"/>
          <w:spacing w:val="-4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podlega aktualizacji. Aktualizacja </w:t>
      </w:r>
      <w:r w:rsidR="002A6659" w:rsidRPr="00880616">
        <w:rPr>
          <w:rFonts w:asciiTheme="minorHAnsi" w:hAnsiTheme="minorHAnsi" w:cstheme="minorHAnsi"/>
          <w:spacing w:val="-4"/>
        </w:rPr>
        <w:t>wymaga</w:t>
      </w:r>
      <w:r w:rsidRPr="00880616">
        <w:rPr>
          <w:rFonts w:asciiTheme="minorHAnsi" w:hAnsiTheme="minorHAnsi" w:cstheme="minorHAnsi"/>
          <w:spacing w:val="-4"/>
        </w:rPr>
        <w:t>:</w:t>
      </w:r>
    </w:p>
    <w:p w14:paraId="2C27619A" w14:textId="27E4A3E1" w:rsidR="00AF08D7" w:rsidRPr="00880616" w:rsidRDefault="00AF08D7" w:rsidP="00E87D09">
      <w:pPr>
        <w:pStyle w:val="Akapitzlist"/>
        <w:numPr>
          <w:ilvl w:val="0"/>
          <w:numId w:val="37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przesłania nowego harmonogramu poprzez system </w:t>
      </w:r>
      <w:r w:rsidR="002E31FD" w:rsidRPr="00880616">
        <w:rPr>
          <w:rFonts w:asciiTheme="minorHAnsi" w:hAnsiTheme="minorHAnsi" w:cstheme="minorHAnsi"/>
        </w:rPr>
        <w:t>CST2021</w:t>
      </w:r>
      <w:r w:rsidRPr="00880616">
        <w:rPr>
          <w:rFonts w:asciiTheme="minorHAnsi" w:hAnsiTheme="minorHAnsi" w:cstheme="minorHAnsi"/>
        </w:rPr>
        <w:t xml:space="preserve"> </w:t>
      </w:r>
      <w:r w:rsidR="002A6659" w:rsidRPr="00880616">
        <w:rPr>
          <w:rFonts w:asciiTheme="minorHAnsi" w:hAnsiTheme="minorHAnsi" w:cstheme="minorHAnsi"/>
        </w:rPr>
        <w:t>lub przy wykorzystaniu załącznika nr 4</w:t>
      </w:r>
      <w:r w:rsidR="00C40D2B">
        <w:rPr>
          <w:rStyle w:val="Odwoanieprzypisudolnego"/>
          <w:rFonts w:asciiTheme="minorHAnsi" w:hAnsiTheme="minorHAnsi" w:cstheme="minorHAnsi"/>
        </w:rPr>
        <w:footnoteReference w:id="34"/>
      </w:r>
      <w:r w:rsidR="002A6659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>przed rozpoczęciem okresu rozliczeniowego, którego dotyczy aktualizacja</w:t>
      </w:r>
      <w:r w:rsidR="004B5F38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</w:t>
      </w:r>
      <w:r w:rsidR="00C40D2B">
        <w:rPr>
          <w:rFonts w:asciiTheme="minorHAnsi" w:hAnsiTheme="minorHAnsi" w:cstheme="minorHAnsi"/>
        </w:rPr>
        <w:t>z uwzględnieniem ust. 6,</w:t>
      </w:r>
    </w:p>
    <w:p w14:paraId="7DD81008" w14:textId="1F99B72B" w:rsidR="004B5F38" w:rsidRPr="00880616" w:rsidRDefault="00AF08D7" w:rsidP="00E87D09">
      <w:pPr>
        <w:pStyle w:val="Akapitzlist"/>
        <w:numPr>
          <w:ilvl w:val="0"/>
          <w:numId w:val="37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zatwierdzenia </w:t>
      </w:r>
      <w:r w:rsidR="000270CB" w:rsidRPr="00880616">
        <w:rPr>
          <w:rFonts w:asciiTheme="minorHAnsi" w:hAnsiTheme="minorHAnsi" w:cstheme="minorHAnsi"/>
        </w:rPr>
        <w:t xml:space="preserve">jej </w:t>
      </w:r>
      <w:r w:rsidRPr="00880616">
        <w:rPr>
          <w:rFonts w:asciiTheme="minorHAnsi" w:hAnsiTheme="minorHAnsi" w:cstheme="minorHAnsi"/>
        </w:rPr>
        <w:t xml:space="preserve">przez Instytucję </w:t>
      </w:r>
      <w:r w:rsidR="00C90B99" w:rsidRPr="00880616">
        <w:rPr>
          <w:rFonts w:asciiTheme="minorHAnsi" w:hAnsiTheme="minorHAnsi" w:cstheme="minorHAnsi"/>
        </w:rPr>
        <w:t>Pośredniczącą</w:t>
      </w:r>
      <w:r w:rsidR="004B5F38" w:rsidRPr="00880616">
        <w:rPr>
          <w:rFonts w:asciiTheme="minorHAnsi" w:hAnsiTheme="minorHAnsi" w:cstheme="minorHAnsi"/>
        </w:rPr>
        <w:t>,</w:t>
      </w:r>
    </w:p>
    <w:p w14:paraId="64EC00DC" w14:textId="6714A7AA" w:rsidR="0044251D" w:rsidRPr="00880616" w:rsidRDefault="002A6659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t>Aktualizacja harmonogramu</w:t>
      </w:r>
      <w:r w:rsidR="00AF08D7" w:rsidRPr="00880616">
        <w:rPr>
          <w:rFonts w:asciiTheme="minorHAnsi" w:hAnsiTheme="minorHAnsi" w:cstheme="minorHAnsi"/>
          <w:spacing w:val="-6"/>
        </w:rPr>
        <w:t xml:space="preserve"> nie wymaga aneksu do niniejszej Umowy. Instytucja </w:t>
      </w:r>
      <w:r w:rsidR="00C90B99" w:rsidRPr="00880616">
        <w:rPr>
          <w:rFonts w:asciiTheme="minorHAnsi" w:hAnsiTheme="minorHAnsi" w:cstheme="minorHAnsi"/>
          <w:spacing w:val="-6"/>
        </w:rPr>
        <w:t>Pośrednicząca</w:t>
      </w:r>
      <w:r w:rsidR="00AF08D7" w:rsidRPr="00880616">
        <w:rPr>
          <w:rFonts w:asciiTheme="minorHAnsi" w:hAnsiTheme="minorHAnsi" w:cstheme="minorHAnsi"/>
        </w:rPr>
        <w:t xml:space="preserve"> zatwierdza lub odrzuca zmianę harmonogramu płatności</w:t>
      </w:r>
      <w:r w:rsidR="000F149F" w:rsidRPr="00880616">
        <w:rPr>
          <w:rFonts w:asciiTheme="minorHAnsi" w:hAnsiTheme="minorHAnsi" w:cstheme="minorHAnsi"/>
        </w:rPr>
        <w:t xml:space="preserve"> </w:t>
      </w:r>
      <w:r w:rsidR="00AF08D7" w:rsidRPr="00880616">
        <w:rPr>
          <w:rFonts w:asciiTheme="minorHAnsi" w:hAnsiTheme="minorHAnsi" w:cstheme="minorHAnsi"/>
        </w:rPr>
        <w:t>w</w:t>
      </w:r>
      <w:r w:rsidR="00CD5B70" w:rsidRPr="00880616">
        <w:rPr>
          <w:rFonts w:asciiTheme="minorHAnsi" w:hAnsiTheme="minorHAnsi" w:cstheme="minorHAnsi"/>
        </w:rPr>
        <w:t> </w:t>
      </w:r>
      <w:r w:rsidR="00AF08D7" w:rsidRPr="00880616">
        <w:rPr>
          <w:rFonts w:asciiTheme="minorHAnsi" w:hAnsiTheme="minorHAnsi" w:cstheme="minorHAnsi"/>
        </w:rPr>
        <w:t xml:space="preserve">terminie </w:t>
      </w:r>
      <w:r w:rsidR="000B2A38" w:rsidRPr="00880616">
        <w:rPr>
          <w:rFonts w:asciiTheme="minorHAnsi" w:hAnsiTheme="minorHAnsi" w:cstheme="minorHAnsi"/>
        </w:rPr>
        <w:t xml:space="preserve">5 </w:t>
      </w:r>
      <w:r w:rsidR="00AF08D7" w:rsidRPr="00880616">
        <w:rPr>
          <w:rFonts w:asciiTheme="minorHAnsi" w:hAnsiTheme="minorHAnsi" w:cstheme="minorHAnsi"/>
        </w:rPr>
        <w:t xml:space="preserve">dni roboczych od jej otrzymania.  </w:t>
      </w:r>
    </w:p>
    <w:p w14:paraId="4CE9DECC" w14:textId="021B1E63" w:rsidR="0044251D" w:rsidRPr="00880616" w:rsidRDefault="0044251D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t xml:space="preserve">Aktualizacja harmonogramu płatności, o której mowa w ust </w:t>
      </w:r>
      <w:r w:rsidR="00603DEC" w:rsidRPr="00880616">
        <w:rPr>
          <w:rFonts w:asciiTheme="minorHAnsi" w:hAnsiTheme="minorHAnsi" w:cstheme="minorHAnsi"/>
          <w:spacing w:val="-6"/>
        </w:rPr>
        <w:t>4</w:t>
      </w:r>
      <w:r w:rsidRPr="00880616">
        <w:rPr>
          <w:rFonts w:asciiTheme="minorHAnsi" w:hAnsiTheme="minorHAnsi" w:cstheme="minorHAnsi"/>
          <w:spacing w:val="-6"/>
        </w:rPr>
        <w:t>, aby została uznana za skuteczną</w:t>
      </w:r>
      <w:r w:rsidRPr="00880616">
        <w:rPr>
          <w:rFonts w:asciiTheme="minorHAnsi" w:hAnsiTheme="minorHAnsi" w:cstheme="minorHAnsi"/>
          <w:spacing w:val="-4"/>
        </w:rPr>
        <w:t xml:space="preserve">, powinna zostać przekazana do Instytucji </w:t>
      </w:r>
      <w:r w:rsidR="00C90B99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</w:rPr>
        <w:t xml:space="preserve"> w terminie umożliwiającym jego zatwierdzenie</w:t>
      </w:r>
      <w:r w:rsidR="005964D9" w:rsidRPr="00880616">
        <w:rPr>
          <w:rFonts w:asciiTheme="minorHAnsi" w:hAnsiTheme="minorHAnsi" w:cstheme="minorHAnsi"/>
        </w:rPr>
        <w:t xml:space="preserve"> z</w:t>
      </w:r>
      <w:r w:rsidRPr="00880616">
        <w:rPr>
          <w:rFonts w:asciiTheme="minorHAnsi" w:hAnsiTheme="minorHAnsi" w:cstheme="minorHAnsi"/>
        </w:rPr>
        <w:t xml:space="preserve"> </w:t>
      </w:r>
      <w:r w:rsidR="00F70FDC" w:rsidRPr="00880616">
        <w:rPr>
          <w:rFonts w:asciiTheme="minorHAnsi" w:hAnsiTheme="minorHAnsi" w:cstheme="minorHAnsi"/>
        </w:rPr>
        <w:t>końcem poprzedniego okresu rozliczeniowego</w:t>
      </w:r>
      <w:r w:rsidRPr="00880616">
        <w:rPr>
          <w:rFonts w:asciiTheme="minorHAnsi" w:hAnsiTheme="minorHAnsi" w:cstheme="minorHAnsi"/>
        </w:rPr>
        <w:t xml:space="preserve">. </w:t>
      </w:r>
    </w:p>
    <w:p w14:paraId="43152102" w14:textId="77777777" w:rsidR="008B5B51" w:rsidRPr="00880616" w:rsidRDefault="00001FCF" w:rsidP="00C90B99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b/>
          <w:bCs w:val="0"/>
          <w:sz w:val="24"/>
          <w:szCs w:val="24"/>
        </w:rPr>
        <w:t>Przekazywanie dofinansowania</w:t>
      </w:r>
      <w:r w:rsidR="003640DD" w:rsidRPr="00880616">
        <w:rPr>
          <w:rFonts w:asciiTheme="minorHAnsi" w:hAnsiTheme="minorHAnsi" w:cstheme="minorHAnsi"/>
          <w:b/>
          <w:bCs w:val="0"/>
          <w:sz w:val="24"/>
          <w:szCs w:val="24"/>
        </w:rPr>
        <w:t xml:space="preserve"> i rozliczanie wydatków</w:t>
      </w:r>
    </w:p>
    <w:p w14:paraId="1CA02EF5" w14:textId="77777777" w:rsidR="000F2039" w:rsidRPr="00880616" w:rsidRDefault="00E14485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D3EB6" w:rsidRPr="00880616">
        <w:rPr>
          <w:rFonts w:asciiTheme="minorHAnsi" w:hAnsiTheme="minorHAnsi" w:cstheme="minorHAnsi"/>
          <w:sz w:val="24"/>
          <w:szCs w:val="24"/>
        </w:rPr>
        <w:t>11</w:t>
      </w:r>
    </w:p>
    <w:p w14:paraId="48362FB1" w14:textId="77777777" w:rsidR="00E14485" w:rsidRPr="00880616" w:rsidRDefault="00E14485" w:rsidP="00542671">
      <w:pPr>
        <w:numPr>
          <w:ilvl w:val="0"/>
          <w:numId w:val="31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Strony ustalają następujące warunki przekazania transzy dofinansowania:</w:t>
      </w:r>
    </w:p>
    <w:p w14:paraId="61D0661A" w14:textId="77777777" w:rsidR="00E14485" w:rsidRPr="00880616" w:rsidRDefault="00E14485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pierwsza transza dofinansowania jest </w:t>
      </w:r>
      <w:r w:rsidR="00C829D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przekazywana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 wysokości określon</w:t>
      </w:r>
      <w:r w:rsidR="00943F09" w:rsidRPr="00880616">
        <w:rPr>
          <w:rFonts w:asciiTheme="minorHAnsi" w:hAnsiTheme="minorHAnsi" w:cstheme="minorHAnsi"/>
          <w:spacing w:val="-4"/>
          <w:sz w:val="24"/>
          <w:szCs w:val="24"/>
        </w:rPr>
        <w:t>ej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F318E" w:rsidRPr="00880616">
        <w:rPr>
          <w:rFonts w:asciiTheme="minorHAnsi" w:hAnsiTheme="minorHAnsi" w:cstheme="minorHAnsi"/>
          <w:spacing w:val="-4"/>
          <w:sz w:val="24"/>
          <w:szCs w:val="24"/>
        </w:rPr>
        <w:t>w</w:t>
      </w:r>
      <w:r w:rsidR="001D7B6A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pierwszym wniosku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płatność</w:t>
      </w:r>
      <w:r w:rsidR="0014493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4493D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składanym po podpisaniu niniejszej Umowy, </w:t>
      </w:r>
      <w:r w:rsidR="00C763A3" w:rsidRPr="00880616">
        <w:rPr>
          <w:rFonts w:asciiTheme="minorHAnsi" w:hAnsiTheme="minorHAnsi" w:cstheme="minorHAnsi"/>
          <w:spacing w:val="-4"/>
          <w:sz w:val="24"/>
          <w:szCs w:val="24"/>
        </w:rPr>
        <w:t>pod warunkiem wniesienia zabezpieczenia, o</w:t>
      </w:r>
      <w:r w:rsidR="00C763A3" w:rsidRPr="00880616">
        <w:rPr>
          <w:rFonts w:asciiTheme="minorHAnsi" w:hAnsiTheme="minorHAnsi" w:cstheme="minorHAnsi"/>
          <w:sz w:val="24"/>
          <w:szCs w:val="24"/>
        </w:rPr>
        <w:t xml:space="preserve"> którym mowa w </w:t>
      </w:r>
      <w:r w:rsidR="00C763A3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§</w:t>
      </w:r>
      <w:r w:rsidR="001202D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4</w:t>
      </w:r>
      <w:r w:rsidR="001202D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C763A3" w:rsidRPr="00880616">
        <w:rPr>
          <w:rFonts w:asciiTheme="minorHAnsi" w:hAnsiTheme="minorHAnsi" w:cstheme="minorHAnsi"/>
          <w:sz w:val="24"/>
          <w:szCs w:val="24"/>
        </w:rPr>
        <w:t>Umowy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35"/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2E9D441" w14:textId="70A77C75" w:rsidR="00BB4D3F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kolejne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transze dofinansowania są przekazywane </w:t>
      </w:r>
      <w:r w:rsidR="00100D79" w:rsidRPr="00880616">
        <w:rPr>
          <w:rFonts w:asciiTheme="minorHAnsi" w:hAnsiTheme="minorHAnsi" w:cstheme="minorHAnsi"/>
          <w:spacing w:val="-4"/>
          <w:sz w:val="24"/>
          <w:szCs w:val="24"/>
        </w:rPr>
        <w:t>po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złożeniu </w:t>
      </w:r>
      <w:r w:rsidRPr="00880616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>przez Beneficjenta i zatwierdzeniu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przez Instytucję </w:t>
      </w:r>
      <w:r w:rsidR="00C90B99" w:rsidRPr="00880616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wniosku o płatność</w:t>
      </w:r>
      <w:r w:rsidRPr="00880616">
        <w:rPr>
          <w:rFonts w:asciiTheme="minorHAnsi" w:hAnsiTheme="minorHAnsi" w:cstheme="minorHAnsi"/>
          <w:sz w:val="24"/>
          <w:szCs w:val="24"/>
        </w:rPr>
        <w:t xml:space="preserve">, przy czym wypłata drugiej i kolejnych transz zaliczek jest uzależniona od rozliczenia co najmniej 70%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łącznej kwoty dotychczas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otrzymanych transz zaliczek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, z wyjątkiem części zaliczki rozliczanej</w:t>
      </w:r>
      <w:r w:rsidR="000B2A38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 xml:space="preserve">stawką jednostkową, o której mowa w 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</w:rPr>
        <w:t>§ 14, co do której Beneficjent składa oświadczenie</w:t>
      </w:r>
      <w:r w:rsidR="000B2A38" w:rsidRPr="00880616">
        <w:rPr>
          <w:rFonts w:asciiTheme="minorHAnsi" w:hAnsiTheme="minorHAnsi" w:cstheme="minorHAnsi"/>
          <w:sz w:val="24"/>
          <w:szCs w:val="24"/>
        </w:rPr>
        <w:t xml:space="preserve"> o wydatkowaniu 70% zaliczki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F808F2A" w14:textId="77777777" w:rsidR="00BB4D3F" w:rsidRPr="00880616" w:rsidRDefault="002E1C69" w:rsidP="00542671">
      <w:pPr>
        <w:numPr>
          <w:ilvl w:val="0"/>
          <w:numId w:val="31"/>
        </w:numPr>
        <w:shd w:val="clear" w:color="auto" w:fill="FFFFFF" w:themeFill="background1"/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Rozliczenie zaliczki polega na</w:t>
      </w:r>
      <w:r w:rsidR="00BB4D3F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72011805" w14:textId="77777777" w:rsidR="00BB4D3F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wykazaniu przez Beneficjenta wydatków kwalifikowalnych w</w:t>
      </w:r>
      <w:r w:rsidR="004E6E30" w:rsidRPr="00880616">
        <w:rPr>
          <w:rFonts w:asciiTheme="minorHAnsi" w:hAnsiTheme="minorHAnsi" w:cstheme="minorHAnsi"/>
          <w:sz w:val="24"/>
          <w:szCs w:val="24"/>
        </w:rPr>
        <w:t xml:space="preserve">e </w:t>
      </w:r>
      <w:r w:rsidRPr="00880616">
        <w:rPr>
          <w:rFonts w:asciiTheme="minorHAnsi" w:hAnsiTheme="minorHAnsi" w:cstheme="minorHAnsi"/>
          <w:sz w:val="24"/>
          <w:szCs w:val="24"/>
        </w:rPr>
        <w:t>wniosk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ach </w:t>
      </w:r>
      <w:r w:rsidRPr="00880616">
        <w:rPr>
          <w:rFonts w:asciiTheme="minorHAnsi" w:hAnsiTheme="minorHAnsi" w:cstheme="minorHAnsi"/>
          <w:sz w:val="24"/>
          <w:szCs w:val="24"/>
        </w:rPr>
        <w:t>o płatność</w:t>
      </w:r>
      <w:r w:rsidR="00404C38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E6E30" w:rsidRPr="00880616">
        <w:rPr>
          <w:rFonts w:asciiTheme="minorHAnsi" w:hAnsiTheme="minorHAnsi" w:cstheme="minorHAnsi"/>
          <w:sz w:val="24"/>
          <w:szCs w:val="24"/>
        </w:rPr>
        <w:t>złożony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ch </w:t>
      </w:r>
      <w:r w:rsidR="004E6E30" w:rsidRPr="00880616">
        <w:rPr>
          <w:rFonts w:asciiTheme="minorHAnsi" w:hAnsiTheme="minorHAnsi" w:cstheme="minorHAnsi"/>
          <w:sz w:val="24"/>
          <w:szCs w:val="24"/>
        </w:rPr>
        <w:t>w termin</w:t>
      </w:r>
      <w:r w:rsidR="0014493D" w:rsidRPr="00880616">
        <w:rPr>
          <w:rFonts w:asciiTheme="minorHAnsi" w:hAnsiTheme="minorHAnsi" w:cstheme="minorHAnsi"/>
          <w:sz w:val="24"/>
          <w:szCs w:val="24"/>
        </w:rPr>
        <w:t xml:space="preserve">ach i </w:t>
      </w:r>
      <w:r w:rsidR="004E6E30" w:rsidRPr="00880616">
        <w:rPr>
          <w:rFonts w:asciiTheme="minorHAnsi" w:hAnsiTheme="minorHAnsi" w:cstheme="minorHAnsi"/>
          <w:sz w:val="24"/>
          <w:szCs w:val="24"/>
        </w:rPr>
        <w:t xml:space="preserve">na warunkach określonych w niniejszej umowie </w:t>
      </w:r>
      <w:r w:rsidRPr="00880616">
        <w:rPr>
          <w:rFonts w:asciiTheme="minorHAnsi" w:hAnsiTheme="minorHAnsi" w:cstheme="minorHAnsi"/>
          <w:sz w:val="24"/>
          <w:szCs w:val="24"/>
        </w:rPr>
        <w:t>lub</w:t>
      </w:r>
    </w:p>
    <w:p w14:paraId="2F0368E2" w14:textId="645E8891" w:rsidR="00E14485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zwrocie zaliczki na rachunek 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bankowy Instytucji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 dla zwrotu środków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0DB83B0" w14:textId="77777777" w:rsidR="008B5B51" w:rsidRPr="00880616" w:rsidRDefault="008B5B51" w:rsidP="00542671">
      <w:pPr>
        <w:pStyle w:val="Akapitzlist"/>
        <w:numPr>
          <w:ilvl w:val="0"/>
          <w:numId w:val="31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Transze dofinansowania są przekazywane na wyodrębniony dla Projektu rachunek płatniczy Beneficjenta, wskazany w § 1 pkt. 1</w:t>
      </w:r>
      <w:r w:rsidR="00490C5E" w:rsidRPr="00880616">
        <w:rPr>
          <w:rFonts w:asciiTheme="minorHAnsi" w:eastAsia="Calibri" w:hAnsiTheme="minorHAnsi" w:cstheme="minorHAnsi"/>
          <w:lang w:eastAsia="en-US"/>
        </w:rPr>
        <w:t>9</w:t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7057CBC1" w14:textId="19AA0A74" w:rsidR="00E14485" w:rsidRPr="00880616" w:rsidRDefault="00E14485" w:rsidP="00542671">
      <w:pPr>
        <w:numPr>
          <w:ilvl w:val="0"/>
          <w:numId w:val="31"/>
        </w:numPr>
        <w:shd w:val="clear" w:color="auto" w:fill="FFFFFF" w:themeFill="background1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Transze dofinansowania są przekazywane 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na rachunek </w:t>
      </w:r>
      <w:r w:rsidR="00B70C02" w:rsidRPr="00880616">
        <w:rPr>
          <w:rFonts w:asciiTheme="minorHAnsi" w:hAnsiTheme="minorHAnsi" w:cstheme="minorHAnsi"/>
          <w:sz w:val="24"/>
          <w:szCs w:val="24"/>
        </w:rPr>
        <w:t>płatniczy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 Beneficjenta</w:t>
      </w:r>
      <w:r w:rsidR="00A960EC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nie później niż 80 dni od </w:t>
      </w:r>
      <w:r w:rsidR="00DC7225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dnia przedłożenia wniosku o płatność przez Beneficjenta. Bieg terminu może zostać wstrzymany,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jeżeli informacje przedstawione przez </w:t>
      </w:r>
      <w:r w:rsidR="00D12B4D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B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eneficjenta nie pozwalają Instytucji </w:t>
      </w:r>
      <w:r w:rsidR="001D5E3C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ustalić, czy kwota jest należna</w:t>
      </w:r>
      <w:r w:rsidR="00BC67E1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73309CA0" w14:textId="2B5FCD92" w:rsidR="00E14485" w:rsidRPr="00880616" w:rsidRDefault="00E14485" w:rsidP="00542671">
      <w:pPr>
        <w:numPr>
          <w:ilvl w:val="1"/>
          <w:numId w:val="31"/>
        </w:numPr>
        <w:tabs>
          <w:tab w:val="clear" w:pos="68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zakresie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z w:val="24"/>
          <w:szCs w:val="24"/>
        </w:rPr>
        <w:t>pkt 1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>, w ter</w:t>
      </w:r>
      <w:r w:rsidR="00941D60" w:rsidRPr="00880616">
        <w:rPr>
          <w:rFonts w:asciiTheme="minorHAnsi" w:hAnsiTheme="minorHAnsi" w:cstheme="minorHAnsi"/>
          <w:sz w:val="24"/>
          <w:szCs w:val="24"/>
        </w:rPr>
        <w:t>minie płatności, o 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którym mowa </w:t>
      </w:r>
      <w:r w:rsidRPr="00880616">
        <w:rPr>
          <w:rFonts w:asciiTheme="minorHAnsi" w:hAnsiTheme="minorHAnsi" w:cstheme="minorHAnsi"/>
          <w:sz w:val="24"/>
          <w:szCs w:val="24"/>
        </w:rPr>
        <w:t>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§ 2 pkt 5 rozporządzenia Ministra Finansów z dnia 21 grudnia 2012 r. </w:t>
      </w:r>
      <w:r w:rsidR="00941D60" w:rsidRPr="00880616">
        <w:rPr>
          <w:rFonts w:asciiTheme="minorHAnsi" w:hAnsiTheme="minorHAnsi" w:cstheme="minorHAnsi"/>
          <w:i/>
          <w:spacing w:val="-4"/>
          <w:sz w:val="24"/>
          <w:szCs w:val="24"/>
        </w:rPr>
        <w:t>w </w:t>
      </w:r>
      <w:r w:rsidR="00A72FE7" w:rsidRPr="00880616">
        <w:rPr>
          <w:rFonts w:asciiTheme="minorHAnsi" w:hAnsiTheme="minorHAnsi" w:cstheme="minorHAnsi"/>
          <w:i/>
          <w:spacing w:val="-4"/>
          <w:sz w:val="24"/>
          <w:szCs w:val="24"/>
        </w:rPr>
        <w:t>sprawie płatności</w:t>
      </w:r>
      <w:r w:rsidR="00A72FE7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w ramach programów finansowanych z udziałem środków </w:t>
      </w:r>
      <w:r w:rsidRPr="00880616">
        <w:rPr>
          <w:rFonts w:asciiTheme="minorHAnsi" w:hAnsiTheme="minorHAnsi" w:cstheme="minorHAnsi"/>
          <w:i/>
          <w:sz w:val="24"/>
          <w:szCs w:val="24"/>
        </w:rPr>
        <w:lastRenderedPageBreak/>
        <w:t>europejskich oraz przekazywania informacji dotyczących tych płatności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, przy czym Instytucja </w:t>
      </w:r>
      <w:r w:rsidR="001D5E3C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zobowiązuje się do przekazania Bankowi Gospodarstwa Krajowego zlecenia płatności w</w:t>
      </w:r>
      <w:r w:rsidR="001C061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terminie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do</w:t>
      </w:r>
      <w:r w:rsidR="00B93EF3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5</w:t>
      </w:r>
      <w:r w:rsidR="00193A5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dni</w:t>
      </w:r>
      <w:r w:rsidRPr="00880616">
        <w:rPr>
          <w:rFonts w:asciiTheme="minorHAnsi" w:hAnsiTheme="minorHAnsi" w:cstheme="minorHAnsi"/>
          <w:spacing w:val="-4"/>
          <w:sz w:val="24"/>
          <w:szCs w:val="24"/>
          <w:vertAlign w:val="superscript"/>
        </w:rPr>
        <w:footnoteReference w:id="36"/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roboczych od </w:t>
      </w:r>
      <w:r w:rsidR="00463513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dnia zatwierdzenia pierwszego wniosku o płatność lub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dnia </w:t>
      </w:r>
      <w:r w:rsidR="00D90260" w:rsidRPr="00880616">
        <w:rPr>
          <w:rFonts w:asciiTheme="minorHAnsi" w:hAnsiTheme="minorHAnsi" w:cstheme="minorHAnsi"/>
          <w:spacing w:val="-4"/>
          <w:sz w:val="24"/>
          <w:szCs w:val="24"/>
        </w:rPr>
        <w:t>zatwierdzenia</w:t>
      </w:r>
      <w:r w:rsidR="00D90260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przez nią wniosku o płatność </w:t>
      </w:r>
      <w:r w:rsidR="00D90260" w:rsidRPr="00880616">
        <w:rPr>
          <w:rFonts w:asciiTheme="minorHAnsi" w:hAnsiTheme="minorHAnsi" w:cstheme="minorHAnsi"/>
          <w:sz w:val="24"/>
          <w:szCs w:val="24"/>
        </w:rPr>
        <w:t>wnioskującego o kolejną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transzę dofinansowania;</w:t>
      </w:r>
    </w:p>
    <w:p w14:paraId="2AF5AD86" w14:textId="77777777" w:rsidR="00E14485" w:rsidRPr="00880616" w:rsidRDefault="00E14485" w:rsidP="00542671">
      <w:pPr>
        <w:numPr>
          <w:ilvl w:val="1"/>
          <w:numId w:val="31"/>
        </w:numPr>
        <w:tabs>
          <w:tab w:val="clear" w:pos="68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zakresie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>3</w:t>
      </w:r>
      <w:r w:rsidR="003105C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pkt 2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="00941D60" w:rsidRPr="00880616">
        <w:rPr>
          <w:rFonts w:asciiTheme="minorHAnsi" w:hAnsiTheme="minorHAnsi" w:cstheme="minorHAnsi"/>
          <w:sz w:val="24"/>
          <w:szCs w:val="24"/>
        </w:rPr>
        <w:t>, w terminie płatności, o </w:t>
      </w:r>
      <w:r w:rsidRPr="00880616">
        <w:rPr>
          <w:rFonts w:asciiTheme="minorHAnsi" w:hAnsiTheme="minorHAnsi" w:cstheme="minorHAnsi"/>
          <w:sz w:val="24"/>
          <w:szCs w:val="24"/>
        </w:rPr>
        <w:t>którym mowa w pkt 1.</w:t>
      </w:r>
    </w:p>
    <w:p w14:paraId="2E0EA9D9" w14:textId="1A74A1C0" w:rsidR="00E14485" w:rsidRPr="00880616" w:rsidRDefault="00E14485" w:rsidP="00542671">
      <w:pPr>
        <w:numPr>
          <w:ilvl w:val="0"/>
          <w:numId w:val="31"/>
        </w:numPr>
        <w:tabs>
          <w:tab w:val="clear" w:pos="360"/>
          <w:tab w:val="left" w:pos="142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padku niemożliwości dokonania wypłaty transzy dofinansowania spowodowanej okresowym</w:t>
      </w:r>
      <w:r w:rsidRPr="00880616">
        <w:rPr>
          <w:rFonts w:asciiTheme="minorHAnsi" w:hAnsiTheme="minorHAnsi" w:cstheme="minorHAnsi"/>
          <w:sz w:val="24"/>
          <w:szCs w:val="24"/>
        </w:rPr>
        <w:t xml:space="preserve"> brakiem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ma prawo renegocjować </w:t>
      </w:r>
      <w:r w:rsidR="001725CB">
        <w:rPr>
          <w:rFonts w:asciiTheme="minorHAnsi" w:hAnsiTheme="minorHAnsi" w:cstheme="minorHAnsi"/>
          <w:sz w:val="24"/>
          <w:szCs w:val="24"/>
        </w:rPr>
        <w:t>h</w:t>
      </w:r>
      <w:r w:rsidR="001725CB" w:rsidRPr="00880616">
        <w:rPr>
          <w:rFonts w:asciiTheme="minorHAnsi" w:hAnsiTheme="minorHAnsi" w:cstheme="minorHAnsi"/>
          <w:sz w:val="24"/>
          <w:szCs w:val="24"/>
        </w:rPr>
        <w:t xml:space="preserve">armonogram </w:t>
      </w:r>
      <w:r w:rsidR="001725CB">
        <w:rPr>
          <w:rFonts w:asciiTheme="minorHAnsi" w:hAnsiTheme="minorHAnsi" w:cstheme="minorHAnsi"/>
          <w:sz w:val="24"/>
          <w:szCs w:val="24"/>
        </w:rPr>
        <w:t>r</w:t>
      </w:r>
      <w:r w:rsidR="001725CB" w:rsidRPr="00880616">
        <w:rPr>
          <w:rFonts w:asciiTheme="minorHAnsi" w:hAnsiTheme="minorHAnsi" w:cstheme="minorHAnsi"/>
          <w:sz w:val="24"/>
          <w:szCs w:val="24"/>
        </w:rPr>
        <w:t xml:space="preserve">ealizacji </w:t>
      </w:r>
      <w:r w:rsidR="001217D9" w:rsidRPr="00880616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rojektu i harmonogram płatności.</w:t>
      </w:r>
    </w:p>
    <w:p w14:paraId="0396BE35" w14:textId="77777777" w:rsidR="00AB08C0" w:rsidRPr="00880616" w:rsidRDefault="00AB08C0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 przekazuje odpowiednią część dofinansowania na pokrycie wydatków Partnera, na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warunkach określonych w porozumieniu/umowie o partnerstwie. Wszystkie płatności dokonywane</w:t>
      </w:r>
      <w:r w:rsidRPr="00880616">
        <w:rPr>
          <w:rFonts w:asciiTheme="minorHAnsi" w:eastAsia="Calibri" w:hAnsiTheme="minorHAnsi" w:cstheme="minorHAnsi"/>
          <w:lang w:eastAsia="en-US"/>
        </w:rPr>
        <w:t xml:space="preserve"> w związku z realizacją niniejszej Umowy, pomiędzy Beneficjentem a Partnerem  bądź pomiędzy Partnerami, powinny być dokonywane za pośrednictwem rachunku płatniczego Beneficjenta, pod rygorem uznania poniesionych wydatków za niekwalifikowalne .</w:t>
      </w:r>
    </w:p>
    <w:p w14:paraId="490B9899" w14:textId="7A41AAFF" w:rsidR="008B5B51" w:rsidRPr="00880616" w:rsidRDefault="008B5B51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Beneficjent oraz Partner nie mo</w:t>
      </w:r>
      <w:r w:rsidR="00DA729F" w:rsidRPr="00880616">
        <w:rPr>
          <w:rFonts w:asciiTheme="minorHAnsi" w:eastAsia="Calibri" w:hAnsiTheme="minorHAnsi" w:cstheme="minorHAnsi"/>
          <w:lang w:eastAsia="en-US"/>
        </w:rPr>
        <w:t>że</w:t>
      </w:r>
      <w:r w:rsidRPr="00880616">
        <w:rPr>
          <w:rFonts w:asciiTheme="minorHAnsi" w:eastAsia="Calibri" w:hAnsiTheme="minorHAnsi" w:cstheme="minorHAnsi"/>
          <w:lang w:eastAsia="en-US"/>
        </w:rPr>
        <w:t xml:space="preserve"> przeznaczyć otrzymanych środków dofinansowania na cele inne niż związane z Projektem, w szczególności na tymczasowe finansowanie swojej pods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tawowej, </w:t>
      </w:r>
      <w:proofErr w:type="spellStart"/>
      <w:r w:rsidRPr="00880616">
        <w:rPr>
          <w:rFonts w:asciiTheme="minorHAnsi" w:eastAsia="Calibri" w:hAnsiTheme="minorHAnsi" w:cstheme="minorHAnsi"/>
          <w:spacing w:val="-4"/>
          <w:lang w:eastAsia="en-US"/>
        </w:rPr>
        <w:t>pozaprojektowej</w:t>
      </w:r>
      <w:proofErr w:type="spellEnd"/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działalności. W przypadku naruszenia powyższego, stosuje</w:t>
      </w:r>
      <w:r w:rsidRPr="00880616">
        <w:rPr>
          <w:rFonts w:asciiTheme="minorHAnsi" w:eastAsia="Calibri" w:hAnsiTheme="minorHAnsi" w:cstheme="minorHAnsi"/>
          <w:lang w:eastAsia="en-US"/>
        </w:rPr>
        <w:t xml:space="preserve"> się § 21 Umowy. Wszel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kie operacje w ramach </w:t>
      </w:r>
      <w:r w:rsidR="00952FDC">
        <w:rPr>
          <w:rFonts w:asciiTheme="minorHAnsi" w:eastAsia="Calibri" w:hAnsiTheme="minorHAnsi" w:cstheme="minorHAnsi"/>
          <w:spacing w:val="-4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rojektu powinny odbywać się na wyodrębnion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ym dla niego rachunku płatniczym Beneficjenta w celu zachowania przejrzystości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przepływów finansowych oraz ich kontroli.</w:t>
      </w:r>
      <w:r w:rsidRPr="00880616">
        <w:rPr>
          <w:rFonts w:asciiTheme="minorHAnsi" w:eastAsia="Calibri" w:hAnsiTheme="minorHAnsi" w:cstheme="minorHAnsi"/>
          <w:lang w:eastAsia="en-US"/>
        </w:rPr>
        <w:t xml:space="preserve"> Jeśli środki dofinansowania przekazywane są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Partnerowi  </w:t>
      </w:r>
      <w:r w:rsidR="00443798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lub Podmiotowi upoważnionemu do ponoszenia wydatków </w:t>
      </w:r>
      <w:r w:rsidR="00DA729F" w:rsidRPr="00880616">
        <w:rPr>
          <w:rFonts w:asciiTheme="minorHAnsi" w:eastAsia="Calibri" w:hAnsiTheme="minorHAnsi" w:cstheme="minorHAnsi"/>
          <w:spacing w:val="-6"/>
          <w:lang w:eastAsia="en-US"/>
        </w:rPr>
        <w:t>winien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on również</w:t>
      </w:r>
      <w:r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posiadać wyodrębniony dla </w:t>
      </w:r>
      <w:r w:rsidR="00952FDC">
        <w:rPr>
          <w:rFonts w:asciiTheme="minorHAnsi" w:eastAsia="Calibri" w:hAnsiTheme="minorHAnsi" w:cstheme="minorHAnsi"/>
          <w:spacing w:val="-6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rojektu rachunek płatniczy, co w przypadku Partnera  powinna</w:t>
      </w:r>
      <w:r w:rsidRPr="00880616">
        <w:rPr>
          <w:rFonts w:asciiTheme="minorHAnsi" w:eastAsia="Calibri" w:hAnsiTheme="minorHAnsi" w:cstheme="minorHAnsi"/>
          <w:lang w:eastAsia="en-US"/>
        </w:rPr>
        <w:t xml:space="preserve"> regulować umowa partnerstwa, a w przypadku </w:t>
      </w:r>
      <w:r w:rsidR="00443798" w:rsidRPr="00880616">
        <w:rPr>
          <w:rFonts w:asciiTheme="minorHAnsi" w:hAnsiTheme="minorHAnsi" w:cstheme="minorHAnsi"/>
        </w:rPr>
        <w:t>Podmiotu upoważnionego do ponoszenia wydatków</w:t>
      </w:r>
      <w:r w:rsidRPr="00880616">
        <w:rPr>
          <w:rFonts w:asciiTheme="minorHAnsi" w:eastAsia="Calibri" w:hAnsiTheme="minorHAnsi" w:cstheme="minorHAnsi"/>
          <w:lang w:eastAsia="en-US"/>
        </w:rPr>
        <w:t xml:space="preserve"> dokument powierzenia mu zadań w </w:t>
      </w:r>
      <w:r w:rsidR="00952FDC">
        <w:rPr>
          <w:rFonts w:asciiTheme="minorHAnsi" w:eastAsia="Calibri" w:hAnsiTheme="minorHAnsi" w:cstheme="minorHAnsi"/>
          <w:lang w:eastAsia="en-US"/>
        </w:rPr>
        <w:t>P</w:t>
      </w:r>
      <w:r w:rsidRPr="00880616">
        <w:rPr>
          <w:rFonts w:asciiTheme="minorHAnsi" w:eastAsia="Calibri" w:hAnsiTheme="minorHAnsi" w:cstheme="minorHAnsi"/>
          <w:lang w:eastAsia="en-US"/>
        </w:rPr>
        <w:t>rojekcie, zgodny w polityką wewnętrzną Beneficjenta.</w:t>
      </w:r>
    </w:p>
    <w:p w14:paraId="5CE9F8E7" w14:textId="4449EEA6" w:rsidR="008B5B51" w:rsidRPr="00880616" w:rsidRDefault="008B5B51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Odsetki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bankowe od przekazanego Beneficjentowi dofinansowania podlegają zwrotowi na rachunek</w:t>
      </w:r>
      <w:r w:rsidRPr="00880616">
        <w:rPr>
          <w:rFonts w:asciiTheme="minorHAnsi" w:eastAsia="Calibri" w:hAnsiTheme="minorHAnsi" w:cstheme="minorHAnsi"/>
          <w:lang w:eastAsia="en-US"/>
        </w:rPr>
        <w:t xml:space="preserve"> banko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wy Instytucji </w:t>
      </w:r>
      <w:r w:rsidR="001D5E3C" w:rsidRPr="00880616">
        <w:rPr>
          <w:rFonts w:asciiTheme="minorHAnsi" w:eastAsia="Calibri" w:hAnsiTheme="minorHAnsi" w:cstheme="minorHAnsi"/>
          <w:spacing w:val="-4"/>
          <w:lang w:eastAsia="en-US"/>
        </w:rPr>
        <w:t>Pośredniczącej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dla zwrotu środków, o ile przepisy odrębne nie stanowią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inaczej, najpóźniej do 30 dni od zakończenia realizacji </w:t>
      </w:r>
      <w:r w:rsidR="00952FDC">
        <w:rPr>
          <w:rFonts w:asciiTheme="minorHAnsi" w:eastAsia="Calibri" w:hAnsiTheme="minorHAnsi" w:cstheme="minorHAnsi"/>
          <w:spacing w:val="-6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rojektu. W tytule przelewu</w:t>
      </w:r>
      <w:r w:rsidRPr="00880616">
        <w:rPr>
          <w:rFonts w:asciiTheme="minorHAnsi" w:eastAsia="Calibri" w:hAnsiTheme="minorHAnsi" w:cstheme="minorHAnsi"/>
          <w:lang w:eastAsia="en-US"/>
        </w:rPr>
        <w:t xml:space="preserve"> Beneficjent wskazuje numer umowy o dofinansowanie oraz tytuł zwrotu.</w:t>
      </w:r>
    </w:p>
    <w:p w14:paraId="16FE8F29" w14:textId="7C110D18" w:rsidR="009B576A" w:rsidRPr="00880616" w:rsidRDefault="009B576A" w:rsidP="00542671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Insty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tucja </w:t>
      </w:r>
      <w:r w:rsidR="00453DEC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może zawiesić wypłatę transzy dofinansowania, </w:t>
      </w:r>
      <w:r w:rsidR="002E1C69" w:rsidRPr="00880616">
        <w:rPr>
          <w:rFonts w:asciiTheme="minorHAnsi" w:hAnsiTheme="minorHAnsi" w:cstheme="minorHAnsi"/>
          <w:spacing w:val="-6"/>
          <w:sz w:val="24"/>
          <w:szCs w:val="24"/>
        </w:rPr>
        <w:t>w przypadku gdy:</w:t>
      </w:r>
    </w:p>
    <w:p w14:paraId="3EC6D82F" w14:textId="77777777" w:rsidR="009B576A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zachodzi uzasadnione podejrzenie, że </w:t>
      </w:r>
      <w:r w:rsidR="00B92C7C" w:rsidRPr="00880616">
        <w:rPr>
          <w:rFonts w:asciiTheme="minorHAnsi" w:hAnsiTheme="minorHAnsi" w:cstheme="minorHAnsi"/>
          <w:sz w:val="24"/>
          <w:szCs w:val="24"/>
        </w:rPr>
        <w:t xml:space="preserve">przed zawarciem niniejszej </w:t>
      </w:r>
      <w:r w:rsidR="002943A2" w:rsidRPr="00880616">
        <w:rPr>
          <w:rFonts w:asciiTheme="minorHAnsi" w:hAnsiTheme="minorHAnsi" w:cstheme="minorHAnsi"/>
          <w:sz w:val="24"/>
          <w:szCs w:val="24"/>
        </w:rPr>
        <w:t>U</w:t>
      </w:r>
      <w:r w:rsidR="00B92C7C" w:rsidRPr="00880616">
        <w:rPr>
          <w:rFonts w:asciiTheme="minorHAnsi" w:hAnsiTheme="minorHAnsi" w:cstheme="minorHAnsi"/>
          <w:sz w:val="24"/>
          <w:szCs w:val="24"/>
        </w:rPr>
        <w:t>mowy lub w toku realizacji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doszło do powstania poważnych nieprawidłowości;</w:t>
      </w:r>
    </w:p>
    <w:p w14:paraId="6D605711" w14:textId="77777777" w:rsidR="009B576A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postęp rzeczowy Projektu odbiega od harmonogramu realizacji Projektu określonego we Wniosku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stopniu zagrażającym osiągnięciu wskaźników</w:t>
      </w:r>
      <w:r w:rsidR="00DC7225" w:rsidRPr="00880616">
        <w:rPr>
          <w:rFonts w:asciiTheme="minorHAnsi" w:hAnsiTheme="minorHAnsi" w:cstheme="minorHAnsi"/>
          <w:sz w:val="24"/>
          <w:szCs w:val="24"/>
        </w:rPr>
        <w:t xml:space="preserve"> produktu lub rezultatu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;</w:t>
      </w:r>
    </w:p>
    <w:p w14:paraId="23F918C5" w14:textId="77777777" w:rsidR="00100D79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dysponuje środkami niezbędnymi do realizacji Projektu w kolejnym okresie rozliczeniowym</w:t>
      </w:r>
      <w:r w:rsidR="00100D7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637FF21" w14:textId="77777777" w:rsidR="00E840BA" w:rsidRPr="00880616" w:rsidRDefault="00100D79" w:rsidP="00542671">
      <w:pPr>
        <w:numPr>
          <w:ilvl w:val="1"/>
          <w:numId w:val="31"/>
        </w:numPr>
        <w:tabs>
          <w:tab w:val="clear" w:pos="680"/>
          <w:tab w:val="num" w:pos="851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zaistnienia w Projekcie przesłanki mogącej wstrzymać jego realizację lub doprowadzić do rozwiązania Umowy</w:t>
      </w:r>
      <w:r w:rsidR="00D90260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D436C5B" w14:textId="353047CF" w:rsidR="004C19C0" w:rsidRPr="00880616" w:rsidRDefault="00AB08C0" w:rsidP="00542671">
      <w:pPr>
        <w:numPr>
          <w:ilvl w:val="0"/>
          <w:numId w:val="31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14485"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453DEC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E1448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A552D" w:rsidRPr="00880616">
        <w:rPr>
          <w:rFonts w:asciiTheme="minorHAnsi" w:hAnsiTheme="minorHAnsi" w:cstheme="minorHAnsi"/>
          <w:sz w:val="24"/>
          <w:szCs w:val="24"/>
        </w:rPr>
        <w:t xml:space="preserve">pisemnie </w:t>
      </w:r>
      <w:r w:rsidR="00E14485" w:rsidRPr="00880616">
        <w:rPr>
          <w:rFonts w:asciiTheme="minorHAnsi" w:hAnsiTheme="minorHAnsi" w:cstheme="minorHAnsi"/>
          <w:sz w:val="24"/>
          <w:szCs w:val="24"/>
        </w:rPr>
        <w:t>informuje Beneficjenta</w:t>
      </w:r>
      <w:r w:rsidR="00E507A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14485" w:rsidRPr="00880616">
        <w:rPr>
          <w:rFonts w:asciiTheme="minorHAnsi" w:hAnsiTheme="minorHAnsi" w:cstheme="minorHAnsi"/>
          <w:sz w:val="24"/>
          <w:szCs w:val="24"/>
        </w:rPr>
        <w:t>o zawieszeniu wypłaty transzy dofinansowania i jego przyczynach.</w:t>
      </w:r>
    </w:p>
    <w:p w14:paraId="2EA0B0F5" w14:textId="77777777" w:rsidR="0063730C" w:rsidRPr="00880616" w:rsidRDefault="00C831D4" w:rsidP="00542671">
      <w:pPr>
        <w:pStyle w:val="Nagwek3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</w:t>
      </w:r>
      <w:r w:rsidR="00A54CA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550DD" w:rsidRPr="00880616">
        <w:rPr>
          <w:rFonts w:asciiTheme="minorHAnsi" w:hAnsiTheme="minorHAnsi" w:cstheme="minorHAnsi"/>
          <w:sz w:val="24"/>
          <w:szCs w:val="24"/>
        </w:rPr>
        <w:t>12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5B16EEF" w14:textId="63553370" w:rsidR="0014493D" w:rsidRPr="00880616" w:rsidRDefault="00DC7225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przedkłada </w:t>
      </w:r>
      <w:r w:rsidR="007C0671" w:rsidRPr="00880616">
        <w:rPr>
          <w:rFonts w:asciiTheme="minorHAnsi" w:hAnsiTheme="minorHAnsi" w:cstheme="minorHAnsi"/>
        </w:rPr>
        <w:t xml:space="preserve">drugi i kolejne </w:t>
      </w:r>
      <w:r w:rsidRPr="00880616">
        <w:rPr>
          <w:rFonts w:asciiTheme="minorHAnsi" w:hAnsiTheme="minorHAnsi" w:cstheme="minorHAnsi"/>
        </w:rPr>
        <w:t>wniosk</w:t>
      </w:r>
      <w:r w:rsidR="007C0671" w:rsidRPr="00880616">
        <w:rPr>
          <w:rFonts w:asciiTheme="minorHAnsi" w:hAnsiTheme="minorHAnsi" w:cstheme="minorHAnsi"/>
        </w:rPr>
        <w:t>i</w:t>
      </w:r>
      <w:r w:rsidRPr="00880616">
        <w:rPr>
          <w:rFonts w:asciiTheme="minorHAnsi" w:hAnsiTheme="minorHAnsi" w:cstheme="minorHAnsi"/>
        </w:rPr>
        <w:t xml:space="preserve"> o płatność wraz z wypełnioną częścią sprawozdawczą z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 oraz dokumenty niezbędne do rozliczenia Projektu za pośrednictwem CST2021, chyba że z przyczyn technicznych nie jest to możliwe. W takim przypadku stosuje się § </w:t>
      </w:r>
      <w:r w:rsidR="00CE234A" w:rsidRPr="00880616">
        <w:rPr>
          <w:rFonts w:asciiTheme="minorHAnsi" w:hAnsiTheme="minorHAnsi" w:cstheme="minorHAnsi"/>
        </w:rPr>
        <w:t>8</w:t>
      </w:r>
      <w:r w:rsidRPr="00880616">
        <w:rPr>
          <w:rFonts w:asciiTheme="minorHAnsi" w:hAnsiTheme="minorHAnsi" w:cstheme="minorHAnsi"/>
        </w:rPr>
        <w:t xml:space="preserve"> ust. </w:t>
      </w:r>
      <w:r w:rsidR="00A43891" w:rsidRPr="00880616">
        <w:rPr>
          <w:rFonts w:asciiTheme="minorHAnsi" w:hAnsiTheme="minorHAnsi" w:cstheme="minorHAnsi"/>
        </w:rPr>
        <w:t xml:space="preserve">9 </w:t>
      </w:r>
      <w:r w:rsidRPr="00880616">
        <w:rPr>
          <w:rFonts w:asciiTheme="minorHAnsi" w:hAnsiTheme="minorHAnsi" w:cstheme="minorHAnsi"/>
        </w:rPr>
        <w:t>Umowy.</w:t>
      </w:r>
    </w:p>
    <w:p w14:paraId="62F9AF0C" w14:textId="183F8DDE" w:rsidR="00D00AF9" w:rsidRPr="00880616" w:rsidRDefault="00D00AF9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</w:rPr>
        <w:t xml:space="preserve">Zasady </w:t>
      </w:r>
      <w:r w:rsidRPr="00880616">
        <w:rPr>
          <w:rFonts w:asciiTheme="minorHAnsi" w:hAnsiTheme="minorHAnsi" w:cstheme="minorHAnsi"/>
        </w:rPr>
        <w:t xml:space="preserve">przygotowania </w:t>
      </w:r>
      <w:r w:rsidR="00D27958" w:rsidRPr="00880616">
        <w:rPr>
          <w:rFonts w:asciiTheme="minorHAnsi" w:hAnsiTheme="minorHAnsi" w:cstheme="minorHAnsi"/>
        </w:rPr>
        <w:t xml:space="preserve">dokumentów potwierdzających </w:t>
      </w:r>
      <w:r w:rsidR="00B87606" w:rsidRPr="00880616">
        <w:rPr>
          <w:rFonts w:asciiTheme="minorHAnsi" w:hAnsiTheme="minorHAnsi" w:cstheme="minorHAnsi"/>
        </w:rPr>
        <w:t xml:space="preserve">poniesienie </w:t>
      </w:r>
      <w:r w:rsidR="00D27958" w:rsidRPr="00880616">
        <w:rPr>
          <w:rFonts w:asciiTheme="minorHAnsi" w:hAnsiTheme="minorHAnsi" w:cstheme="minorHAnsi"/>
        </w:rPr>
        <w:t>wydatk</w:t>
      </w:r>
      <w:r w:rsidR="00B87606" w:rsidRPr="00880616">
        <w:rPr>
          <w:rFonts w:asciiTheme="minorHAnsi" w:hAnsiTheme="minorHAnsi" w:cstheme="minorHAnsi"/>
        </w:rPr>
        <w:t>ów</w:t>
      </w:r>
      <w:r w:rsidR="00D27958" w:rsidRPr="00880616">
        <w:rPr>
          <w:rFonts w:asciiTheme="minorHAnsi" w:hAnsiTheme="minorHAnsi" w:cstheme="minorHAnsi"/>
        </w:rPr>
        <w:t xml:space="preserve">, będących </w:t>
      </w:r>
      <w:r w:rsidRPr="00880616">
        <w:rPr>
          <w:rFonts w:asciiTheme="minorHAnsi" w:hAnsiTheme="minorHAnsi" w:cstheme="minorHAnsi"/>
        </w:rPr>
        <w:t>załącznik</w:t>
      </w:r>
      <w:r w:rsidR="00D27958" w:rsidRPr="00880616">
        <w:rPr>
          <w:rFonts w:asciiTheme="minorHAnsi" w:hAnsiTheme="minorHAnsi" w:cstheme="minorHAnsi"/>
        </w:rPr>
        <w:t>ami</w:t>
      </w:r>
      <w:r w:rsidR="00D27958" w:rsidRPr="00880616">
        <w:rPr>
          <w:rFonts w:asciiTheme="minorHAnsi" w:eastAsia="Calibri" w:hAnsiTheme="minorHAnsi" w:cstheme="minorHAnsi"/>
        </w:rPr>
        <w:t xml:space="preserve"> </w:t>
      </w:r>
      <w:r w:rsidRPr="00880616">
        <w:rPr>
          <w:rFonts w:asciiTheme="minorHAnsi" w:eastAsia="Calibri" w:hAnsiTheme="minorHAnsi" w:cstheme="minorHAnsi"/>
        </w:rPr>
        <w:t>do wniosku o płatność</w:t>
      </w:r>
      <w:r w:rsidR="00EB7AA1" w:rsidRPr="00880616">
        <w:rPr>
          <w:rFonts w:asciiTheme="minorHAnsi" w:eastAsia="Calibri" w:hAnsiTheme="minorHAnsi" w:cstheme="minorHAnsi"/>
        </w:rPr>
        <w:t>,</w:t>
      </w:r>
      <w:r w:rsidRPr="00880616">
        <w:rPr>
          <w:rFonts w:asciiTheme="minorHAnsi" w:eastAsia="Calibri" w:hAnsiTheme="minorHAnsi" w:cstheme="minorHAnsi"/>
        </w:rPr>
        <w:t xml:space="preserve"> określa </w:t>
      </w:r>
      <w:r w:rsidR="00453DEC" w:rsidRPr="00880616">
        <w:rPr>
          <w:rFonts w:asciiTheme="minorHAnsi" w:eastAsia="Calibri" w:hAnsiTheme="minorHAnsi" w:cstheme="minorHAnsi"/>
        </w:rPr>
        <w:t xml:space="preserve">załącznik </w:t>
      </w:r>
      <w:r w:rsidRPr="00880616">
        <w:rPr>
          <w:rFonts w:asciiTheme="minorHAnsi" w:eastAsia="Calibri" w:hAnsiTheme="minorHAnsi" w:cstheme="minorHAnsi"/>
        </w:rPr>
        <w:t xml:space="preserve">nr </w:t>
      </w:r>
      <w:r w:rsidR="00442098" w:rsidRPr="00880616">
        <w:rPr>
          <w:rFonts w:asciiTheme="minorHAnsi" w:eastAsia="Calibri" w:hAnsiTheme="minorHAnsi" w:cstheme="minorHAnsi"/>
        </w:rPr>
        <w:t xml:space="preserve">9 </w:t>
      </w:r>
      <w:r w:rsidR="00D27958" w:rsidRPr="00880616">
        <w:rPr>
          <w:rFonts w:asciiTheme="minorHAnsi" w:eastAsia="Calibri" w:hAnsiTheme="minorHAnsi" w:cstheme="minorHAnsi"/>
        </w:rPr>
        <w:t>do Umowy</w:t>
      </w:r>
      <w:r w:rsidRPr="00880616">
        <w:rPr>
          <w:rFonts w:asciiTheme="minorHAnsi" w:eastAsia="Calibri" w:hAnsiTheme="minorHAnsi" w:cstheme="minorHAnsi"/>
        </w:rPr>
        <w:t>.</w:t>
      </w:r>
      <w:r w:rsidR="007C0671" w:rsidRPr="00880616">
        <w:rPr>
          <w:rFonts w:asciiTheme="minorHAnsi" w:eastAsia="Calibri" w:hAnsiTheme="minorHAnsi" w:cstheme="minorHAnsi"/>
        </w:rPr>
        <w:t xml:space="preserve"> </w:t>
      </w:r>
    </w:p>
    <w:p w14:paraId="1FBD529A" w14:textId="56A3476C" w:rsidR="00DC7225" w:rsidRPr="00880616" w:rsidRDefault="00DC7225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zobowiązuje się każdy </w:t>
      </w:r>
      <w:r w:rsidR="00D27958" w:rsidRPr="00880616">
        <w:rPr>
          <w:rFonts w:asciiTheme="minorHAnsi" w:hAnsiTheme="minorHAnsi" w:cstheme="minorHAnsi"/>
        </w:rPr>
        <w:t xml:space="preserve">poniesiony w ramach </w:t>
      </w:r>
      <w:r w:rsidR="00952FDC">
        <w:rPr>
          <w:rFonts w:asciiTheme="minorHAnsi" w:hAnsiTheme="minorHAnsi" w:cstheme="minorHAnsi"/>
        </w:rPr>
        <w:t>P</w:t>
      </w:r>
      <w:r w:rsidR="00D27958" w:rsidRPr="00880616">
        <w:rPr>
          <w:rFonts w:asciiTheme="minorHAnsi" w:hAnsiTheme="minorHAnsi" w:cstheme="minorHAnsi"/>
        </w:rPr>
        <w:t xml:space="preserve">rojektu </w:t>
      </w:r>
      <w:r w:rsidRPr="00880616">
        <w:rPr>
          <w:rFonts w:asciiTheme="minorHAnsi" w:hAnsiTheme="minorHAnsi" w:cstheme="minorHAnsi"/>
        </w:rPr>
        <w:t xml:space="preserve">wydatek kwalifikowalny </w:t>
      </w:r>
      <w:r w:rsidR="00B87606" w:rsidRPr="00880616">
        <w:rPr>
          <w:rFonts w:asciiTheme="minorHAnsi" w:hAnsiTheme="minorHAnsi" w:cstheme="minorHAnsi"/>
        </w:rPr>
        <w:t xml:space="preserve">rozliczyć </w:t>
      </w:r>
      <w:r w:rsidRPr="00880616">
        <w:rPr>
          <w:rFonts w:asciiTheme="minorHAnsi" w:hAnsiTheme="minorHAnsi" w:cstheme="minorHAnsi"/>
          <w:spacing w:val="-2"/>
        </w:rPr>
        <w:t xml:space="preserve">we wniosku o płatność przekazywanym do Instytucji </w:t>
      </w:r>
      <w:r w:rsidR="00453DEC" w:rsidRPr="00880616">
        <w:rPr>
          <w:rFonts w:asciiTheme="minorHAnsi" w:hAnsiTheme="minorHAnsi" w:cstheme="minorHAnsi"/>
          <w:spacing w:val="-2"/>
        </w:rPr>
        <w:t>Pośredniczącej</w:t>
      </w:r>
      <w:r w:rsidR="00F77C83" w:rsidRPr="00880616">
        <w:rPr>
          <w:rFonts w:asciiTheme="minorHAnsi" w:hAnsiTheme="minorHAnsi" w:cstheme="minorHAnsi"/>
          <w:spacing w:val="-2"/>
        </w:rPr>
        <w:t xml:space="preserve"> w terminie do 3 miesięcy, licząc</w:t>
      </w:r>
      <w:r w:rsidR="00F77C83" w:rsidRPr="00880616">
        <w:rPr>
          <w:rFonts w:asciiTheme="minorHAnsi" w:hAnsiTheme="minorHAnsi" w:cstheme="minorHAnsi"/>
        </w:rPr>
        <w:t xml:space="preserve"> od ostatniego dnia miesiąca, w którym został poniesiony</w:t>
      </w:r>
      <w:r w:rsidR="00BD607C" w:rsidRPr="00880616">
        <w:rPr>
          <w:rStyle w:val="Odwoanieprzypisudolnego"/>
          <w:rFonts w:asciiTheme="minorHAnsi" w:hAnsiTheme="minorHAnsi" w:cstheme="minorHAnsi"/>
        </w:rPr>
        <w:footnoteReference w:id="37"/>
      </w:r>
      <w:r w:rsidR="00B87606" w:rsidRPr="00880616">
        <w:rPr>
          <w:rFonts w:asciiTheme="minorHAnsi" w:hAnsiTheme="minorHAnsi" w:cstheme="minorHAnsi"/>
        </w:rPr>
        <w:t>.</w:t>
      </w:r>
    </w:p>
    <w:p w14:paraId="3D169F5C" w14:textId="50F7DE1D" w:rsidR="00280730" w:rsidRPr="00880616" w:rsidRDefault="00C831D4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składa drugi i kolejne wnioski o płatność za okresy rozliczeniowe, zgodnie z harmonogramem płatności, </w:t>
      </w:r>
      <w:bookmarkStart w:id="28" w:name="_Hlk43131940"/>
      <w:r w:rsidRPr="00880616">
        <w:rPr>
          <w:rFonts w:asciiTheme="minorHAnsi" w:hAnsiTheme="minorHAnsi" w:cstheme="minorHAnsi"/>
        </w:rPr>
        <w:t>nie rzadziej niż co trzy miesiące</w:t>
      </w:r>
      <w:r w:rsidR="00D00AF9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licząc od dnia zawarcia umowy</w:t>
      </w:r>
      <w:bookmarkEnd w:id="28"/>
      <w:r w:rsidRPr="00880616">
        <w:rPr>
          <w:rFonts w:asciiTheme="minorHAnsi" w:hAnsiTheme="minorHAnsi" w:cstheme="minorHAnsi"/>
        </w:rPr>
        <w:t>, w</w:t>
      </w:r>
      <w:r w:rsidR="00CE6BC1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terminie do ……</w:t>
      </w:r>
      <w:r w:rsidRPr="00880616">
        <w:rPr>
          <w:rStyle w:val="Odwoanieprzypisudolnego"/>
          <w:rFonts w:asciiTheme="minorHAnsi" w:hAnsiTheme="minorHAnsi" w:cstheme="minorHAnsi"/>
        </w:rPr>
        <w:footnoteReference w:id="38"/>
      </w:r>
      <w:r w:rsidRPr="00880616">
        <w:rPr>
          <w:rFonts w:asciiTheme="minorHAnsi" w:hAnsiTheme="minorHAnsi" w:cstheme="minorHAnsi"/>
        </w:rPr>
        <w:t xml:space="preserve"> dni roboczych od zakończenia okresu rozliczeniowego</w:t>
      </w:r>
      <w:r w:rsidR="00280730" w:rsidRPr="00880616">
        <w:rPr>
          <w:rFonts w:asciiTheme="minorHAnsi" w:hAnsiTheme="minorHAnsi" w:cstheme="minorHAnsi"/>
        </w:rPr>
        <w:t>.</w:t>
      </w:r>
    </w:p>
    <w:p w14:paraId="27EC55DA" w14:textId="062236D5" w:rsidR="00280730" w:rsidRPr="00880616" w:rsidRDefault="00280730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K</w:t>
      </w:r>
      <w:r w:rsidR="00C831D4" w:rsidRPr="00880616">
        <w:rPr>
          <w:rFonts w:asciiTheme="minorHAnsi" w:hAnsiTheme="minorHAnsi" w:cstheme="minorHAnsi"/>
        </w:rPr>
        <w:t xml:space="preserve">ońcowy wniosek o płatność </w:t>
      </w:r>
      <w:r w:rsidRPr="00880616">
        <w:rPr>
          <w:rFonts w:asciiTheme="minorHAnsi" w:hAnsiTheme="minorHAnsi" w:cstheme="minorHAnsi"/>
        </w:rPr>
        <w:t xml:space="preserve">Beneficjent składa </w:t>
      </w:r>
      <w:r w:rsidR="00C831D4" w:rsidRPr="00880616">
        <w:rPr>
          <w:rFonts w:asciiTheme="minorHAnsi" w:hAnsiTheme="minorHAnsi" w:cstheme="minorHAnsi"/>
        </w:rPr>
        <w:t xml:space="preserve">w terminie do 30 dni kalendarzowych od </w:t>
      </w:r>
      <w:r w:rsidR="004B4F6E" w:rsidRPr="00880616">
        <w:rPr>
          <w:rFonts w:asciiTheme="minorHAnsi" w:hAnsiTheme="minorHAnsi" w:cstheme="minorHAnsi"/>
        </w:rPr>
        <w:t xml:space="preserve">dnia zakończenia realizacji </w:t>
      </w:r>
      <w:r w:rsidR="00952FDC">
        <w:rPr>
          <w:rFonts w:asciiTheme="minorHAnsi" w:hAnsiTheme="minorHAnsi" w:cstheme="minorHAnsi"/>
        </w:rPr>
        <w:t>P</w:t>
      </w:r>
      <w:r w:rsidR="004B4F6E" w:rsidRPr="00880616">
        <w:rPr>
          <w:rFonts w:asciiTheme="minorHAnsi" w:hAnsiTheme="minorHAnsi" w:cstheme="minorHAnsi"/>
        </w:rPr>
        <w:t>rojektu</w:t>
      </w:r>
      <w:r w:rsidR="00C831D4" w:rsidRPr="00880616">
        <w:rPr>
          <w:rFonts w:asciiTheme="minorHAnsi" w:hAnsiTheme="minorHAnsi" w:cstheme="minorHAnsi"/>
        </w:rPr>
        <w:t xml:space="preserve">. </w:t>
      </w:r>
      <w:bookmarkStart w:id="30" w:name="_Hlk43131973"/>
    </w:p>
    <w:p w14:paraId="30A66656" w14:textId="699E45D8" w:rsidR="002E7B2C" w:rsidRPr="00880616" w:rsidRDefault="00C831D4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Brak </w:t>
      </w:r>
      <w:r w:rsidRPr="00880616">
        <w:rPr>
          <w:rFonts w:asciiTheme="minorHAnsi" w:hAnsiTheme="minorHAnsi" w:cstheme="minorHAnsi"/>
          <w:spacing w:val="-4"/>
        </w:rPr>
        <w:t>poniesionych wydatków w ramach Projektu nie zwalnia Beneficjenta z obowiązku przedkładania</w:t>
      </w:r>
      <w:r w:rsidRPr="00880616">
        <w:rPr>
          <w:rFonts w:asciiTheme="minorHAnsi" w:hAnsiTheme="minorHAnsi" w:cstheme="minorHAnsi"/>
        </w:rPr>
        <w:t xml:space="preserve">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="001D6436" w:rsidRPr="00880616">
        <w:rPr>
          <w:rFonts w:asciiTheme="minorHAnsi" w:hAnsiTheme="minorHAnsi" w:cstheme="minorHAnsi"/>
        </w:rPr>
        <w:t xml:space="preserve">wniosku </w:t>
      </w:r>
      <w:r w:rsidR="00346DFA">
        <w:rPr>
          <w:rFonts w:asciiTheme="minorHAnsi" w:hAnsiTheme="minorHAnsi" w:cstheme="minorHAnsi"/>
        </w:rPr>
        <w:t xml:space="preserve">o płatność </w:t>
      </w:r>
      <w:r w:rsidR="001D6436" w:rsidRPr="00880616">
        <w:rPr>
          <w:rFonts w:asciiTheme="minorHAnsi" w:hAnsiTheme="minorHAnsi" w:cstheme="minorHAnsi"/>
        </w:rPr>
        <w:t>z </w:t>
      </w:r>
      <w:r w:rsidRPr="00880616">
        <w:rPr>
          <w:rFonts w:asciiTheme="minorHAnsi" w:hAnsiTheme="minorHAnsi" w:cstheme="minorHAnsi"/>
        </w:rPr>
        <w:t xml:space="preserve">wypełnioną częścią sprawozdawczą z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</w:t>
      </w:r>
      <w:bookmarkEnd w:id="30"/>
      <w:r w:rsidR="003971C5" w:rsidRPr="00880616">
        <w:rPr>
          <w:rFonts w:asciiTheme="minorHAnsi" w:hAnsiTheme="minorHAnsi" w:cstheme="minorHAnsi"/>
        </w:rPr>
        <w:t>.</w:t>
      </w:r>
    </w:p>
    <w:p w14:paraId="7AB0B86C" w14:textId="77777777" w:rsidR="002E7B2C" w:rsidRPr="00880616" w:rsidRDefault="002E7B2C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Rozliczeniu </w:t>
      </w:r>
      <w:r w:rsidR="00B87606" w:rsidRPr="00880616">
        <w:rPr>
          <w:rFonts w:asciiTheme="minorHAnsi" w:hAnsiTheme="minorHAnsi" w:cstheme="minorHAnsi"/>
        </w:rPr>
        <w:t xml:space="preserve">we wnioskach o płatność </w:t>
      </w:r>
      <w:r w:rsidRPr="00880616">
        <w:rPr>
          <w:rFonts w:asciiTheme="minorHAnsi" w:hAnsiTheme="minorHAnsi" w:cstheme="minorHAnsi"/>
        </w:rPr>
        <w:t xml:space="preserve">podlegają </w:t>
      </w:r>
      <w:r w:rsidR="00AB485E" w:rsidRPr="00880616">
        <w:rPr>
          <w:rFonts w:asciiTheme="minorHAnsi" w:hAnsiTheme="minorHAnsi" w:cstheme="minorHAnsi"/>
        </w:rPr>
        <w:t>wył</w:t>
      </w:r>
      <w:r w:rsidR="0075416E" w:rsidRPr="00880616">
        <w:rPr>
          <w:rFonts w:asciiTheme="minorHAnsi" w:hAnsiTheme="minorHAnsi" w:cstheme="minorHAnsi"/>
        </w:rPr>
        <w:t>ą</w:t>
      </w:r>
      <w:r w:rsidR="00AB485E" w:rsidRPr="00880616">
        <w:rPr>
          <w:rFonts w:asciiTheme="minorHAnsi" w:hAnsiTheme="minorHAnsi" w:cstheme="minorHAnsi"/>
        </w:rPr>
        <w:t>cznie</w:t>
      </w:r>
      <w:r w:rsidRPr="00880616">
        <w:rPr>
          <w:rFonts w:asciiTheme="minorHAnsi" w:hAnsiTheme="minorHAnsi" w:cstheme="minorHAnsi"/>
        </w:rPr>
        <w:t xml:space="preserve"> wydatki </w:t>
      </w:r>
      <w:r w:rsidR="00B87606" w:rsidRPr="00880616">
        <w:rPr>
          <w:rFonts w:asciiTheme="minorHAnsi" w:hAnsiTheme="minorHAnsi" w:cstheme="minorHAnsi"/>
        </w:rPr>
        <w:t>kwalifikowalne.</w:t>
      </w:r>
    </w:p>
    <w:p w14:paraId="689FF680" w14:textId="77777777" w:rsidR="00C831D4" w:rsidRPr="00880616" w:rsidRDefault="00D00AF9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</w:t>
      </w:r>
      <w:r w:rsidR="00C831D4" w:rsidRPr="00880616">
        <w:rPr>
          <w:rFonts w:asciiTheme="minorHAnsi" w:hAnsiTheme="minorHAnsi" w:cstheme="minorHAnsi"/>
        </w:rPr>
        <w:t xml:space="preserve"> drugim i kolejnych wnioskach o p</w:t>
      </w:r>
      <w:r w:rsidR="001D6436" w:rsidRPr="00880616">
        <w:rPr>
          <w:rFonts w:asciiTheme="minorHAnsi" w:hAnsiTheme="minorHAnsi" w:cstheme="minorHAnsi"/>
        </w:rPr>
        <w:t xml:space="preserve">łatność </w:t>
      </w:r>
      <w:r w:rsidRPr="00880616">
        <w:rPr>
          <w:rFonts w:asciiTheme="minorHAnsi" w:hAnsiTheme="minorHAnsi" w:cstheme="minorHAnsi"/>
        </w:rPr>
        <w:t xml:space="preserve">Beneficjent informuje </w:t>
      </w:r>
      <w:r w:rsidR="001D6436" w:rsidRPr="00880616">
        <w:rPr>
          <w:rFonts w:asciiTheme="minorHAnsi" w:hAnsiTheme="minorHAnsi" w:cstheme="minorHAnsi"/>
        </w:rPr>
        <w:t>o kwocie poniesionych w </w:t>
      </w:r>
      <w:r w:rsidR="00C831D4" w:rsidRPr="00880616">
        <w:rPr>
          <w:rFonts w:asciiTheme="minorHAnsi" w:hAnsiTheme="minorHAnsi" w:cstheme="minorHAnsi"/>
        </w:rPr>
        <w:t>ramach Projektu wydatków</w:t>
      </w:r>
      <w:r w:rsidR="008C7D30" w:rsidRPr="00880616">
        <w:rPr>
          <w:rFonts w:asciiTheme="minorHAnsi" w:hAnsiTheme="minorHAnsi" w:cstheme="minorHAnsi"/>
        </w:rPr>
        <w:t xml:space="preserve"> w ramach kosztów</w:t>
      </w:r>
      <w:r w:rsidR="00C831D4" w:rsidRPr="00880616">
        <w:rPr>
          <w:rFonts w:asciiTheme="minorHAnsi" w:hAnsiTheme="minorHAnsi" w:cstheme="minorHAnsi"/>
        </w:rPr>
        <w:t xml:space="preserve"> bezpośrednich i </w:t>
      </w:r>
      <w:r w:rsidR="008C7D30" w:rsidRPr="00880616">
        <w:rPr>
          <w:rFonts w:asciiTheme="minorHAnsi" w:hAnsiTheme="minorHAnsi" w:cstheme="minorHAnsi"/>
        </w:rPr>
        <w:t xml:space="preserve">kosztów </w:t>
      </w:r>
      <w:r w:rsidR="00C831D4" w:rsidRPr="00880616">
        <w:rPr>
          <w:rFonts w:asciiTheme="minorHAnsi" w:hAnsiTheme="minorHAnsi" w:cstheme="minorHAnsi"/>
        </w:rPr>
        <w:t>pośrednich</w:t>
      </w:r>
      <w:r w:rsidR="004658A8" w:rsidRPr="00880616">
        <w:rPr>
          <w:rFonts w:asciiTheme="minorHAnsi" w:hAnsiTheme="minorHAnsi" w:cstheme="minorHAnsi"/>
        </w:rPr>
        <w:t xml:space="preserve">, w tym o </w:t>
      </w:r>
      <w:r w:rsidRPr="00880616">
        <w:rPr>
          <w:rFonts w:asciiTheme="minorHAnsi" w:hAnsiTheme="minorHAnsi" w:cstheme="minorHAnsi"/>
        </w:rPr>
        <w:t>rozliczanych</w:t>
      </w:r>
      <w:r w:rsidR="00C831D4" w:rsidRPr="00880616">
        <w:rPr>
          <w:rFonts w:asciiTheme="minorHAnsi" w:hAnsiTheme="minorHAnsi" w:cstheme="minorHAnsi"/>
        </w:rPr>
        <w:t xml:space="preserve"> staw</w:t>
      </w:r>
      <w:r w:rsidR="004658A8" w:rsidRPr="00880616">
        <w:rPr>
          <w:rFonts w:asciiTheme="minorHAnsi" w:hAnsiTheme="minorHAnsi" w:cstheme="minorHAnsi"/>
        </w:rPr>
        <w:t>ka</w:t>
      </w:r>
      <w:r w:rsidR="007C0671" w:rsidRPr="00880616">
        <w:rPr>
          <w:rFonts w:asciiTheme="minorHAnsi" w:hAnsiTheme="minorHAnsi" w:cstheme="minorHAnsi"/>
        </w:rPr>
        <w:t xml:space="preserve">mi </w:t>
      </w:r>
      <w:r w:rsidR="00C831D4" w:rsidRPr="00880616">
        <w:rPr>
          <w:rFonts w:asciiTheme="minorHAnsi" w:hAnsiTheme="minorHAnsi" w:cstheme="minorHAnsi"/>
        </w:rPr>
        <w:t>jednostkowy</w:t>
      </w:r>
      <w:r w:rsidR="007C0671" w:rsidRPr="00880616">
        <w:rPr>
          <w:rFonts w:asciiTheme="minorHAnsi" w:hAnsiTheme="minorHAnsi" w:cstheme="minorHAnsi"/>
        </w:rPr>
        <w:t>mi</w:t>
      </w:r>
      <w:r w:rsidR="00C831D4" w:rsidRPr="00880616">
        <w:rPr>
          <w:rStyle w:val="Odwoanieprzypisudolnego"/>
          <w:rFonts w:asciiTheme="minorHAnsi" w:hAnsiTheme="minorHAnsi" w:cstheme="minorHAnsi"/>
        </w:rPr>
        <w:footnoteReference w:id="39"/>
      </w:r>
      <w:r w:rsidR="004658A8" w:rsidRPr="00880616">
        <w:rPr>
          <w:rFonts w:asciiTheme="minorHAnsi" w:hAnsiTheme="minorHAnsi" w:cstheme="minorHAnsi"/>
        </w:rPr>
        <w:t>,</w:t>
      </w:r>
      <w:r w:rsidR="00C831D4" w:rsidRPr="00880616">
        <w:rPr>
          <w:rFonts w:asciiTheme="minorHAnsi" w:hAnsiTheme="minorHAnsi" w:cstheme="minorHAnsi"/>
        </w:rPr>
        <w:t xml:space="preserve"> oraz o postęp</w:t>
      </w:r>
      <w:r w:rsidRPr="00880616">
        <w:rPr>
          <w:rFonts w:asciiTheme="minorHAnsi" w:hAnsiTheme="minorHAnsi" w:cstheme="minorHAnsi"/>
        </w:rPr>
        <w:t>ie</w:t>
      </w:r>
      <w:r w:rsidR="00C831D4" w:rsidRPr="00880616">
        <w:rPr>
          <w:rFonts w:asciiTheme="minorHAnsi" w:hAnsiTheme="minorHAnsi" w:cstheme="minorHAnsi"/>
        </w:rPr>
        <w:t xml:space="preserve"> rzeczow</w:t>
      </w:r>
      <w:r w:rsidRPr="00880616">
        <w:rPr>
          <w:rFonts w:asciiTheme="minorHAnsi" w:hAnsiTheme="minorHAnsi" w:cstheme="minorHAnsi"/>
        </w:rPr>
        <w:t>ym</w:t>
      </w:r>
      <w:r w:rsidR="00C831D4" w:rsidRPr="00880616">
        <w:rPr>
          <w:rFonts w:asciiTheme="minorHAnsi" w:hAnsiTheme="minorHAnsi" w:cstheme="minorHAnsi"/>
        </w:rPr>
        <w:t xml:space="preserve"> Projektu.</w:t>
      </w:r>
    </w:p>
    <w:p w14:paraId="5BC082A9" w14:textId="159EE584" w:rsidR="00CB53F4" w:rsidRPr="00880616" w:rsidRDefault="00C831D4" w:rsidP="00C25053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t xml:space="preserve">Beneficjent zobowiązuje się </w:t>
      </w:r>
      <w:r w:rsidR="003F55A3" w:rsidRPr="00880616">
        <w:rPr>
          <w:rFonts w:asciiTheme="minorHAnsi" w:hAnsiTheme="minorHAnsi" w:cstheme="minorHAnsi"/>
          <w:spacing w:val="-6"/>
        </w:rPr>
        <w:t>na bieżąco wprowadzać do CST2021 do aplikacji SM EFS informacji</w:t>
      </w:r>
      <w:r w:rsidR="003F55A3" w:rsidRPr="00880616">
        <w:rPr>
          <w:rFonts w:asciiTheme="minorHAnsi" w:hAnsiTheme="minorHAnsi" w:cstheme="minorHAnsi"/>
        </w:rPr>
        <w:t xml:space="preserve"> o</w:t>
      </w:r>
      <w:r w:rsidR="00CE6BC1" w:rsidRPr="00880616">
        <w:rPr>
          <w:rFonts w:asciiTheme="minorHAnsi" w:hAnsiTheme="minorHAnsi" w:cstheme="minorHAnsi"/>
        </w:rPr>
        <w:t> </w:t>
      </w:r>
      <w:r w:rsidR="003F55A3" w:rsidRPr="00880616">
        <w:rPr>
          <w:rFonts w:asciiTheme="minorHAnsi" w:hAnsiTheme="minorHAnsi" w:cstheme="minorHAnsi"/>
        </w:rPr>
        <w:t xml:space="preserve">wszystkich uczestnikach </w:t>
      </w:r>
      <w:r w:rsidR="00952FDC">
        <w:rPr>
          <w:rFonts w:asciiTheme="minorHAnsi" w:hAnsiTheme="minorHAnsi" w:cstheme="minorHAnsi"/>
        </w:rPr>
        <w:t>P</w:t>
      </w:r>
      <w:r w:rsidR="003F55A3" w:rsidRPr="00880616">
        <w:rPr>
          <w:rFonts w:asciiTheme="minorHAnsi" w:hAnsiTheme="minorHAnsi" w:cstheme="minorHAnsi"/>
        </w:rPr>
        <w:t xml:space="preserve">rojektu, którzy zostali objęci wsparciem w danym okresie sprawozdawczym oraz </w:t>
      </w:r>
      <w:r w:rsidRPr="00880616">
        <w:rPr>
          <w:rFonts w:asciiTheme="minorHAnsi" w:hAnsiTheme="minorHAnsi" w:cstheme="minorHAnsi"/>
        </w:rPr>
        <w:t>do przedkładania wraz z drugim i kolejnymi wnioskami o płatność</w:t>
      </w:r>
      <w:r w:rsidR="003F55A3" w:rsidRPr="00880616">
        <w:rPr>
          <w:rFonts w:asciiTheme="minorHAnsi" w:hAnsiTheme="minorHAnsi" w:cstheme="minorHAnsi"/>
        </w:rPr>
        <w:t xml:space="preserve"> tych</w:t>
      </w:r>
      <w:r w:rsidRPr="00880616">
        <w:rPr>
          <w:rFonts w:asciiTheme="minorHAnsi" w:hAnsiTheme="minorHAnsi" w:cstheme="minorHAnsi"/>
        </w:rPr>
        <w:t xml:space="preserve"> informacji, zgodnie z zakresem określonym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w załączniku nr </w:t>
      </w:r>
      <w:r w:rsidR="009E1845">
        <w:rPr>
          <w:rFonts w:asciiTheme="minorHAnsi" w:hAnsiTheme="minorHAnsi" w:cstheme="minorHAnsi"/>
          <w:shd w:val="clear" w:color="auto" w:fill="FFFFFF" w:themeFill="background1"/>
        </w:rPr>
        <w:t>1</w:t>
      </w:r>
      <w:r w:rsidR="009E1845"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 xml:space="preserve">do </w:t>
      </w:r>
      <w:r w:rsidR="009E1845">
        <w:rPr>
          <w:rFonts w:asciiTheme="minorHAnsi" w:hAnsiTheme="minorHAnsi" w:cstheme="minorHAnsi"/>
        </w:rPr>
        <w:t>Wytycznych dotyczących monitorowania postępu rzeczowego realizacji programów na lata 2021-2027</w:t>
      </w:r>
      <w:r w:rsidR="000B2A38" w:rsidRPr="00F62BDA">
        <w:rPr>
          <w:rFonts w:asciiTheme="minorHAnsi" w:hAnsiTheme="minorHAnsi" w:cstheme="minorHAnsi"/>
          <w:strike/>
        </w:rPr>
        <w:t>,</w:t>
      </w:r>
      <w:r w:rsidRPr="00F62BDA">
        <w:rPr>
          <w:rFonts w:asciiTheme="minorHAnsi" w:hAnsiTheme="minorHAnsi" w:cstheme="minorHAnsi"/>
          <w:strike/>
        </w:rPr>
        <w:t xml:space="preserve"> </w:t>
      </w:r>
      <w:r w:rsidR="003F55A3" w:rsidRPr="00F62BDA">
        <w:rPr>
          <w:rFonts w:asciiTheme="minorHAnsi" w:eastAsia="Calibri" w:hAnsiTheme="minorHAnsi" w:cstheme="minorHAnsi"/>
          <w:strike/>
          <w:lang w:eastAsia="en-US"/>
        </w:rPr>
        <w:t>a także</w:t>
      </w:r>
      <w:r w:rsidRPr="00F62BDA">
        <w:rPr>
          <w:rFonts w:asciiTheme="minorHAnsi" w:eastAsia="Calibri" w:hAnsiTheme="minorHAnsi" w:cstheme="minorHAnsi"/>
          <w:strike/>
          <w:lang w:eastAsia="en-US"/>
        </w:rPr>
        <w:t xml:space="preserve"> dokumentów, o</w:t>
      </w:r>
      <w:r w:rsidR="00CE6BC1" w:rsidRPr="00F62BDA">
        <w:rPr>
          <w:rFonts w:asciiTheme="minorHAnsi" w:eastAsia="Calibri" w:hAnsiTheme="minorHAnsi" w:cstheme="minorHAnsi"/>
          <w:strike/>
          <w:lang w:eastAsia="en-US"/>
        </w:rPr>
        <w:t> </w:t>
      </w:r>
      <w:r w:rsidRPr="00F62BDA">
        <w:rPr>
          <w:rFonts w:asciiTheme="minorHAnsi" w:eastAsia="Calibri" w:hAnsiTheme="minorHAnsi" w:cstheme="minorHAnsi"/>
          <w:strike/>
          <w:lang w:eastAsia="en-US"/>
        </w:rPr>
        <w:t xml:space="preserve">których mowa </w:t>
      </w:r>
      <w:r w:rsidRPr="00F62BDA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 xml:space="preserve">w § </w:t>
      </w:r>
      <w:r w:rsidR="00955B99" w:rsidRPr="00F62BDA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>14</w:t>
      </w:r>
      <w:r w:rsidR="00475E94" w:rsidRPr="00F62BDA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 xml:space="preserve"> </w:t>
      </w:r>
      <w:r w:rsidRPr="00F62BDA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>ust. 4</w:t>
      </w:r>
      <w:r w:rsidRPr="00F62BDA">
        <w:rPr>
          <w:rFonts w:asciiTheme="minorHAnsi" w:eastAsia="Calibri" w:hAnsiTheme="minorHAnsi" w:cstheme="minorHAnsi"/>
          <w:strike/>
          <w:lang w:eastAsia="en-US"/>
        </w:rPr>
        <w:t xml:space="preserve"> Umowy</w:t>
      </w:r>
      <w:r w:rsidRPr="00F62BDA">
        <w:rPr>
          <w:rFonts w:asciiTheme="minorHAnsi" w:eastAsia="Calibri" w:hAnsiTheme="minorHAnsi" w:cstheme="minorHAnsi"/>
          <w:strike/>
          <w:vertAlign w:val="superscript"/>
          <w:lang w:eastAsia="en-US"/>
        </w:rPr>
        <w:footnoteReference w:id="40"/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03617865" w14:textId="1A5483E4" w:rsidR="0044251D" w:rsidRPr="00880616" w:rsidRDefault="003D384F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niezłożenia wniosku o płatność</w:t>
      </w:r>
      <w:r w:rsidR="000F11BD" w:rsidRPr="00880616">
        <w:rPr>
          <w:rFonts w:asciiTheme="minorHAnsi" w:hAnsiTheme="minorHAnsi" w:cstheme="minorHAnsi"/>
        </w:rPr>
        <w:t xml:space="preserve"> </w:t>
      </w:r>
      <w:r w:rsidR="00773061" w:rsidRPr="00880616">
        <w:rPr>
          <w:rFonts w:asciiTheme="minorHAnsi" w:hAnsiTheme="minorHAnsi" w:cstheme="minorHAnsi"/>
        </w:rPr>
        <w:t>na kwotę wydatków kwalifikowalnych zgodnie z</w:t>
      </w:r>
      <w:r w:rsidR="00B97A48" w:rsidRPr="00880616">
        <w:rPr>
          <w:rFonts w:asciiTheme="minorHAnsi" w:hAnsiTheme="minorHAnsi" w:cstheme="minorHAnsi"/>
        </w:rPr>
        <w:t> </w:t>
      </w:r>
      <w:r w:rsidR="00773061" w:rsidRPr="00880616">
        <w:rPr>
          <w:rFonts w:asciiTheme="minorHAnsi" w:hAnsiTheme="minorHAnsi" w:cstheme="minorHAnsi"/>
        </w:rPr>
        <w:t xml:space="preserve">harmonogramem płatności, o którym mowa w § 10 </w:t>
      </w:r>
      <w:r w:rsidR="000F11BD" w:rsidRPr="00880616">
        <w:rPr>
          <w:rFonts w:asciiTheme="minorHAnsi" w:hAnsiTheme="minorHAnsi" w:cstheme="minorHAnsi"/>
        </w:rPr>
        <w:t>ust. 1 l</w:t>
      </w:r>
      <w:r w:rsidR="00773061" w:rsidRPr="00880616">
        <w:rPr>
          <w:rFonts w:asciiTheme="minorHAnsi" w:hAnsiTheme="minorHAnsi" w:cstheme="minorHAnsi"/>
        </w:rPr>
        <w:t xml:space="preserve">ub niezwrócenia </w:t>
      </w:r>
      <w:r w:rsidR="00773061" w:rsidRPr="00880616">
        <w:rPr>
          <w:rFonts w:asciiTheme="minorHAnsi" w:hAnsiTheme="minorHAnsi" w:cstheme="minorHAnsi"/>
          <w:spacing w:val="-2"/>
        </w:rPr>
        <w:lastRenderedPageBreak/>
        <w:t xml:space="preserve">niewykorzystanej części zaliczki </w:t>
      </w:r>
      <w:r w:rsidR="000F11BD" w:rsidRPr="00880616">
        <w:rPr>
          <w:rFonts w:asciiTheme="minorHAnsi" w:hAnsiTheme="minorHAnsi" w:cstheme="minorHAnsi"/>
          <w:spacing w:val="-2"/>
        </w:rPr>
        <w:t>wynikającej z aktualizacji harmonogramu</w:t>
      </w:r>
      <w:r w:rsidR="00B97A48" w:rsidRPr="00880616">
        <w:rPr>
          <w:rFonts w:asciiTheme="minorHAnsi" w:hAnsiTheme="minorHAnsi" w:cstheme="minorHAnsi"/>
          <w:spacing w:val="-2"/>
        </w:rPr>
        <w:t xml:space="preserve"> płatno</w:t>
      </w:r>
      <w:r w:rsidR="00CB5D0D" w:rsidRPr="00880616">
        <w:rPr>
          <w:rFonts w:asciiTheme="minorHAnsi" w:hAnsiTheme="minorHAnsi" w:cstheme="minorHAnsi"/>
          <w:spacing w:val="-2"/>
        </w:rPr>
        <w:t>ś</w:t>
      </w:r>
      <w:r w:rsidR="00B97A48" w:rsidRPr="00880616">
        <w:rPr>
          <w:rFonts w:asciiTheme="minorHAnsi" w:hAnsiTheme="minorHAnsi" w:cstheme="minorHAnsi"/>
          <w:spacing w:val="-2"/>
        </w:rPr>
        <w:t>ci</w:t>
      </w:r>
      <w:r w:rsidR="000F11BD" w:rsidRPr="00880616">
        <w:rPr>
          <w:rFonts w:asciiTheme="minorHAnsi" w:hAnsiTheme="minorHAnsi" w:cstheme="minorHAnsi"/>
          <w:spacing w:val="-2"/>
        </w:rPr>
        <w:t>, o której</w:t>
      </w:r>
      <w:r w:rsidR="000F11BD" w:rsidRPr="00880616">
        <w:rPr>
          <w:rFonts w:asciiTheme="minorHAnsi" w:hAnsiTheme="minorHAnsi" w:cstheme="minorHAnsi"/>
        </w:rPr>
        <w:t xml:space="preserve"> </w:t>
      </w:r>
      <w:r w:rsidR="000F11BD" w:rsidRPr="00880616">
        <w:rPr>
          <w:rFonts w:asciiTheme="minorHAnsi" w:hAnsiTheme="minorHAnsi" w:cstheme="minorHAnsi"/>
          <w:spacing w:val="-2"/>
        </w:rPr>
        <w:t xml:space="preserve">mowa w § 10 ust. 6, </w:t>
      </w:r>
      <w:r w:rsidR="00773061" w:rsidRPr="00880616">
        <w:rPr>
          <w:rFonts w:asciiTheme="minorHAnsi" w:hAnsiTheme="minorHAnsi" w:cstheme="minorHAnsi"/>
          <w:spacing w:val="-2"/>
        </w:rPr>
        <w:t>od środków pozostałych do rozliczenia, przekazanych w ramach zaliczki</w:t>
      </w:r>
      <w:r w:rsidR="00773061" w:rsidRPr="00880616">
        <w:rPr>
          <w:rFonts w:asciiTheme="minorHAnsi" w:hAnsiTheme="minorHAnsi" w:cstheme="minorHAnsi"/>
        </w:rPr>
        <w:t xml:space="preserve"> nalicza s</w:t>
      </w:r>
      <w:r w:rsidR="00773061" w:rsidRPr="00880616">
        <w:rPr>
          <w:rFonts w:asciiTheme="minorHAnsi" w:hAnsiTheme="minorHAnsi" w:cstheme="minorHAnsi"/>
          <w:spacing w:val="-4"/>
        </w:rPr>
        <w:t xml:space="preserve">ię odsetki. </w:t>
      </w:r>
      <w:r w:rsidR="00D7454F">
        <w:rPr>
          <w:rFonts w:asciiTheme="minorHAnsi" w:hAnsiTheme="minorHAnsi" w:cstheme="minorHAnsi"/>
          <w:spacing w:val="-4"/>
        </w:rPr>
        <w:t>P</w:t>
      </w:r>
      <w:r w:rsidR="00CB5D0D" w:rsidRPr="00880616">
        <w:rPr>
          <w:rFonts w:asciiTheme="minorHAnsi" w:hAnsiTheme="minorHAnsi" w:cstheme="minorHAnsi"/>
          <w:spacing w:val="-4"/>
        </w:rPr>
        <w:t>rzepisy a</w:t>
      </w:r>
      <w:r w:rsidRPr="00880616">
        <w:rPr>
          <w:rFonts w:asciiTheme="minorHAnsi" w:hAnsiTheme="minorHAnsi" w:cstheme="minorHAnsi"/>
          <w:spacing w:val="-4"/>
        </w:rPr>
        <w:t>rt. 189 ust</w:t>
      </w:r>
      <w:r w:rsidR="00F51A1F" w:rsidRPr="00880616">
        <w:rPr>
          <w:rFonts w:asciiTheme="minorHAnsi" w:hAnsiTheme="minorHAnsi" w:cstheme="minorHAnsi"/>
          <w:spacing w:val="-4"/>
        </w:rPr>
        <w:t>.</w:t>
      </w:r>
      <w:r w:rsidRPr="00880616">
        <w:rPr>
          <w:rFonts w:asciiTheme="minorHAnsi" w:hAnsiTheme="minorHAnsi" w:cstheme="minorHAnsi"/>
          <w:spacing w:val="-4"/>
        </w:rPr>
        <w:t xml:space="preserve"> </w:t>
      </w:r>
      <w:r w:rsidR="00773061" w:rsidRPr="00880616">
        <w:rPr>
          <w:rFonts w:asciiTheme="minorHAnsi" w:hAnsiTheme="minorHAnsi" w:cstheme="minorHAnsi"/>
          <w:spacing w:val="-4"/>
        </w:rPr>
        <w:t>2-</w:t>
      </w:r>
      <w:r w:rsidR="00CB5D0D" w:rsidRPr="00880616">
        <w:rPr>
          <w:rFonts w:asciiTheme="minorHAnsi" w:hAnsiTheme="minorHAnsi" w:cstheme="minorHAnsi"/>
          <w:spacing w:val="-4"/>
        </w:rPr>
        <w:t>5</w:t>
      </w:r>
      <w:r w:rsidRPr="00880616">
        <w:rPr>
          <w:rFonts w:asciiTheme="minorHAnsi" w:hAnsiTheme="minorHAnsi" w:cstheme="minorHAnsi"/>
          <w:spacing w:val="-4"/>
        </w:rPr>
        <w:t xml:space="preserve"> ustawy o finansach</w:t>
      </w:r>
      <w:r w:rsidRPr="00880616">
        <w:rPr>
          <w:rFonts w:asciiTheme="minorHAnsi" w:hAnsiTheme="minorHAnsi" w:cstheme="minorHAnsi"/>
        </w:rPr>
        <w:t xml:space="preserve"> publicznych</w:t>
      </w:r>
      <w:r w:rsidR="00773061" w:rsidRPr="00880616">
        <w:rPr>
          <w:rFonts w:asciiTheme="minorHAnsi" w:hAnsiTheme="minorHAnsi" w:cstheme="minorHAnsi"/>
        </w:rPr>
        <w:t xml:space="preserve"> stosuje się odpowiednio</w:t>
      </w:r>
      <w:r w:rsidRPr="00880616">
        <w:rPr>
          <w:rFonts w:asciiTheme="minorHAnsi" w:hAnsiTheme="minorHAnsi" w:cstheme="minorHAnsi"/>
        </w:rPr>
        <w:t xml:space="preserve">. </w:t>
      </w:r>
    </w:p>
    <w:p w14:paraId="4D547CDA" w14:textId="77777777" w:rsidR="00C831D4" w:rsidRPr="00880616" w:rsidRDefault="003D3C02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W przypadku, gdy opisywany we wniosku o płatność postęp rzeczowy i rozliczane w nim wydatki </w:t>
      </w:r>
      <w:r w:rsidRPr="00880616">
        <w:rPr>
          <w:rFonts w:asciiTheme="minorHAnsi" w:hAnsiTheme="minorHAnsi" w:cstheme="minorHAnsi"/>
          <w:spacing w:val="-4"/>
        </w:rPr>
        <w:t>dotyczą działań</w:t>
      </w:r>
      <w:r w:rsidR="00DA40BC" w:rsidRPr="00880616">
        <w:rPr>
          <w:rFonts w:asciiTheme="minorHAnsi" w:hAnsiTheme="minorHAnsi" w:cstheme="minorHAnsi"/>
          <w:spacing w:val="-4"/>
        </w:rPr>
        <w:t>, przy realizacji których zgodnie z Wnioskiem</w:t>
      </w:r>
      <w:r w:rsidRPr="00880616">
        <w:rPr>
          <w:rFonts w:asciiTheme="minorHAnsi" w:hAnsiTheme="minorHAnsi" w:cstheme="minorHAnsi"/>
          <w:spacing w:val="-4"/>
        </w:rPr>
        <w:t>, powinny być stosowane</w:t>
      </w:r>
      <w:r w:rsidRPr="00880616">
        <w:rPr>
          <w:rFonts w:asciiTheme="minorHAnsi" w:eastAsia="Calibri" w:hAnsiTheme="minorHAnsi" w:cstheme="minorHAnsi"/>
          <w:lang w:eastAsia="en-US"/>
        </w:rPr>
        <w:t xml:space="preserve"> zasady równościowe</w:t>
      </w:r>
      <w:r w:rsidR="00DA40BC" w:rsidRPr="00880616">
        <w:rPr>
          <w:rFonts w:asciiTheme="minorHAnsi" w:eastAsia="Calibri" w:hAnsiTheme="minorHAnsi" w:cstheme="minorHAnsi"/>
          <w:lang w:eastAsia="en-US"/>
        </w:rPr>
        <w:t xml:space="preserve">, </w:t>
      </w:r>
      <w:r w:rsidRPr="00880616">
        <w:rPr>
          <w:rFonts w:asciiTheme="minorHAnsi" w:eastAsia="Calibri" w:hAnsiTheme="minorHAnsi" w:cstheme="minorHAnsi"/>
          <w:lang w:eastAsia="en-US"/>
        </w:rPr>
        <w:t xml:space="preserve">Beneficjent zobowiązany jest do wykazania i opisania we wniosku o płatność, które z działań zaplanowanych we </w:t>
      </w:r>
      <w:r w:rsidR="00DA40BC" w:rsidRPr="00880616">
        <w:rPr>
          <w:rFonts w:asciiTheme="minorHAnsi" w:eastAsia="Calibri" w:hAnsiTheme="minorHAnsi" w:cstheme="minorHAnsi"/>
          <w:lang w:eastAsia="en-US"/>
        </w:rPr>
        <w:t xml:space="preserve">Wniosku </w:t>
      </w:r>
      <w:r w:rsidRPr="00880616">
        <w:rPr>
          <w:rFonts w:asciiTheme="minorHAnsi" w:eastAsia="Calibri" w:hAnsiTheme="minorHAnsi" w:cstheme="minorHAnsi"/>
          <w:lang w:eastAsia="en-US"/>
        </w:rPr>
        <w:t xml:space="preserve">zostały już zrealizowane oraz w jaki sposób ich realizacja wpłynęła na sytuację osób z niepełnosprawnościami, a także na równość kobiet i mężczyzn lub innych grup wskazanych we </w:t>
      </w:r>
      <w:r w:rsidR="00DA40BC" w:rsidRPr="00880616">
        <w:rPr>
          <w:rFonts w:asciiTheme="minorHAnsi" w:eastAsia="Calibri" w:hAnsiTheme="minorHAnsi" w:cstheme="minorHAnsi"/>
          <w:lang w:eastAsia="en-US"/>
        </w:rPr>
        <w:t>Wniosku</w:t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3D469FF2" w14:textId="37548D35" w:rsidR="00C1649A" w:rsidRPr="00880616" w:rsidRDefault="00C831D4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jest zobowiązany do rozliczenia całości otrzymanego dofinansowania wraz z wkładem własnym w końcowym wniosku o płatność</w:t>
      </w:r>
      <w:r w:rsidR="004D7E9A">
        <w:rPr>
          <w:rFonts w:asciiTheme="minorHAnsi" w:hAnsiTheme="minorHAnsi" w:cstheme="minorHAnsi"/>
        </w:rPr>
        <w:t>, zgodnie ze źródłami finansowania określonymi we Wniosku</w:t>
      </w:r>
      <w:r w:rsidRPr="00880616">
        <w:rPr>
          <w:rFonts w:asciiTheme="minorHAnsi" w:hAnsiTheme="minorHAnsi" w:cstheme="minorHAnsi"/>
        </w:rPr>
        <w:t>. W przypadku, gdy z końcowego rozliczenia wynika, że dofinansowanie nie zostało w</w:t>
      </w:r>
      <w:r w:rsidR="00404C3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całości wykorzystane na wydatki kwalifikowalne, Beneficjent </w:t>
      </w:r>
      <w:r w:rsidR="00B26EF5" w:rsidRPr="00880616">
        <w:rPr>
          <w:rFonts w:asciiTheme="minorHAnsi" w:hAnsiTheme="minorHAnsi" w:cstheme="minorHAnsi"/>
        </w:rPr>
        <w:t xml:space="preserve">bez wezwania </w:t>
      </w:r>
      <w:r w:rsidRPr="00880616">
        <w:rPr>
          <w:rFonts w:asciiTheme="minorHAnsi" w:hAnsiTheme="minorHAnsi" w:cstheme="minorHAnsi"/>
        </w:rPr>
        <w:t>zwraca tę część dofinansowania w</w:t>
      </w:r>
      <w:r w:rsidR="00404C3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terminie 30 dni kalendarzowych od dnia </w:t>
      </w:r>
      <w:r w:rsidR="005C344B" w:rsidRPr="00880616">
        <w:rPr>
          <w:rFonts w:asciiTheme="minorHAnsi" w:hAnsiTheme="minorHAnsi" w:cstheme="minorHAnsi"/>
        </w:rPr>
        <w:t xml:space="preserve">zakończenia realizacji </w:t>
      </w:r>
      <w:r w:rsidR="00952FDC">
        <w:rPr>
          <w:rFonts w:asciiTheme="minorHAnsi" w:hAnsiTheme="minorHAnsi" w:cstheme="minorHAnsi"/>
        </w:rPr>
        <w:t>P</w:t>
      </w:r>
      <w:r w:rsidR="005C344B" w:rsidRPr="00880616">
        <w:rPr>
          <w:rFonts w:asciiTheme="minorHAnsi" w:hAnsiTheme="minorHAnsi" w:cstheme="minorHAnsi"/>
        </w:rPr>
        <w:t>rojektu.</w:t>
      </w:r>
      <w:r w:rsidRPr="00880616">
        <w:rPr>
          <w:rFonts w:asciiTheme="minorHAnsi" w:hAnsiTheme="minorHAnsi" w:cstheme="minorHAnsi"/>
        </w:rPr>
        <w:t xml:space="preserve"> W przypadku niedokonania zwrotu zgodnie ze zdaniem drugim, stosuje się przepisy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C83DE2" w:rsidRPr="00880616">
        <w:rPr>
          <w:rFonts w:asciiTheme="minorHAnsi" w:hAnsiTheme="minorHAnsi" w:cstheme="minorHAnsi"/>
          <w:shd w:val="clear" w:color="auto" w:fill="FFFFFF" w:themeFill="background1"/>
        </w:rPr>
        <w:t>1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>Umowy.</w:t>
      </w:r>
    </w:p>
    <w:p w14:paraId="5972DE34" w14:textId="41B9F9C1" w:rsidR="00C831D4" w:rsidRPr="00880616" w:rsidRDefault="00C831D4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Zwrotu środków w ramach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 dokonuje się</w:t>
      </w:r>
      <w:r w:rsidR="00100D79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na </w:t>
      </w:r>
      <w:r w:rsidR="000614D3" w:rsidRPr="00880616">
        <w:rPr>
          <w:rFonts w:asciiTheme="minorHAnsi" w:hAnsiTheme="minorHAnsi" w:cstheme="minorHAnsi"/>
        </w:rPr>
        <w:t xml:space="preserve">rachunek bankowy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="000614D3" w:rsidRPr="00880616">
        <w:rPr>
          <w:rFonts w:asciiTheme="minorHAnsi" w:hAnsiTheme="minorHAnsi" w:cstheme="minorHAnsi"/>
        </w:rPr>
        <w:t>dla zwrotu środków</w:t>
      </w:r>
      <w:r w:rsidR="006D627E" w:rsidRPr="00880616">
        <w:rPr>
          <w:rFonts w:asciiTheme="minorHAnsi" w:hAnsiTheme="minorHAnsi" w:cstheme="minorHAnsi"/>
        </w:rPr>
        <w:t xml:space="preserve">, o którym mowa w </w:t>
      </w:r>
      <w:r w:rsidR="006D627E" w:rsidRPr="00880616">
        <w:rPr>
          <w:rFonts w:asciiTheme="minorHAnsi" w:hAnsiTheme="minorHAnsi" w:cstheme="minorHAnsi"/>
          <w:shd w:val="clear" w:color="auto" w:fill="FFFFFF" w:themeFill="background1"/>
        </w:rPr>
        <w:t>§ 1 pkt. 1</w:t>
      </w:r>
      <w:r w:rsidR="0092091D" w:rsidRPr="00880616">
        <w:rPr>
          <w:rFonts w:asciiTheme="minorHAnsi" w:hAnsiTheme="minorHAnsi" w:cstheme="minorHAnsi"/>
          <w:shd w:val="clear" w:color="auto" w:fill="FFFFFF" w:themeFill="background1"/>
        </w:rPr>
        <w:t>8</w:t>
      </w:r>
      <w:r w:rsidR="00EE40B7" w:rsidRPr="00880616">
        <w:rPr>
          <w:rFonts w:asciiTheme="minorHAnsi" w:hAnsiTheme="minorHAnsi" w:cstheme="minorHAnsi"/>
          <w:shd w:val="clear" w:color="auto" w:fill="FFFFFF" w:themeFill="background1"/>
        </w:rPr>
        <w:t>,</w:t>
      </w:r>
      <w:r w:rsidR="00C1649A"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 xml:space="preserve">chyba że Instytucja </w:t>
      </w:r>
      <w:r w:rsidR="00453DE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wskaże inny rachunek. </w:t>
      </w:r>
    </w:p>
    <w:p w14:paraId="26C3622F" w14:textId="16AF303E" w:rsidR="00941798" w:rsidRPr="00880616" w:rsidRDefault="00941798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Ostatecz</w:t>
      </w:r>
      <w:r w:rsidRPr="00880616">
        <w:rPr>
          <w:rFonts w:asciiTheme="minorHAnsi" w:hAnsiTheme="minorHAnsi" w:cstheme="minorHAnsi"/>
          <w:spacing w:val="-4"/>
        </w:rPr>
        <w:t xml:space="preserve">ne rozliczenie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 xml:space="preserve">rojektu </w:t>
      </w:r>
      <w:r w:rsidR="00001FCF" w:rsidRPr="00880616">
        <w:rPr>
          <w:rFonts w:asciiTheme="minorHAnsi" w:hAnsiTheme="minorHAnsi" w:cstheme="minorHAnsi"/>
          <w:spacing w:val="-4"/>
        </w:rPr>
        <w:t xml:space="preserve">pod względem finansowym </w:t>
      </w:r>
      <w:r w:rsidRPr="00880616">
        <w:rPr>
          <w:rFonts w:asciiTheme="minorHAnsi" w:hAnsiTheme="minorHAnsi" w:cstheme="minorHAnsi"/>
          <w:spacing w:val="-4"/>
        </w:rPr>
        <w:t xml:space="preserve">przez Instytucję </w:t>
      </w:r>
      <w:r w:rsidR="00453DEC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następuje na etapie weryfikacji końcowego wniosku o płatność proporcjonalnie do stopnia</w:t>
      </w:r>
      <w:r w:rsidRPr="00880616">
        <w:rPr>
          <w:rFonts w:asciiTheme="minorHAnsi" w:hAnsiTheme="minorHAnsi" w:cstheme="minorHAnsi"/>
        </w:rPr>
        <w:t xml:space="preserve"> osiągnięcia założeń </w:t>
      </w:r>
      <w:r w:rsidRPr="00880616">
        <w:rPr>
          <w:rFonts w:asciiTheme="minorHAnsi" w:hAnsiTheme="minorHAnsi" w:cstheme="minorHAnsi"/>
          <w:spacing w:val="-4"/>
        </w:rPr>
        <w:t>merytorycznych określonych we Wniosku, co jest określane jako reguła proporcjonalności.</w:t>
      </w:r>
      <w:r w:rsidRPr="00880616">
        <w:rPr>
          <w:rFonts w:asciiTheme="minorHAnsi" w:hAnsiTheme="minorHAnsi" w:cstheme="minorHAnsi"/>
        </w:rPr>
        <w:t xml:space="preserve"> </w:t>
      </w:r>
      <w:r w:rsidR="00001FCF" w:rsidRPr="00880616">
        <w:rPr>
          <w:rFonts w:asciiTheme="minorHAnsi" w:hAnsiTheme="minorHAnsi" w:cstheme="minorHAnsi"/>
        </w:rPr>
        <w:t>Zasady</w:t>
      </w:r>
      <w:r w:rsidR="00EF7E22" w:rsidRPr="00880616">
        <w:rPr>
          <w:rFonts w:asciiTheme="minorHAnsi" w:hAnsiTheme="minorHAnsi" w:cstheme="minorHAnsi"/>
        </w:rPr>
        <w:t xml:space="preserve"> s</w:t>
      </w:r>
      <w:r w:rsidRPr="00880616">
        <w:rPr>
          <w:rFonts w:asciiTheme="minorHAnsi" w:hAnsiTheme="minorHAnsi" w:cstheme="minorHAnsi"/>
        </w:rPr>
        <w:t>tosowani</w:t>
      </w:r>
      <w:r w:rsidR="00EF7E22" w:rsidRPr="00880616">
        <w:rPr>
          <w:rFonts w:asciiTheme="minorHAnsi" w:hAnsiTheme="minorHAnsi" w:cstheme="minorHAnsi"/>
        </w:rPr>
        <w:t xml:space="preserve">a </w:t>
      </w:r>
      <w:r w:rsidRPr="00880616">
        <w:rPr>
          <w:rFonts w:asciiTheme="minorHAnsi" w:hAnsiTheme="minorHAnsi" w:cstheme="minorHAnsi"/>
        </w:rPr>
        <w:t xml:space="preserve">reguły proporcjonalności </w:t>
      </w:r>
      <w:r w:rsidR="00001FCF" w:rsidRPr="00880616">
        <w:rPr>
          <w:rFonts w:asciiTheme="minorHAnsi" w:hAnsiTheme="minorHAnsi" w:cstheme="minorHAnsi"/>
        </w:rPr>
        <w:t>określają</w:t>
      </w:r>
      <w:r w:rsidRPr="00880616">
        <w:rPr>
          <w:rFonts w:asciiTheme="minorHAnsi" w:hAnsiTheme="minorHAnsi" w:cstheme="minorHAnsi"/>
        </w:rPr>
        <w:t xml:space="preserve"> </w:t>
      </w:r>
      <w:r w:rsidR="00A54CA2" w:rsidRPr="00880616">
        <w:rPr>
          <w:rFonts w:asciiTheme="minorHAnsi" w:hAnsiTheme="minorHAnsi" w:cstheme="minorHAnsi"/>
          <w:color w:val="000000" w:themeColor="text1"/>
        </w:rPr>
        <w:t>Wytyczn</w:t>
      </w:r>
      <w:r w:rsidR="00001FCF" w:rsidRPr="00880616">
        <w:rPr>
          <w:rFonts w:asciiTheme="minorHAnsi" w:hAnsiTheme="minorHAnsi" w:cstheme="minorHAnsi"/>
          <w:color w:val="000000" w:themeColor="text1"/>
        </w:rPr>
        <w:t>e</w:t>
      </w:r>
      <w:r w:rsidR="00A54CA2" w:rsidRPr="00880616">
        <w:rPr>
          <w:rFonts w:asciiTheme="minorHAnsi" w:hAnsiTheme="minorHAnsi" w:cstheme="minorHAnsi"/>
          <w:color w:val="000000" w:themeColor="text1"/>
        </w:rPr>
        <w:t xml:space="preserve"> dotycząc</w:t>
      </w:r>
      <w:r w:rsidR="00001FCF" w:rsidRPr="00880616">
        <w:rPr>
          <w:rFonts w:asciiTheme="minorHAnsi" w:hAnsiTheme="minorHAnsi" w:cstheme="minorHAnsi"/>
          <w:color w:val="000000" w:themeColor="text1"/>
        </w:rPr>
        <w:t>e</w:t>
      </w:r>
      <w:r w:rsidR="00A54CA2" w:rsidRPr="00880616">
        <w:rPr>
          <w:rFonts w:asciiTheme="minorHAnsi" w:hAnsiTheme="minorHAnsi" w:cstheme="minorHAnsi"/>
          <w:color w:val="000000" w:themeColor="text1"/>
        </w:rPr>
        <w:t xml:space="preserve"> kwalifikowalności wydatków na lata 2021</w:t>
      </w:r>
      <w:r w:rsidR="00A54CA2" w:rsidRPr="00880616">
        <w:rPr>
          <w:rFonts w:asciiTheme="minorHAnsi" w:hAnsiTheme="minorHAnsi" w:cstheme="minorHAnsi"/>
        </w:rPr>
        <w:t>–</w:t>
      </w:r>
      <w:r w:rsidR="00A54CA2" w:rsidRPr="00880616">
        <w:rPr>
          <w:rFonts w:asciiTheme="minorHAnsi" w:hAnsiTheme="minorHAnsi" w:cstheme="minorHAnsi"/>
          <w:color w:val="000000" w:themeColor="text1"/>
        </w:rPr>
        <w:t>2027</w:t>
      </w:r>
      <w:r w:rsidRPr="00880616">
        <w:rPr>
          <w:rFonts w:asciiTheme="minorHAnsi" w:hAnsiTheme="minorHAnsi" w:cstheme="minorHAnsi"/>
        </w:rPr>
        <w:t>.</w:t>
      </w:r>
    </w:p>
    <w:p w14:paraId="309A7121" w14:textId="2AC34E23" w:rsidR="00C1649A" w:rsidRPr="00880616" w:rsidRDefault="00C1649A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</w:t>
      </w:r>
      <w:r w:rsidRPr="00880616">
        <w:rPr>
          <w:rFonts w:asciiTheme="minorHAnsi" w:hAnsiTheme="minorHAnsi" w:cstheme="minorHAnsi"/>
          <w:spacing w:val="-4"/>
        </w:rPr>
        <w:t>ypadku Beneficjenta</w:t>
      </w:r>
      <w:r w:rsidR="00443798" w:rsidRPr="00880616">
        <w:rPr>
          <w:rFonts w:asciiTheme="minorHAnsi" w:hAnsiTheme="minorHAnsi" w:cstheme="minorHAnsi"/>
          <w:spacing w:val="-4"/>
        </w:rPr>
        <w:t xml:space="preserve">, </w:t>
      </w:r>
      <w:r w:rsidRPr="00880616">
        <w:rPr>
          <w:rFonts w:asciiTheme="minorHAnsi" w:hAnsiTheme="minorHAnsi" w:cstheme="minorHAnsi"/>
          <w:spacing w:val="-4"/>
        </w:rPr>
        <w:t>Partnera</w:t>
      </w:r>
      <w:r w:rsidR="00443798" w:rsidRPr="00880616">
        <w:rPr>
          <w:rFonts w:asciiTheme="minorHAnsi" w:hAnsiTheme="minorHAnsi" w:cstheme="minorHAnsi"/>
          <w:spacing w:val="-4"/>
        </w:rPr>
        <w:t>, Podmiotu upoważnionego do ponoszenia wydatków</w:t>
      </w:r>
      <w:r w:rsidRPr="00880616">
        <w:rPr>
          <w:rFonts w:asciiTheme="minorHAnsi" w:hAnsiTheme="minorHAnsi" w:cstheme="minorHAnsi"/>
          <w:spacing w:val="-4"/>
        </w:rPr>
        <w:t xml:space="preserve"> oraz innego</w:t>
      </w:r>
      <w:r w:rsidRPr="00880616">
        <w:rPr>
          <w:rFonts w:asciiTheme="minorHAnsi" w:hAnsiTheme="minorHAnsi" w:cstheme="minorHAnsi"/>
        </w:rPr>
        <w:t xml:space="preserve"> podmiotu</w:t>
      </w:r>
      <w:r w:rsidRPr="00880616">
        <w:rPr>
          <w:rFonts w:asciiTheme="minorHAnsi" w:hAnsiTheme="minorHAnsi" w:cstheme="minorHAnsi"/>
          <w:spacing w:val="-4"/>
        </w:rPr>
        <w:t xml:space="preserve"> zaangażowanego w realizację Projektu o wartości co najmniej </w:t>
      </w:r>
      <w:r w:rsidR="00DC085A" w:rsidRPr="00880616">
        <w:rPr>
          <w:rFonts w:asciiTheme="minorHAnsi" w:hAnsiTheme="minorHAnsi" w:cstheme="minorHAnsi"/>
          <w:spacing w:val="-4"/>
        </w:rPr>
        <w:br/>
      </w:r>
      <w:r w:rsidRPr="00880616">
        <w:rPr>
          <w:rFonts w:asciiTheme="minorHAnsi" w:hAnsiTheme="minorHAnsi" w:cstheme="minorHAnsi"/>
          <w:spacing w:val="-4"/>
        </w:rPr>
        <w:t xml:space="preserve">5 </w:t>
      </w:r>
      <w:r w:rsidR="00443798" w:rsidRPr="00880616">
        <w:rPr>
          <w:rFonts w:asciiTheme="minorHAnsi" w:hAnsiTheme="minorHAnsi" w:cstheme="minorHAnsi"/>
          <w:spacing w:val="-4"/>
        </w:rPr>
        <w:t xml:space="preserve">000 000 </w:t>
      </w:r>
      <w:r w:rsidRPr="00880616">
        <w:rPr>
          <w:rFonts w:asciiTheme="minorHAnsi" w:hAnsiTheme="minorHAnsi" w:cstheme="minorHAnsi"/>
          <w:spacing w:val="-4"/>
        </w:rPr>
        <w:t xml:space="preserve">EUR  (włączając </w:t>
      </w:r>
      <w:r w:rsidRPr="00880616">
        <w:rPr>
          <w:rFonts w:asciiTheme="minorHAnsi" w:hAnsiTheme="minorHAnsi" w:cstheme="minorHAnsi"/>
        </w:rPr>
        <w:t xml:space="preserve">VAT) i </w:t>
      </w:r>
      <w:r w:rsidRPr="00880616">
        <w:rPr>
          <w:rFonts w:asciiTheme="minorHAnsi" w:hAnsiTheme="minorHAnsi" w:cstheme="minorHAnsi"/>
          <w:spacing w:val="-4"/>
        </w:rPr>
        <w:t>wykorzystującego do działalności opodatkowanej produkty będące efektem realizacji Projektu, dla którego podatek VAT w Projekcie jest kwalifikowalny,</w:t>
      </w:r>
      <w:r w:rsidRPr="00880616">
        <w:rPr>
          <w:rFonts w:asciiTheme="minorHAnsi" w:hAnsiTheme="minorHAnsi" w:cstheme="minorHAnsi"/>
        </w:rPr>
        <w:t xml:space="preserve"> jeżeli zaistnieją przesłanki umożliwiające odliczenie</w:t>
      </w:r>
      <w:r w:rsidRPr="00880616">
        <w:rPr>
          <w:rFonts w:asciiTheme="minorHAnsi" w:hAnsiTheme="minorHAnsi" w:cstheme="minorHAnsi"/>
          <w:spacing w:val="-4"/>
        </w:rPr>
        <w:t xml:space="preserve">/odzyskanie podatku od towarów i usług w ramach Projektu przez Beneficjenta, Partnera </w:t>
      </w:r>
      <w:r w:rsidRPr="00880616">
        <w:rPr>
          <w:rFonts w:asciiTheme="minorHAnsi" w:hAnsiTheme="minorHAnsi" w:cstheme="minorHAnsi"/>
        </w:rPr>
        <w:t xml:space="preserve">lub inny </w:t>
      </w:r>
      <w:r w:rsidRPr="00880616">
        <w:rPr>
          <w:rFonts w:asciiTheme="minorHAnsi" w:hAnsiTheme="minorHAnsi" w:cstheme="minorHAnsi"/>
          <w:spacing w:val="-4"/>
        </w:rPr>
        <w:t>podmiot zaangażowany w Projekt i wykorzystujący do działalności opodatkowanej produkty</w:t>
      </w:r>
      <w:r w:rsidRPr="00880616">
        <w:rPr>
          <w:rFonts w:asciiTheme="minorHAnsi" w:hAnsiTheme="minorHAnsi" w:cstheme="minorHAnsi"/>
        </w:rPr>
        <w:t xml:space="preserve"> będące e</w:t>
      </w:r>
      <w:r w:rsidRPr="00880616">
        <w:rPr>
          <w:rFonts w:asciiTheme="minorHAnsi" w:hAnsiTheme="minorHAnsi" w:cstheme="minorHAnsi"/>
          <w:spacing w:val="-6"/>
        </w:rPr>
        <w:t>fektem jego realizacji, zarówno w fazie realizacyjnej jak i operacyjnej, na podstawie przepisów krajowych, Beneficjent</w:t>
      </w:r>
      <w:r w:rsidRPr="00880616">
        <w:rPr>
          <w:rFonts w:asciiTheme="minorHAnsi" w:hAnsiTheme="minorHAnsi" w:cstheme="minorHAnsi"/>
        </w:rPr>
        <w:t xml:space="preserve"> zobowiązuje się do niezwłocznego pisemnego poinformowania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o</w:t>
      </w:r>
      <w:r w:rsidR="00977243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  <w:spacing w:val="-6"/>
        </w:rPr>
        <w:t>możliwości odliczenia/odzyskania podatku od towarów i usług oraz do zwrotu otrzymanego dofinansowania odpowiadającego podatkowi VAT wraz z należnymi odsetkami</w:t>
      </w:r>
      <w:r w:rsidRPr="00880616">
        <w:rPr>
          <w:rFonts w:asciiTheme="minorHAnsi" w:hAnsiTheme="minorHAnsi" w:cstheme="minorHAnsi"/>
        </w:rPr>
        <w:t xml:space="preserve"> naliczon</w:t>
      </w:r>
      <w:r w:rsidRPr="00880616">
        <w:rPr>
          <w:rFonts w:asciiTheme="minorHAnsi" w:hAnsiTheme="minorHAnsi" w:cstheme="minorHAnsi"/>
          <w:spacing w:val="-4"/>
        </w:rPr>
        <w:t>ymi w</w:t>
      </w:r>
      <w:r w:rsidR="00977243" w:rsidRPr="00880616">
        <w:rPr>
          <w:rFonts w:asciiTheme="minorHAnsi" w:hAnsiTheme="minorHAnsi" w:cstheme="minorHAnsi"/>
          <w:spacing w:val="-4"/>
        </w:rPr>
        <w:t> </w:t>
      </w:r>
      <w:r w:rsidRPr="00880616">
        <w:rPr>
          <w:rFonts w:asciiTheme="minorHAnsi" w:hAnsiTheme="minorHAnsi" w:cstheme="minorHAnsi"/>
          <w:spacing w:val="-4"/>
        </w:rPr>
        <w:t xml:space="preserve">wysokości określonej jak dla zaległości podatkowych w terminie i na rachunek bankowy wskazany przez Instytucję </w:t>
      </w:r>
      <w:r w:rsidR="00453DEC" w:rsidRPr="00880616">
        <w:rPr>
          <w:rFonts w:asciiTheme="minorHAnsi" w:hAnsiTheme="minorHAnsi" w:cstheme="minorHAnsi"/>
          <w:spacing w:val="-4"/>
        </w:rPr>
        <w:t>Pośredniczącą</w:t>
      </w:r>
      <w:r w:rsidRPr="00880616">
        <w:rPr>
          <w:rFonts w:asciiTheme="minorHAnsi" w:hAnsiTheme="minorHAnsi" w:cstheme="minorHAnsi"/>
          <w:spacing w:val="-4"/>
        </w:rPr>
        <w:t>, pod rygorem zastosowania</w:t>
      </w:r>
      <w:r w:rsidRPr="00880616">
        <w:rPr>
          <w:rFonts w:asciiTheme="minorHAnsi" w:hAnsiTheme="minorHAnsi" w:cstheme="minorHAnsi"/>
        </w:rPr>
        <w:t xml:space="preserve"> procedur dotyczących </w:t>
      </w:r>
      <w:r w:rsidRPr="00880616">
        <w:rPr>
          <w:rFonts w:asciiTheme="minorHAnsi" w:hAnsiTheme="minorHAnsi" w:cstheme="minorHAnsi"/>
          <w:spacing w:val="-6"/>
        </w:rPr>
        <w:t>zwrotu środków wskazanych w § 21 Umowy. Powyższe obowiązuje również po zakończeniu</w:t>
      </w:r>
      <w:r w:rsidRPr="00880616">
        <w:rPr>
          <w:rFonts w:asciiTheme="minorHAnsi" w:hAnsiTheme="minorHAnsi" w:cstheme="minorHAnsi"/>
        </w:rPr>
        <w:t xml:space="preserve"> realizacji Projektu</w:t>
      </w:r>
      <w:r w:rsidRPr="00880616">
        <w:rPr>
          <w:rFonts w:asciiTheme="minorHAnsi" w:hAnsiTheme="minorHAnsi" w:cstheme="minorHAnsi"/>
          <w:spacing w:val="-4"/>
        </w:rPr>
        <w:t>, w</w:t>
      </w:r>
      <w:r w:rsidR="00977243" w:rsidRPr="00880616">
        <w:rPr>
          <w:rFonts w:asciiTheme="minorHAnsi" w:hAnsiTheme="minorHAnsi" w:cstheme="minorHAnsi"/>
          <w:spacing w:val="-4"/>
        </w:rPr>
        <w:t> </w:t>
      </w:r>
      <w:r w:rsidRPr="00880616">
        <w:rPr>
          <w:rFonts w:asciiTheme="minorHAnsi" w:hAnsiTheme="minorHAnsi" w:cstheme="minorHAnsi"/>
          <w:spacing w:val="-4"/>
        </w:rPr>
        <w:t xml:space="preserve">okresie trwałości Projektu lub rezultatów Projektu oraz w okresie, w </w:t>
      </w:r>
      <w:r w:rsidRPr="00880616">
        <w:rPr>
          <w:rFonts w:asciiTheme="minorHAnsi" w:hAnsiTheme="minorHAnsi" w:cstheme="minorHAnsi"/>
          <w:spacing w:val="-4"/>
        </w:rPr>
        <w:lastRenderedPageBreak/>
        <w:t>którym p</w:t>
      </w:r>
      <w:r w:rsidRPr="00880616">
        <w:rPr>
          <w:rFonts w:asciiTheme="minorHAnsi" w:hAnsiTheme="minorHAnsi" w:cstheme="minorHAnsi"/>
          <w:spacing w:val="-6"/>
        </w:rPr>
        <w:t>odatnikowi na mocy przepisów ustawy z dnia 11 marca 2004 r. o podatku od towarów</w:t>
      </w:r>
      <w:r w:rsidRPr="00880616">
        <w:rPr>
          <w:rFonts w:asciiTheme="minorHAnsi" w:hAnsiTheme="minorHAnsi" w:cstheme="minorHAnsi"/>
        </w:rPr>
        <w:t xml:space="preserve"> i usług </w:t>
      </w:r>
      <w:r w:rsidRPr="00880616">
        <w:rPr>
          <w:rFonts w:asciiTheme="minorHAnsi" w:hAnsiTheme="minorHAnsi" w:cstheme="minorHAnsi"/>
          <w:spacing w:val="-6"/>
        </w:rPr>
        <w:t>przysługuje prawo do obniżenia kwoty podatku należnego o kwotę podatku naliczonego w związku z dokonanymi zakupami/ czynnościami związanymi z Projektem – jeżeli okres</w:t>
      </w:r>
      <w:r w:rsidRPr="00880616">
        <w:rPr>
          <w:rFonts w:asciiTheme="minorHAnsi" w:hAnsiTheme="minorHAnsi" w:cstheme="minorHAnsi"/>
        </w:rPr>
        <w:t xml:space="preserve"> ten jest dłuższy niż okres trwałości Projektu lub trwałości rezultatów Projektu. W przypadku, gdy produkty będące efektem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 wykorzystywane są przez inny podmiot zaangażow</w:t>
      </w:r>
      <w:r w:rsidRPr="00880616">
        <w:rPr>
          <w:rFonts w:asciiTheme="minorHAnsi" w:hAnsiTheme="minorHAnsi" w:cstheme="minorHAnsi"/>
          <w:spacing w:val="-4"/>
        </w:rPr>
        <w:t xml:space="preserve">any w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>rojekt do działalności opodatkowanej na podstawie przepisów krajowych</w:t>
      </w:r>
      <w:r w:rsidRPr="00880616">
        <w:rPr>
          <w:rFonts w:asciiTheme="minorHAnsi" w:hAnsiTheme="minorHAnsi" w:cstheme="minorHAnsi"/>
        </w:rPr>
        <w:t xml:space="preserve">,  Beneficjent zobowiązuje się do zastrzeżenia w </w:t>
      </w:r>
      <w:r w:rsidRPr="00880616">
        <w:rPr>
          <w:rFonts w:asciiTheme="minorHAnsi" w:hAnsiTheme="minorHAnsi" w:cstheme="minorHAnsi"/>
          <w:spacing w:val="-4"/>
        </w:rPr>
        <w:t>umowie z owym podmiotem lub innym dokumencie równoważnym prawo wglądu do dokumentów</w:t>
      </w:r>
      <w:r w:rsidRPr="00880616">
        <w:rPr>
          <w:rFonts w:asciiTheme="minorHAnsi" w:hAnsiTheme="minorHAnsi" w:cstheme="minorHAnsi"/>
        </w:rPr>
        <w:t xml:space="preserve"> związanych z realizowanym Projektem, w tym dokumentów finansowych, w</w:t>
      </w:r>
      <w:r w:rsidR="00977243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szczególności związan</w:t>
      </w:r>
      <w:r w:rsidRPr="00880616">
        <w:rPr>
          <w:rFonts w:asciiTheme="minorHAnsi" w:hAnsiTheme="minorHAnsi" w:cstheme="minorHAnsi"/>
          <w:spacing w:val="-4"/>
        </w:rPr>
        <w:t xml:space="preserve">ych z </w:t>
      </w:r>
      <w:r w:rsidRPr="00880616">
        <w:rPr>
          <w:rFonts w:asciiTheme="minorHAnsi" w:hAnsiTheme="minorHAnsi" w:cstheme="minorHAnsi"/>
          <w:spacing w:val="-6"/>
        </w:rPr>
        <w:t xml:space="preserve">kwalifikowalnością VAT. Przez wspomniane prawo obniżenia kwoty podatku należnego o kwotę podatku naliczonego należy rozumieć nie tylko prawo Beneficjenta lub Partnera, ale też prawo każdego innego podmiotu zaangażowanego w </w:t>
      </w:r>
      <w:r w:rsidR="00952FDC">
        <w:rPr>
          <w:rFonts w:asciiTheme="minorHAnsi" w:hAnsiTheme="minorHAnsi" w:cstheme="minorHAnsi"/>
          <w:spacing w:val="-6"/>
        </w:rPr>
        <w:t>P</w:t>
      </w:r>
      <w:r w:rsidRPr="00880616">
        <w:rPr>
          <w:rFonts w:asciiTheme="minorHAnsi" w:hAnsiTheme="minorHAnsi" w:cstheme="minorHAnsi"/>
          <w:spacing w:val="-6"/>
        </w:rPr>
        <w:t>rojekt lub wykorzystującego do działalności</w:t>
      </w:r>
      <w:r w:rsidRPr="00880616">
        <w:rPr>
          <w:rFonts w:asciiTheme="minorHAnsi" w:hAnsiTheme="minorHAnsi" w:cstheme="minorHAnsi"/>
        </w:rPr>
        <w:t xml:space="preserve"> opodatkowanej produkty będące efektem realizacji Projektu, również po zakończeniu realizacji Projektu. Zapisy niniejszego ustępu mają zastosowanie również do wydatków ponoszonych przez uczestników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rojektu. </w:t>
      </w:r>
    </w:p>
    <w:p w14:paraId="2FF2C07A" w14:textId="77777777" w:rsidR="00184DAA" w:rsidRPr="00880616" w:rsidRDefault="00184DAA" w:rsidP="00BD79B7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Weryfikacja wniosku o płatność</w:t>
      </w:r>
    </w:p>
    <w:p w14:paraId="0ECED8B9" w14:textId="77777777" w:rsidR="00DC57D2" w:rsidRPr="00880616" w:rsidRDefault="00DC57D2" w:rsidP="00DC085A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bookmarkStart w:id="31" w:name="_Hlk96503943"/>
      <w:bookmarkStart w:id="32" w:name="_Hlk96503936"/>
      <w:r w:rsidRPr="00880616">
        <w:rPr>
          <w:rFonts w:asciiTheme="minorHAnsi" w:hAnsiTheme="minorHAnsi" w:cstheme="minorHAnsi"/>
          <w:sz w:val="24"/>
          <w:szCs w:val="24"/>
        </w:rPr>
        <w:t>§ 13.</w:t>
      </w:r>
    </w:p>
    <w:p w14:paraId="305CE0DD" w14:textId="26E3C635" w:rsidR="00184DAA" w:rsidRPr="00880616" w:rsidRDefault="00184DA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33" w:name="_Hlk62465894"/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BD79B7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weryfikuje wniosek o płatność wraz</w:t>
      </w:r>
      <w:r w:rsidR="008C18BC" w:rsidRPr="00880616">
        <w:rPr>
          <w:rFonts w:asciiTheme="minorHAnsi" w:hAnsiTheme="minorHAnsi" w:cstheme="minorHAnsi"/>
          <w:sz w:val="24"/>
          <w:szCs w:val="24"/>
        </w:rPr>
        <w:t xml:space="preserve"> z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załącznikami m.in. pod kątem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prawidłowości jego sporządzenia, kwalifikowalności wydatków oraz realizacji Projektu zgodnie z</w:t>
      </w:r>
      <w:r w:rsidR="008C5897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Umową.</w:t>
      </w:r>
    </w:p>
    <w:p w14:paraId="762B45D7" w14:textId="77777777" w:rsidR="008E5CB6" w:rsidRPr="00880616" w:rsidRDefault="00184DA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Rozliczeniu zaliczki oraz refundacji podlegają jedynie wydatki spełniające warunki kwalifikowalności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określone w regulaminie wyboru projektów i Wytycznych dotyczących kwalifikowalności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na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lata 2021–2027. Do oceny kwalifikowalności wydatków stosuje się wersję Wytycznych, </w:t>
      </w:r>
      <w:r w:rsidRPr="00880616">
        <w:rPr>
          <w:rFonts w:asciiTheme="minorHAnsi" w:hAnsiTheme="minorHAnsi" w:cstheme="minorHAnsi"/>
          <w:sz w:val="24"/>
          <w:szCs w:val="24"/>
        </w:rPr>
        <w:t>obowiąz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ującą w dniu poniesienia wydatku. W </w:t>
      </w:r>
      <w:r w:rsidRPr="00880616">
        <w:rPr>
          <w:rFonts w:asciiTheme="minorHAnsi" w:hAnsiTheme="minorHAnsi" w:cstheme="minorHAnsi"/>
          <w:sz w:val="24"/>
          <w:szCs w:val="24"/>
        </w:rPr>
        <w:t>przypadku, gdy ogłoszona w trakcie realizacji Projektu (po podpisaniu Umowy) wersja Wytycznych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wprowadza rozwiązania korzystniejsze dla Beneficjenta,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Wytyczne te stosuje się także w odniesieniu do nierozliczonych wydatków poniesionych przed dniem stosowania nowej wersji Wytycznych. </w:t>
      </w:r>
    </w:p>
    <w:p w14:paraId="752334D9" w14:textId="6F1E94EE" w:rsidR="00417495" w:rsidRPr="00880616" w:rsidRDefault="00417495" w:rsidP="00EB53EA">
      <w:pPr>
        <w:pStyle w:val="Akapitzlist"/>
        <w:numPr>
          <w:ilvl w:val="0"/>
          <w:numId w:val="20"/>
        </w:numPr>
        <w:tabs>
          <w:tab w:val="clear" w:pos="4897"/>
          <w:tab w:val="num" w:pos="142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Podczas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weryfikacji wniosku o płatność Instytucja </w:t>
      </w:r>
      <w:r w:rsidR="002C1417"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Pośrednicząca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może wezwać Beneficjenta</w:t>
      </w:r>
      <w:r w:rsidRPr="00880616">
        <w:rPr>
          <w:rFonts w:asciiTheme="minorHAnsi" w:eastAsia="Calibri" w:hAnsiTheme="minorHAnsi" w:cstheme="minorHAnsi"/>
          <w:lang w:eastAsia="en-US"/>
        </w:rPr>
        <w:t xml:space="preserve"> do złożenia wszelkich dokumentów dotyczących Projektu niezbędnych do monitorowania realizacji Projektu i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przeprowadzenia weryfikacji wniosku o płatność. Jeżeli jest to niezbędne do stwierdzenia kwalifikowalności wydatków wykazanych we wniosku o płatność, Beneficjent</w:t>
      </w:r>
      <w:r w:rsidRPr="00880616">
        <w:rPr>
          <w:rFonts w:asciiTheme="minorHAnsi" w:eastAsia="Calibri" w:hAnsiTheme="minorHAnsi" w:cstheme="minorHAnsi"/>
          <w:lang w:eastAsia="en-US"/>
        </w:rPr>
        <w:t xml:space="preserve"> jest zobowiązany udostępnić Instytucji </w:t>
      </w:r>
      <w:r w:rsidR="002C1417" w:rsidRPr="00880616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lang w:eastAsia="en-US"/>
        </w:rPr>
        <w:t>również dokumenty niezwiązane bezpośrednio z realizacją Projektu.</w:t>
      </w:r>
    </w:p>
    <w:p w14:paraId="62AF70D3" w14:textId="703CE532" w:rsidR="00471E2B" w:rsidRPr="00880616" w:rsidRDefault="004B5BDB" w:rsidP="00EB53EA">
      <w:pPr>
        <w:numPr>
          <w:ilvl w:val="0"/>
          <w:numId w:val="20"/>
        </w:numPr>
        <w:tabs>
          <w:tab w:val="clear" w:pos="4897"/>
          <w:tab w:val="left" w:pos="426"/>
        </w:tabs>
        <w:spacing w:before="60" w:after="60" w:line="271" w:lineRule="auto"/>
        <w:ind w:left="284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F46B8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zastrzega sobie prawo wstrzymania weryfikacji wniosku o płatność,</w:t>
      </w:r>
      <w:r w:rsidRPr="00880616">
        <w:rPr>
          <w:rFonts w:asciiTheme="minorHAnsi" w:hAnsiTheme="minorHAnsi" w:cstheme="minorHAnsi"/>
          <w:sz w:val="24"/>
          <w:szCs w:val="24"/>
        </w:rPr>
        <w:t xml:space="preserve"> m.in. w</w:t>
      </w:r>
      <w:r w:rsidR="008C5897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przypadku konieczności pozyskania od Beneficjenta dokumentów wyłonionych do weryfikacji w</w:t>
      </w:r>
      <w:r w:rsidR="008C5897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ramach próby dokumentów, uzyskania dodatkowych/skorygowanych dokumentów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niezbędnych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procesie weryfikacji wniosku o płatność, wyjaśnień, opinii,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wyników kontroli i</w:t>
      </w:r>
      <w:r w:rsidR="00801E09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audytów, w</w:t>
      </w:r>
      <w:r w:rsidR="008C5897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szczególności potwierdzających prawidłowość poniesionych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wydatków, a także w</w:t>
      </w:r>
      <w:r w:rsidR="00801E09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przypadku złożenia przez Beneficjenta wniosku o płatność końcową, gdy Instytucja </w:t>
      </w:r>
      <w:r w:rsidR="00F46B8F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nie zatwierdziła wszystkich wcześniej złożonych w ramach Projektu wniosków o płatność. </w:t>
      </w:r>
      <w:r w:rsidR="003F4CD6" w:rsidRPr="00880616">
        <w:rPr>
          <w:rFonts w:asciiTheme="minorHAnsi" w:hAnsiTheme="minorHAnsi" w:cstheme="minorHAnsi"/>
          <w:sz w:val="24"/>
          <w:szCs w:val="24"/>
        </w:rPr>
        <w:t xml:space="preserve">Weryfikacja może ulec </w:t>
      </w:r>
      <w:r w:rsidRPr="00880616">
        <w:rPr>
          <w:rFonts w:asciiTheme="minorHAnsi" w:hAnsiTheme="minorHAnsi" w:cstheme="minorHAnsi"/>
          <w:sz w:val="24"/>
          <w:szCs w:val="24"/>
        </w:rPr>
        <w:t>także zawieszeniu z uwagi na prowadzone czynności wyjaśniające służb uprawnionych, np. przez prokuraturę, policję, itp. do czasu ich zakończenia</w:t>
      </w:r>
      <w:r w:rsidR="003F4CD6" w:rsidRPr="00880616">
        <w:rPr>
          <w:rFonts w:asciiTheme="minorHAnsi" w:hAnsiTheme="minorHAnsi" w:cstheme="minorHAnsi"/>
          <w:sz w:val="24"/>
          <w:szCs w:val="24"/>
        </w:rPr>
        <w:t>.</w:t>
      </w:r>
    </w:p>
    <w:bookmarkEnd w:id="33"/>
    <w:p w14:paraId="7F884290" w14:textId="21995947" w:rsidR="00CE4940" w:rsidRPr="00880616" w:rsidRDefault="00CE4940" w:rsidP="00EB53EA">
      <w:pPr>
        <w:numPr>
          <w:ilvl w:val="0"/>
          <w:numId w:val="20"/>
        </w:numPr>
        <w:tabs>
          <w:tab w:val="clear" w:pos="4897"/>
          <w:tab w:val="left" w:pos="426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Gdy 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ramach Projektu prowadzona jest kontrola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 miejscu realizacji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rojektu lub w siedzibie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podmiotu ko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ntrolowanego</w:t>
      </w:r>
      <w:r w:rsidR="00417495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proces zatwierdzenia końcowego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wniosku o płatność ulega </w:t>
      </w:r>
      <w:r w:rsidR="00335830" w:rsidRPr="00880616">
        <w:rPr>
          <w:rFonts w:asciiTheme="minorHAnsi" w:hAnsiTheme="minorHAnsi" w:cstheme="minorHAnsi"/>
          <w:spacing w:val="-4"/>
          <w:sz w:val="24"/>
          <w:szCs w:val="24"/>
        </w:rPr>
        <w:t>wstrzymaniu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="00471E2B" w:rsidRPr="00880616">
        <w:rPr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z uwzględnieniem zapisów ust. </w:t>
      </w:r>
      <w:r w:rsidR="00F46B8F" w:rsidRPr="00880616">
        <w:rPr>
          <w:rFonts w:asciiTheme="minorHAnsi" w:hAnsiTheme="minorHAnsi" w:cstheme="minorHAnsi"/>
          <w:sz w:val="24"/>
          <w:szCs w:val="24"/>
        </w:rPr>
        <w:t>9</w:t>
      </w:r>
      <w:r w:rsidR="00471E2B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>Jeśli wynik kontroli ujęty w informacji pokontrolnej nie wskazuje na wys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tąpienie nieprawidłowości w Projekcie, w tym wydatków niekwal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ifikowalnych i nie ma wpływu na rozliczenie końcowe Projektu, zatwierdzenie wniosku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o 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płatność zostaje wznowione. Jeśli wynik kontroli wskazuje na nieprawidłowości w Projekcie,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w tym wydatki niekwalifikowalne i ma wpływ na końco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we rozliczenie Projektu, to proces zatwierdzania końcowego wniosku o płatność </w:t>
      </w:r>
      <w:r w:rsidR="00DB4291" w:rsidRPr="00880616">
        <w:rPr>
          <w:rFonts w:asciiTheme="minorHAnsi" w:hAnsiTheme="minorHAnsi" w:cstheme="minorHAnsi"/>
          <w:spacing w:val="-4"/>
          <w:sz w:val="24"/>
          <w:szCs w:val="24"/>
        </w:rPr>
        <w:t>pozostaje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wstrzymany do czasu uzyskania ostateczn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ej informacji pokontrolnej oraz informacji o wykonaniu lub zaniechaniu wykonania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zaleceń pokontrolnych.</w:t>
      </w:r>
    </w:p>
    <w:p w14:paraId="296E8E71" w14:textId="6B31A866" w:rsidR="00801E09" w:rsidRPr="00880616" w:rsidRDefault="00CB5D0D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adku gdy w wyniku weryfikacji wniosku o płatność stwierdzone zostanie naruszenie 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procedur</w:t>
      </w:r>
      <w:r w:rsidR="00471E2B" w:rsidRPr="00880616">
        <w:rPr>
          <w:rFonts w:cs="Calibri"/>
          <w:spacing w:val="-4"/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>dotyczących udzielania zamówień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nieprawidłowość 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lub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inna okoliczność </w:t>
      </w:r>
      <w:r w:rsidR="006562AC" w:rsidRPr="00880616">
        <w:rPr>
          <w:rFonts w:asciiTheme="minorHAnsi" w:hAnsiTheme="minorHAnsi" w:cstheme="minorHAnsi"/>
          <w:sz w:val="24"/>
          <w:szCs w:val="24"/>
        </w:rPr>
        <w:t>uniemożliwiając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 uznanie wydatku za kwalifikowalny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Instytucja </w:t>
      </w:r>
      <w:r w:rsidR="00F46B8F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wyłącza wydatek</w:t>
      </w:r>
      <w:r w:rsidR="00F51A1F" w:rsidRPr="00880616">
        <w:rPr>
          <w:rFonts w:asciiTheme="minorHAnsi" w:hAnsiTheme="minorHAnsi" w:cstheme="minorHAnsi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którego to dotyczy z kwalifikowalności i </w:t>
      </w:r>
      <w:r w:rsidR="006562AC" w:rsidRPr="00880616">
        <w:rPr>
          <w:rFonts w:asciiTheme="minorHAnsi" w:hAnsiTheme="minorHAnsi" w:cstheme="minorHAnsi"/>
          <w:sz w:val="24"/>
          <w:szCs w:val="24"/>
        </w:rPr>
        <w:t>wszczyna procedurę kontradyktoryjną.</w:t>
      </w:r>
    </w:p>
    <w:p w14:paraId="115B4FE8" w14:textId="4F528417" w:rsidR="00883A2A" w:rsidRPr="00880616" w:rsidRDefault="00883A2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Wyłączenie wydatków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 z wniosku o płatność,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którym mowa w ust</w:t>
      </w:r>
      <w:r w:rsidR="0096390A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6 nie wstrzymuje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możliwości zatwierdzenia przez Instytucję </w:t>
      </w:r>
      <w:r w:rsidR="00F46B8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 o płatność i poświadczenia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4F26D2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pozostałych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wydatków</w:t>
      </w:r>
      <w:r w:rsidR="0096390A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nieobjętych czynnościami</w:t>
      </w:r>
      <w:r w:rsidR="004F26D2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wyjaśniającymi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. Po potwierdzeniu prawidłowości przeprowadzonych przez Beneficjenta postępowań lub 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ustaniu innych okoliczności, </w:t>
      </w:r>
      <w:r w:rsidRPr="00880616">
        <w:rPr>
          <w:rFonts w:asciiTheme="minorHAnsi" w:hAnsiTheme="minorHAnsi" w:cstheme="minorHAnsi"/>
          <w:sz w:val="24"/>
          <w:szCs w:val="24"/>
        </w:rPr>
        <w:t xml:space="preserve">o których mowa powyżej, Instytucja </w:t>
      </w:r>
      <w:r w:rsidR="00114038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poświadcza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kwalifikowalność wydatków, co do których nie stwierdzono zastrzeżeń w wyniku dokonanej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kontroli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7153C5D" w14:textId="2BA23BDA" w:rsidR="00801E09" w:rsidRPr="00880616" w:rsidRDefault="006562AC" w:rsidP="00EB53EA">
      <w:pPr>
        <w:numPr>
          <w:ilvl w:val="0"/>
          <w:numId w:val="20"/>
        </w:numPr>
        <w:tabs>
          <w:tab w:val="clear" w:pos="4897"/>
          <w:tab w:val="left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11403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zastrzega sobie prawo do poprawy oczywistych omyłek pisarskich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i/lub ra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chunkowych oraz uzupełnienia lub poprawienia wniosku o płatność, w takim zakresie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jaki umożliwia CST2021</w:t>
      </w:r>
      <w:r w:rsidR="00801E09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4B9A7C3" w14:textId="69BFB76A" w:rsidR="00801E09" w:rsidRPr="00880616" w:rsidRDefault="006562AC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Beneficjent jest informowany za pomocą CST2021 o wyniku weryfikacji złożonego wniosku o</w:t>
      </w:r>
      <w:r w:rsidR="008C5897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płatność</w:t>
      </w:r>
      <w:r w:rsidRPr="00880616">
        <w:rPr>
          <w:rFonts w:asciiTheme="minorHAnsi" w:hAnsiTheme="minorHAnsi" w:cstheme="minorHAnsi"/>
          <w:sz w:val="24"/>
          <w:szCs w:val="24"/>
        </w:rPr>
        <w:t xml:space="preserve"> (zatwierdzeniu lub konieczności poprawy) oraz o dokonanych przez Instytucję </w:t>
      </w:r>
      <w:r w:rsidR="00114038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poprawkach, wyłączonych wydatkach, przyczynach ewentualnego wstrzymania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weryfikacji, innych okolicznościach mających wpływ na </w:t>
      </w:r>
      <w:r w:rsidR="006D746A" w:rsidRPr="00880616">
        <w:rPr>
          <w:rFonts w:asciiTheme="minorHAnsi" w:hAnsiTheme="minorHAnsi" w:cstheme="minorHAnsi"/>
          <w:sz w:val="24"/>
          <w:szCs w:val="24"/>
        </w:rPr>
        <w:t xml:space="preserve">jego </w:t>
      </w:r>
      <w:r w:rsidRPr="00880616">
        <w:rPr>
          <w:rFonts w:asciiTheme="minorHAnsi" w:hAnsiTheme="minorHAnsi" w:cstheme="minorHAnsi"/>
          <w:sz w:val="24"/>
          <w:szCs w:val="24"/>
        </w:rPr>
        <w:t xml:space="preserve">weryfikację (np. oczekiwanie 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wyjaśnienia do wniosku, kontrola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rojektu, kontrola zamówień udzielanych w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rojekcie,</w:t>
      </w:r>
      <w:r w:rsidRPr="00880616">
        <w:rPr>
          <w:rFonts w:asciiTheme="minorHAnsi" w:hAnsiTheme="minorHAnsi" w:cstheme="minorHAnsi"/>
          <w:sz w:val="24"/>
          <w:szCs w:val="24"/>
        </w:rPr>
        <w:t xml:space="preserve"> itp.).</w:t>
      </w:r>
    </w:p>
    <w:p w14:paraId="61658D93" w14:textId="5863C5D5" w:rsidR="008E5CB6" w:rsidRPr="00880616" w:rsidRDefault="006562AC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nt zobowiązuje się do niezwłocznego usunięcia błędów, złożenia wyjaśnień lub dokumentów w wyznaczonym przez Instytucję </w:t>
      </w:r>
      <w:r w:rsidR="0011403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terminie. Niezłożenie żądanych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wyjaśnie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ń i dokumentów bądź nieusunięcie przez Beneficjenta braków lub błędów w terminie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wyznaczonym przez Instytucję </w:t>
      </w:r>
      <w:r w:rsidR="00114038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może obniżyć poziom stawki ryczałtowej kosztów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lastRenderedPageBreak/>
        <w:t xml:space="preserve">pośrednich przyjętej dla Projektu lub 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stanowić przesłankę do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rozwiąza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nia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niniejsz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ej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880616">
        <w:rPr>
          <w:rFonts w:asciiTheme="minorHAnsi" w:hAnsiTheme="minorHAnsi" w:cstheme="minorHAnsi"/>
          <w:sz w:val="24"/>
          <w:szCs w:val="24"/>
        </w:rPr>
        <w:t xml:space="preserve"> zgodnie z zapisami § </w:t>
      </w:r>
      <w:r w:rsidR="008A0444" w:rsidRPr="00880616">
        <w:rPr>
          <w:rFonts w:asciiTheme="minorHAnsi" w:hAnsiTheme="minorHAnsi" w:cstheme="minorHAnsi"/>
          <w:sz w:val="24"/>
          <w:szCs w:val="24"/>
        </w:rPr>
        <w:t>2</w:t>
      </w:r>
      <w:r w:rsidR="00094F62" w:rsidRPr="00880616">
        <w:rPr>
          <w:rFonts w:asciiTheme="minorHAnsi" w:hAnsiTheme="minorHAnsi" w:cstheme="minorHAnsi"/>
          <w:sz w:val="24"/>
          <w:szCs w:val="24"/>
        </w:rPr>
        <w:t>6</w:t>
      </w:r>
      <w:r w:rsidR="008A0444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ust </w:t>
      </w:r>
      <w:r w:rsidR="008C5897" w:rsidRPr="00880616">
        <w:rPr>
          <w:rFonts w:asciiTheme="minorHAnsi" w:hAnsiTheme="minorHAnsi" w:cstheme="minorHAnsi"/>
          <w:sz w:val="24"/>
          <w:szCs w:val="24"/>
        </w:rPr>
        <w:t xml:space="preserve">1 </w:t>
      </w:r>
      <w:r w:rsidRPr="00880616">
        <w:rPr>
          <w:rFonts w:asciiTheme="minorHAnsi" w:hAnsiTheme="minorHAnsi" w:cstheme="minorHAnsi"/>
          <w:sz w:val="24"/>
          <w:szCs w:val="24"/>
        </w:rPr>
        <w:t xml:space="preserve">pkt </w:t>
      </w:r>
      <w:r w:rsidR="00635282">
        <w:rPr>
          <w:rFonts w:asciiTheme="minorHAnsi" w:hAnsiTheme="minorHAnsi" w:cstheme="minorHAnsi"/>
          <w:sz w:val="24"/>
          <w:szCs w:val="24"/>
        </w:rPr>
        <w:t>17</w:t>
      </w:r>
      <w:r w:rsidR="00801E09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FF520EA" w14:textId="77777777" w:rsidR="00704B07" w:rsidRPr="00F62BDA" w:rsidRDefault="00704B07" w:rsidP="00114038">
      <w:pPr>
        <w:pStyle w:val="Nagwek2"/>
        <w:spacing w:before="360"/>
        <w:rPr>
          <w:rFonts w:asciiTheme="minorHAnsi" w:hAnsiTheme="minorHAnsi" w:cstheme="minorHAnsi"/>
          <w:strike/>
          <w:sz w:val="24"/>
          <w:szCs w:val="24"/>
        </w:rPr>
      </w:pPr>
      <w:r w:rsidRPr="00F62BDA">
        <w:rPr>
          <w:rFonts w:asciiTheme="minorHAnsi" w:hAnsiTheme="minorHAnsi" w:cstheme="minorHAnsi"/>
          <w:strike/>
          <w:sz w:val="24"/>
          <w:szCs w:val="24"/>
        </w:rPr>
        <w:t xml:space="preserve">Rozliczanie </w:t>
      </w:r>
      <w:r w:rsidR="004217C2" w:rsidRPr="00F62BDA">
        <w:rPr>
          <w:rFonts w:asciiTheme="minorHAnsi" w:hAnsiTheme="minorHAnsi" w:cstheme="minorHAnsi"/>
          <w:strike/>
          <w:sz w:val="24"/>
          <w:szCs w:val="24"/>
        </w:rPr>
        <w:t xml:space="preserve">wydatków </w:t>
      </w:r>
      <w:r w:rsidRPr="00F62BDA">
        <w:rPr>
          <w:rFonts w:asciiTheme="minorHAnsi" w:hAnsiTheme="minorHAnsi" w:cstheme="minorHAnsi"/>
          <w:strike/>
          <w:sz w:val="24"/>
          <w:szCs w:val="24"/>
        </w:rPr>
        <w:t>w oparciu o stawki jednostkowe</w:t>
      </w:r>
    </w:p>
    <w:p w14:paraId="49FC62AF" w14:textId="77777777" w:rsidR="00ED3EB6" w:rsidRPr="00F62BDA" w:rsidRDefault="00B550DD" w:rsidP="00EB53EA">
      <w:pPr>
        <w:pStyle w:val="Nagwek3"/>
        <w:spacing w:after="120"/>
        <w:rPr>
          <w:rFonts w:asciiTheme="minorHAnsi" w:hAnsiTheme="minorHAnsi" w:cstheme="minorHAnsi"/>
          <w:strike/>
          <w:sz w:val="24"/>
          <w:szCs w:val="24"/>
        </w:rPr>
      </w:pPr>
      <w:r w:rsidRPr="00F62BDA">
        <w:rPr>
          <w:rStyle w:val="Nagwek3Znak"/>
          <w:rFonts w:asciiTheme="minorHAnsi" w:hAnsiTheme="minorHAnsi" w:cstheme="minorHAnsi"/>
          <w:strike/>
          <w:sz w:val="24"/>
          <w:szCs w:val="24"/>
        </w:rPr>
        <w:t>§ 14</w:t>
      </w:r>
      <w:r w:rsidRPr="00F62BDA">
        <w:rPr>
          <w:rFonts w:asciiTheme="minorHAnsi" w:hAnsiTheme="minorHAnsi" w:cstheme="minorHAnsi"/>
          <w:strike/>
          <w:sz w:val="24"/>
          <w:szCs w:val="24"/>
        </w:rPr>
        <w:t>.</w:t>
      </w:r>
      <w:r w:rsidR="00114038" w:rsidRPr="00F62BDA">
        <w:rPr>
          <w:rStyle w:val="Odwoanieprzypisudolnego"/>
          <w:rFonts w:asciiTheme="minorHAnsi" w:hAnsiTheme="minorHAnsi" w:cstheme="minorHAnsi"/>
          <w:strike/>
          <w:sz w:val="24"/>
          <w:szCs w:val="24"/>
        </w:rPr>
        <w:footnoteReference w:id="41"/>
      </w:r>
    </w:p>
    <w:p w14:paraId="7262BDD2" w14:textId="77777777" w:rsidR="00B550DD" w:rsidRPr="00F62BDA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F62BDA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Beneficjent rozlicza usługi objęte stawkami jednostkowymi w ramach Projektu zgodnie z Wnioskiem oraz </w:t>
      </w:r>
      <w:r w:rsidRPr="00F62BDA">
        <w:rPr>
          <w:rFonts w:asciiTheme="minorHAnsi" w:hAnsiTheme="minorHAnsi" w:cstheme="minorHAnsi"/>
          <w:strike/>
          <w:color w:val="000000" w:themeColor="text1"/>
          <w:spacing w:val="-4"/>
          <w:sz w:val="24"/>
          <w:szCs w:val="24"/>
        </w:rPr>
        <w:t>Wytycznymi dotyczącymi kwalifikowalności wydatków na lata 2021</w:t>
      </w:r>
      <w:r w:rsidRPr="00F62BDA">
        <w:rPr>
          <w:rFonts w:asciiTheme="minorHAnsi" w:hAnsiTheme="minorHAnsi" w:cstheme="minorHAnsi"/>
          <w:strike/>
          <w:spacing w:val="-4"/>
          <w:sz w:val="24"/>
          <w:szCs w:val="24"/>
        </w:rPr>
        <w:t>–</w:t>
      </w:r>
      <w:r w:rsidRPr="00F62BDA">
        <w:rPr>
          <w:rFonts w:asciiTheme="minorHAnsi" w:hAnsiTheme="minorHAnsi" w:cstheme="minorHAnsi"/>
          <w:strike/>
          <w:color w:val="000000" w:themeColor="text1"/>
          <w:spacing w:val="-4"/>
          <w:sz w:val="24"/>
          <w:szCs w:val="24"/>
        </w:rPr>
        <w:t>2027</w:t>
      </w:r>
      <w:r w:rsidRPr="00F62BDA">
        <w:rPr>
          <w:rFonts w:asciiTheme="minorHAnsi" w:hAnsiTheme="minorHAnsi" w:cstheme="minorHAnsi"/>
          <w:strike/>
          <w:spacing w:val="-4"/>
          <w:sz w:val="24"/>
          <w:szCs w:val="24"/>
        </w:rPr>
        <w:t>.</w:t>
      </w:r>
    </w:p>
    <w:p w14:paraId="511910DB" w14:textId="566E0A1E" w:rsidR="00B550DD" w:rsidRPr="00F62BDA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F62BDA">
        <w:rPr>
          <w:rFonts w:asciiTheme="minorHAnsi" w:hAnsiTheme="minorHAnsi" w:cstheme="minorHAnsi"/>
          <w:strike/>
          <w:sz w:val="24"/>
          <w:szCs w:val="24"/>
        </w:rPr>
        <w:t>Instytucj</w:t>
      </w:r>
      <w:r w:rsidRPr="00F62BDA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a </w:t>
      </w:r>
      <w:r w:rsidR="00114038" w:rsidRPr="00F62BDA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Pośrednicząca </w:t>
      </w:r>
      <w:r w:rsidRPr="00F62BDA">
        <w:rPr>
          <w:rFonts w:asciiTheme="minorHAnsi" w:hAnsiTheme="minorHAnsi" w:cstheme="minorHAnsi"/>
          <w:strike/>
          <w:spacing w:val="-4"/>
          <w:sz w:val="24"/>
          <w:szCs w:val="24"/>
        </w:rPr>
        <w:t>określa w regulaminie wyboru projektów szczegółowy zakres oraz cenę</w:t>
      </w:r>
      <w:r w:rsidRPr="00F62BDA">
        <w:rPr>
          <w:rFonts w:asciiTheme="minorHAnsi" w:hAnsiTheme="minorHAnsi" w:cstheme="minorHAnsi"/>
          <w:strike/>
          <w:sz w:val="24"/>
          <w:szCs w:val="24"/>
        </w:rPr>
        <w:t xml:space="preserve"> jednostkową dla danego towaru lub usługi. </w:t>
      </w:r>
    </w:p>
    <w:p w14:paraId="49A88D3B" w14:textId="5686F2CB" w:rsidR="00B550DD" w:rsidRPr="00F62BDA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F62BDA">
        <w:rPr>
          <w:rFonts w:asciiTheme="minorHAnsi" w:hAnsiTheme="minorHAnsi" w:cstheme="minorHAnsi"/>
          <w:strike/>
          <w:sz w:val="24"/>
          <w:szCs w:val="24"/>
        </w:rPr>
        <w:t xml:space="preserve">Instytucja </w:t>
      </w:r>
      <w:r w:rsidR="00114038" w:rsidRPr="00F62BDA">
        <w:rPr>
          <w:rFonts w:asciiTheme="minorHAnsi" w:hAnsiTheme="minorHAnsi" w:cstheme="minorHAnsi"/>
          <w:strike/>
          <w:sz w:val="24"/>
          <w:szCs w:val="24"/>
        </w:rPr>
        <w:t xml:space="preserve">Pośrednicząca </w:t>
      </w:r>
      <w:r w:rsidRPr="00F62BDA">
        <w:rPr>
          <w:rFonts w:asciiTheme="minorHAnsi" w:hAnsiTheme="minorHAnsi" w:cstheme="minorHAnsi"/>
          <w:strike/>
          <w:sz w:val="24"/>
          <w:szCs w:val="24"/>
        </w:rPr>
        <w:t>ustala dla Projektu następujące stawki jednostkowe:</w:t>
      </w:r>
    </w:p>
    <w:p w14:paraId="623EEAF2" w14:textId="77777777" w:rsidR="00B550DD" w:rsidRPr="00F62BDA" w:rsidRDefault="00B550DD" w:rsidP="00E87D09">
      <w:pPr>
        <w:pStyle w:val="Akapitzlist"/>
        <w:numPr>
          <w:ilvl w:val="1"/>
          <w:numId w:val="63"/>
        </w:numPr>
        <w:spacing w:before="60" w:after="60" w:line="271" w:lineRule="auto"/>
        <w:ind w:hanging="436"/>
        <w:rPr>
          <w:rFonts w:asciiTheme="minorHAnsi" w:hAnsiTheme="minorHAnsi" w:cstheme="minorHAnsi"/>
          <w:strike/>
        </w:rPr>
      </w:pPr>
      <w:r w:rsidRPr="00F62BDA">
        <w:rPr>
          <w:rFonts w:asciiTheme="minorHAnsi" w:hAnsiTheme="minorHAnsi" w:cstheme="minorHAnsi"/>
          <w:strike/>
        </w:rPr>
        <w:t xml:space="preserve">[nazwa] w kwocie ………… </w:t>
      </w:r>
      <w:r w:rsidR="007B23EF" w:rsidRPr="00F62BDA">
        <w:rPr>
          <w:rFonts w:asciiTheme="minorHAnsi" w:hAnsiTheme="minorHAnsi" w:cstheme="minorHAnsi"/>
          <w:strike/>
        </w:rPr>
        <w:t>PLN</w:t>
      </w:r>
      <w:r w:rsidRPr="00F62BDA">
        <w:rPr>
          <w:rFonts w:asciiTheme="minorHAnsi" w:hAnsiTheme="minorHAnsi" w:cstheme="minorHAnsi"/>
          <w:strike/>
        </w:rPr>
        <w:t>;</w:t>
      </w:r>
    </w:p>
    <w:p w14:paraId="22C82FF1" w14:textId="77777777" w:rsidR="00B550DD" w:rsidRPr="00F62BDA" w:rsidRDefault="00B550DD" w:rsidP="00E87D09">
      <w:pPr>
        <w:pStyle w:val="Akapitzlist"/>
        <w:numPr>
          <w:ilvl w:val="1"/>
          <w:numId w:val="63"/>
        </w:numPr>
        <w:spacing w:before="60" w:after="60" w:line="271" w:lineRule="auto"/>
        <w:ind w:hanging="436"/>
        <w:rPr>
          <w:rFonts w:asciiTheme="minorHAnsi" w:hAnsiTheme="minorHAnsi" w:cstheme="minorHAnsi"/>
          <w:strike/>
        </w:rPr>
      </w:pPr>
      <w:r w:rsidRPr="00F62BDA">
        <w:rPr>
          <w:rFonts w:asciiTheme="minorHAnsi" w:hAnsiTheme="minorHAnsi" w:cstheme="minorHAnsi"/>
          <w:strike/>
        </w:rPr>
        <w:t>[nazwa] w kwocie ………….</w:t>
      </w:r>
      <w:r w:rsidR="007B23EF" w:rsidRPr="00F62BDA">
        <w:rPr>
          <w:rFonts w:asciiTheme="minorHAnsi" w:hAnsiTheme="minorHAnsi" w:cstheme="minorHAnsi"/>
          <w:strike/>
        </w:rPr>
        <w:t>PLN</w:t>
      </w:r>
      <w:r w:rsidRPr="00F62BDA">
        <w:rPr>
          <w:rFonts w:asciiTheme="minorHAnsi" w:hAnsiTheme="minorHAnsi" w:cstheme="minorHAnsi"/>
          <w:strike/>
        </w:rPr>
        <w:t xml:space="preserve">. </w:t>
      </w:r>
    </w:p>
    <w:p w14:paraId="74E3E4D9" w14:textId="77777777" w:rsidR="00B550DD" w:rsidRPr="00F62BDA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F62BDA">
        <w:rPr>
          <w:rFonts w:asciiTheme="minorHAnsi" w:hAnsiTheme="minorHAnsi" w:cstheme="minorHAnsi"/>
          <w:strike/>
          <w:sz w:val="24"/>
          <w:szCs w:val="24"/>
        </w:rPr>
        <w:t>Dok</w:t>
      </w:r>
      <w:r w:rsidRPr="00F62BDA">
        <w:rPr>
          <w:rFonts w:asciiTheme="minorHAnsi" w:hAnsiTheme="minorHAnsi" w:cstheme="minorHAnsi"/>
          <w:strike/>
          <w:spacing w:val="-4"/>
          <w:sz w:val="24"/>
          <w:szCs w:val="24"/>
        </w:rPr>
        <w:t>umentami potwierdzającymi wykonanie stawki jednostkowej, o której mowa w ust. 3 są:</w:t>
      </w:r>
    </w:p>
    <w:p w14:paraId="65CF50CA" w14:textId="77777777" w:rsidR="00B550DD" w:rsidRPr="00F62BDA" w:rsidRDefault="00B550DD" w:rsidP="00E87D09">
      <w:pPr>
        <w:numPr>
          <w:ilvl w:val="2"/>
          <w:numId w:val="21"/>
        </w:numPr>
        <w:spacing w:before="60" w:after="60" w:line="271" w:lineRule="auto"/>
        <w:rPr>
          <w:rFonts w:asciiTheme="minorHAnsi" w:hAnsiTheme="minorHAnsi" w:cstheme="minorHAnsi"/>
          <w:strike/>
          <w:sz w:val="24"/>
          <w:szCs w:val="24"/>
        </w:rPr>
      </w:pPr>
      <w:r w:rsidRPr="00F62BDA">
        <w:rPr>
          <w:rFonts w:asciiTheme="minorHAnsi" w:hAnsiTheme="minorHAnsi" w:cstheme="minorHAnsi"/>
          <w:strike/>
          <w:sz w:val="24"/>
          <w:szCs w:val="24"/>
        </w:rPr>
        <w:t xml:space="preserve">załączone do wniosku o płatność: ……..; </w:t>
      </w:r>
    </w:p>
    <w:p w14:paraId="5D5B4E3E" w14:textId="77777777" w:rsidR="00B550DD" w:rsidRPr="00F62BDA" w:rsidRDefault="00B550DD" w:rsidP="00E87D09">
      <w:pPr>
        <w:numPr>
          <w:ilvl w:val="2"/>
          <w:numId w:val="21"/>
        </w:numPr>
        <w:spacing w:before="60" w:after="60" w:line="271" w:lineRule="auto"/>
        <w:rPr>
          <w:rFonts w:asciiTheme="minorHAnsi" w:hAnsiTheme="minorHAnsi" w:cstheme="minorHAnsi"/>
          <w:strike/>
          <w:sz w:val="24"/>
          <w:szCs w:val="24"/>
        </w:rPr>
      </w:pPr>
      <w:r w:rsidRPr="00F62BDA">
        <w:rPr>
          <w:rFonts w:asciiTheme="minorHAnsi" w:hAnsiTheme="minorHAnsi" w:cstheme="minorHAnsi"/>
          <w:strike/>
          <w:sz w:val="24"/>
          <w:szCs w:val="24"/>
        </w:rPr>
        <w:t>dostępne podczas kontroli na miejscu: ……..;</w:t>
      </w:r>
    </w:p>
    <w:p w14:paraId="12D579D7" w14:textId="2A65E81F" w:rsidR="00B550DD" w:rsidRPr="00F62BDA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F62BDA">
        <w:rPr>
          <w:rFonts w:asciiTheme="minorHAnsi" w:hAnsiTheme="minorHAnsi" w:cstheme="minorHAnsi"/>
          <w:strike/>
          <w:sz w:val="24"/>
          <w:szCs w:val="24"/>
        </w:rPr>
        <w:t xml:space="preserve">Kwota wydatków kwalifikowalnych w </w:t>
      </w:r>
      <w:r w:rsidR="00952FDC" w:rsidRPr="00F62BDA">
        <w:rPr>
          <w:rFonts w:asciiTheme="minorHAnsi" w:hAnsiTheme="minorHAnsi" w:cstheme="minorHAnsi"/>
          <w:strike/>
          <w:sz w:val="24"/>
          <w:szCs w:val="24"/>
        </w:rPr>
        <w:t>P</w:t>
      </w:r>
      <w:r w:rsidRPr="00F62BDA">
        <w:rPr>
          <w:rFonts w:asciiTheme="minorHAnsi" w:hAnsiTheme="minorHAnsi" w:cstheme="minorHAnsi"/>
          <w:strike/>
          <w:sz w:val="24"/>
          <w:szCs w:val="24"/>
        </w:rPr>
        <w:t>rojekcie ustalana jest na podstawie przemnożenia ustalonej stawki</w:t>
      </w:r>
      <w:r w:rsidRPr="00F62BDA">
        <w:rPr>
          <w:rFonts w:asciiTheme="minorHAnsi" w:hAnsiTheme="minorHAnsi" w:cstheme="minorHAnsi"/>
          <w:strike/>
          <w:spacing w:val="-2"/>
          <w:sz w:val="24"/>
          <w:szCs w:val="24"/>
        </w:rPr>
        <w:t xml:space="preserve"> jednostkowej dla danego typu usługi przez liczbę usług faktycznie zrealizowanych w ramach</w:t>
      </w:r>
      <w:r w:rsidRPr="00F62BDA">
        <w:rPr>
          <w:rFonts w:asciiTheme="minorHAnsi" w:hAnsiTheme="minorHAnsi" w:cstheme="minorHAnsi"/>
          <w:strike/>
          <w:sz w:val="24"/>
          <w:szCs w:val="24"/>
        </w:rPr>
        <w:t xml:space="preserve"> </w:t>
      </w:r>
      <w:r w:rsidR="00952FDC" w:rsidRPr="00F62BDA">
        <w:rPr>
          <w:rFonts w:asciiTheme="minorHAnsi" w:hAnsiTheme="minorHAnsi" w:cstheme="minorHAnsi"/>
          <w:strike/>
          <w:sz w:val="24"/>
          <w:szCs w:val="24"/>
        </w:rPr>
        <w:t>P</w:t>
      </w:r>
      <w:r w:rsidRPr="00F62BDA">
        <w:rPr>
          <w:rFonts w:asciiTheme="minorHAnsi" w:hAnsiTheme="minorHAnsi" w:cstheme="minorHAnsi"/>
          <w:strike/>
          <w:sz w:val="24"/>
          <w:szCs w:val="24"/>
        </w:rPr>
        <w:t>rojektu.</w:t>
      </w:r>
    </w:p>
    <w:p w14:paraId="22AFF45D" w14:textId="77777777" w:rsidR="00B550DD" w:rsidRPr="00880616" w:rsidRDefault="00B550DD" w:rsidP="00114038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Wyodrębniona ewidencja wydatków i kosztów</w:t>
      </w:r>
    </w:p>
    <w:p w14:paraId="533E63A8" w14:textId="77777777" w:rsidR="00B550DD" w:rsidRPr="00880616" w:rsidRDefault="00B550DD" w:rsidP="00B550DD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15.</w:t>
      </w:r>
    </w:p>
    <w:p w14:paraId="1B821600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zobowiązuje się, zgodnie z przepisami prawa powszechnie obowiązującego, do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prowadzenia wyodrębnionego kodu księgowego lub wyodrębnionej ewidencji dotyczącej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realizacji Projektu, umożliwiających identyfikację poszczególnych operacji księgowych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gospodarczych przeprowadzonych dla wszystkich wydatków w ramach Projektu w sposób przejrzysty</w:t>
      </w:r>
      <w:r w:rsidRPr="00880616">
        <w:rPr>
          <w:rFonts w:asciiTheme="minorHAnsi" w:hAnsiTheme="minorHAnsi" w:cstheme="minorHAnsi"/>
          <w:sz w:val="24"/>
          <w:szCs w:val="24"/>
        </w:rPr>
        <w:t xml:space="preserve"> i rzetelny, umożliwiający stwierdzenie poprawności dokonywanych w nich zapisów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, stanów kont oraz zastosowanych procedur obliczeniowych z podziałem analitycznym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zakresie m.in. rozrachunków, kosztów, przychodów, operacji przeprowadzanych na rachunkach płatniczych, operacj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i gotówkowych, aktywów (w tym środków trwałych) i innych operacji związanych z realizacją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Projektu, z wyłączeniem kosztów pośrednich, o który</w:t>
      </w:r>
      <w:r w:rsidR="00382624" w:rsidRPr="00880616">
        <w:rPr>
          <w:rFonts w:asciiTheme="minorHAnsi" w:hAnsiTheme="minorHAnsi" w:cstheme="minorHAnsi"/>
          <w:sz w:val="24"/>
          <w:szCs w:val="24"/>
        </w:rPr>
        <w:t>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mowa w § 9 Umowy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2"/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892BC0A" w14:textId="2286A4C9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przypadku Beneficjenta prowadzącego księgi rachunkowe i sporządzającego sprawozdania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finansowe zgodnie z zasadami określonymi w ustawie z dnia 29 września 1994 r. o rachunkowości przez „oddzielny system księgowości albo odpowiedni kod księgowy", należy r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ozumieć ewidencję wyodrębnioną w ramach już prowadzonych przez daną jednostkę (Beneficjenta) ksiąg rachunkowych (nie zaś odrębne księgi rachunkowe). W ramach tych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lastRenderedPageBreak/>
        <w:t>ksiąg</w:t>
      </w:r>
      <w:r w:rsidRPr="00880616">
        <w:rPr>
          <w:rFonts w:asciiTheme="minorHAnsi" w:hAnsiTheme="minorHAnsi" w:cstheme="minorHAnsi"/>
          <w:sz w:val="24"/>
          <w:szCs w:val="24"/>
        </w:rPr>
        <w:t xml:space="preserve">, Beneficjent zobowiązany jest do prowadzenia wyodrębnionej ewidencji dla operacji w ramach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 xml:space="preserve">rojektu. </w:t>
      </w:r>
    </w:p>
    <w:p w14:paraId="6044B4C1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przypadku Beneficjenta, który nie prowadzi pełnej księgowości w oparciu o przepisy ustawy z dnia 29 września 1994 r. o rachunkowości, dopuszczalnym rozwiązaniem jest wykorzystanie do celów ewidencji dla operacji w ramach Projektu narzędzi księgowych, które Beneficjent jest zobowiąza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ny stosować na podstawie obowiązujących przepisów, tj. podatkowej księgi przychodów</w:t>
      </w:r>
      <w:r w:rsidRPr="00880616">
        <w:rPr>
          <w:rFonts w:asciiTheme="minorHAnsi" w:hAnsiTheme="minorHAnsi" w:cstheme="minorHAnsi"/>
          <w:sz w:val="24"/>
          <w:szCs w:val="24"/>
        </w:rPr>
        <w:t xml:space="preserve">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rozchodów (w rozumieniu art. 24a ustawy o podatku dochodowym od osób fizycznych). W przypadku tego typu Beneficjenta, wymóg zapewnienia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oddzielnej ewidencji dla Projektu może być spełniony jedynie poprzez wprowadzenie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odpowiedniego (wyodrębnionego) kodu księgowego</w:t>
      </w:r>
      <w:r w:rsidRPr="00880616">
        <w:rPr>
          <w:spacing w:val="-4"/>
          <w:sz w:val="24"/>
          <w:szCs w:val="24"/>
          <w:vertAlign w:val="superscript"/>
        </w:rPr>
        <w:footnoteReference w:id="43"/>
      </w:r>
      <w:r w:rsidRPr="00880616">
        <w:rPr>
          <w:rFonts w:asciiTheme="minorHAnsi" w:hAnsiTheme="minorHAnsi" w:cstheme="minorHAnsi"/>
          <w:spacing w:val="-4"/>
          <w:sz w:val="24"/>
          <w:szCs w:val="24"/>
          <w:vertAlign w:val="superscript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dla wszystkich transakcji dotyczących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Projektu.</w:t>
      </w:r>
    </w:p>
    <w:p w14:paraId="46D74A3F" w14:textId="121D440B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Style w:val="CharacterStyle2"/>
          <w:rFonts w:asciiTheme="minorHAnsi" w:hAnsiTheme="minorHAnsi" w:cstheme="minorHAnsi"/>
          <w:sz w:val="24"/>
          <w:szCs w:val="24"/>
        </w:rPr>
      </w:pP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W przypadku Beneficjenta, który nie ma obowiązku, na podstawie przepisów prawa powszechnie </w:t>
      </w:r>
      <w:r w:rsidRPr="00880616">
        <w:rPr>
          <w:rStyle w:val="CharacterStyle2"/>
          <w:rFonts w:asciiTheme="minorHAnsi" w:hAnsiTheme="minorHAnsi" w:cstheme="minorHAnsi"/>
          <w:spacing w:val="-4"/>
          <w:sz w:val="24"/>
          <w:szCs w:val="24"/>
        </w:rPr>
        <w:t>obowiązującego, prowadzenia jakiejkolwiek ewidencji, zobowiązany jest on — dla potrzeb Projektu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 realizowanego w ramach Programu — do prowadzenia Zestawienia (wyodrębnionej ewidencji) dokumentów dotyczących wszystkich operacji związanych z realizacją Projektu (poprzez regularne jego sporządzanie i wypełnianie celem bieżącego ewidencjonowania, monitorowania i kontroli wykorzystania środków w ramach Projektu), według wzoru stanowiącego </w:t>
      </w:r>
      <w:r w:rsidR="003602A1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5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i </w:t>
      </w:r>
      <w:r w:rsidR="00442098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6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do Umowy. Po zakończeniu każdego miesiąca </w:t>
      </w:r>
      <w:r w:rsidRPr="00880616">
        <w:rPr>
          <w:spacing w:val="-2"/>
        </w:rPr>
        <w:t>kalendarzowego realizacji Projektu ww. Zestawienie powinno zostać niezwłocznie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 wydrukowane (zaleca się prowadzenie Zestawienia w wersji elektronicznej) i podpisane oraz opatrzone datą przez osobę je sporządzającą oraz drugą osobę zatwierdzającą (jeżeli dotyczy), a następnie dołączone do dokumentacji dotyczącej realizowanego Projektu. Wydrukowane Zestawienie wraz z wersją elektroniczną podlegają archiwizacji, zgodnie z zasadami wskazanymi w niniejszej Umowie.</w:t>
      </w:r>
    </w:p>
    <w:p w14:paraId="4C482F93" w14:textId="226C7D5A" w:rsidR="00B550DD" w:rsidRPr="00880616" w:rsidRDefault="00B550DD" w:rsidP="00E87D09">
      <w:pPr>
        <w:pStyle w:val="Akapitzlist"/>
        <w:numPr>
          <w:ilvl w:val="0"/>
          <w:numId w:val="10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W każdym przypadku Beneficjent zobowiązuje się do przechowywania dokumentacji księgowej lub </w:t>
      </w:r>
      <w:r w:rsidRPr="00880616">
        <w:rPr>
          <w:rStyle w:val="CharacterStyle2"/>
          <w:rFonts w:asciiTheme="minorHAnsi" w:eastAsia="Calibri" w:hAnsiTheme="minorHAnsi"/>
          <w:spacing w:val="-4"/>
          <w:sz w:val="24"/>
        </w:rPr>
        <w:t xml:space="preserve">dotyczącej operacji w ramach </w:t>
      </w:r>
      <w:r w:rsidR="00952FDC">
        <w:rPr>
          <w:rStyle w:val="CharacterStyle2"/>
          <w:rFonts w:asciiTheme="minorHAnsi" w:eastAsia="Calibri" w:hAnsiTheme="minorHAnsi"/>
          <w:spacing w:val="-4"/>
          <w:sz w:val="24"/>
        </w:rPr>
        <w:t>P</w:t>
      </w:r>
      <w:r w:rsidRPr="00880616">
        <w:rPr>
          <w:rStyle w:val="CharacterStyle2"/>
          <w:rFonts w:asciiTheme="minorHAnsi" w:eastAsia="Calibri" w:hAnsiTheme="minorHAnsi"/>
          <w:spacing w:val="-4"/>
          <w:sz w:val="24"/>
        </w:rPr>
        <w:t>rojektu na nośnikach umożliwiających zapewnienie odpowiedniej</w:t>
      </w:r>
      <w:r w:rsidRPr="00880616">
        <w:rPr>
          <w:rFonts w:asciiTheme="minorHAnsi" w:eastAsia="Calibri" w:hAnsiTheme="minorHAnsi" w:cstheme="minorHAnsi"/>
          <w:lang w:eastAsia="en-US"/>
        </w:rPr>
        <w:t xml:space="preserve"> ochrony przechowywanym danym, zarówno pod względem trwałości, jak i dostępu osobom nieuprawnionym.</w:t>
      </w:r>
    </w:p>
    <w:p w14:paraId="0855E855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Obowiązek, o któr</w:t>
      </w:r>
      <w:r w:rsidRPr="00880616">
        <w:rPr>
          <w:rStyle w:val="CharacterStyle2"/>
          <w:rFonts w:asciiTheme="minorHAnsi" w:hAnsiTheme="minorHAnsi"/>
          <w:spacing w:val="-4"/>
          <w:sz w:val="24"/>
          <w:szCs w:val="24"/>
          <w:lang w:eastAsia="pl-PL"/>
        </w:rPr>
        <w:t xml:space="preserve">ym mowa w ust. 1-5, dotyczy każdego z Partnerów, w zakresie tej części Projektu, </w:t>
      </w:r>
      <w:r w:rsidRPr="00880616">
        <w:rPr>
          <w:rFonts w:asciiTheme="minorHAnsi" w:hAnsiTheme="minorHAnsi" w:cstheme="minorHAnsi"/>
          <w:sz w:val="24"/>
          <w:szCs w:val="24"/>
        </w:rPr>
        <w:t>za której realizację odpowiada dany Partner</w:t>
      </w:r>
      <w:r w:rsidRPr="00880616">
        <w:rPr>
          <w:rFonts w:asciiTheme="minorHAnsi" w:hAnsiTheme="minorHAnsi" w:cstheme="minorHAnsi"/>
          <w:sz w:val="24"/>
          <w:szCs w:val="24"/>
          <w:vertAlign w:val="superscript"/>
        </w:rPr>
        <w:footnoteReference w:id="44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2BEB4C2" w14:textId="77777777" w:rsidR="0010273E" w:rsidRPr="00880616" w:rsidRDefault="0010273E" w:rsidP="003602A1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Zmiany w Projekcie</w:t>
      </w:r>
    </w:p>
    <w:p w14:paraId="492952F0" w14:textId="77777777" w:rsidR="0010273E" w:rsidRPr="00880616" w:rsidRDefault="0010273E" w:rsidP="00A6327E">
      <w:pPr>
        <w:pStyle w:val="Nagwek3"/>
        <w:rPr>
          <w:rFonts w:asciiTheme="minorHAnsi" w:hAnsiTheme="minorHAnsi" w:cstheme="minorHAnsi"/>
          <w:sz w:val="24"/>
          <w:szCs w:val="24"/>
        </w:rPr>
      </w:pPr>
      <w:bookmarkStart w:id="34" w:name="_Hlk14334427"/>
      <w:bookmarkEnd w:id="31"/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bookmarkEnd w:id="34"/>
      <w:r w:rsidR="00197DCC" w:rsidRPr="00880616">
        <w:rPr>
          <w:rFonts w:asciiTheme="minorHAnsi" w:hAnsiTheme="minorHAnsi" w:cstheme="minorHAnsi"/>
          <w:sz w:val="24"/>
          <w:szCs w:val="24"/>
        </w:rPr>
        <w:t>16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15FA092" w14:textId="3A41F23E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może dokonywać zmian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pacing w:val="-6"/>
          <w:sz w:val="24"/>
          <w:szCs w:val="24"/>
        </w:rPr>
        <w:footnoteReference w:id="45"/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w Projekcie pod warunkiem ich </w:t>
      </w:r>
      <w:r w:rsidR="00A60613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pisemnego zgłoszenia</w:t>
      </w:r>
      <w:r w:rsidR="00101B7E" w:rsidRPr="007A1502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BD4B4" w:themeFill="accent6" w:themeFillTint="66"/>
        </w:rPr>
        <w:t xml:space="preserve"> </w:t>
      </w:r>
      <w:r w:rsidRPr="007A1502">
        <w:rPr>
          <w:spacing w:val="-2"/>
        </w:rPr>
        <w:t>popr</w:t>
      </w:r>
      <w:r w:rsidRPr="007A1502">
        <w:rPr>
          <w:spacing w:val="-2"/>
          <w:sz w:val="24"/>
          <w:szCs w:val="24"/>
        </w:rPr>
        <w:t>zez</w:t>
      </w:r>
      <w:r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system </w:t>
      </w:r>
      <w:r w:rsidR="002E31FD"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>CST2021</w:t>
      </w:r>
      <w:r w:rsidR="00885395"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najpóźniej na 1</w:t>
      </w:r>
      <w:r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miesiąc przed zakończeniem realizacji Projektu</w:t>
      </w:r>
      <w:r w:rsidRPr="007A1502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46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79461F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głoszone</w:t>
      </w:r>
      <w:r w:rsidR="008853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zmian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8853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wymagają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3626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pisemne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go</w:t>
      </w:r>
      <w:r w:rsidR="00F3626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zatwierdzenia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Instytucji </w:t>
      </w:r>
      <w:r w:rsidR="003602A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6457B0" w:rsidRPr="00880616">
        <w:rPr>
          <w:rFonts w:asciiTheme="minorHAnsi" w:hAnsiTheme="minorHAnsi"/>
          <w:sz w:val="24"/>
          <w:szCs w:val="24"/>
        </w:rPr>
        <w:t xml:space="preserve"> i nie wymagają sporządzenia aneksu do Umowy.</w:t>
      </w:r>
    </w:p>
    <w:p w14:paraId="5C9FE3A5" w14:textId="22C35092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35" w:name="_Hlk15633020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Instytucja </w:t>
      </w:r>
      <w:r w:rsidR="003602A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dopuszcza </w:t>
      </w:r>
      <w:r w:rsidR="00C10F8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możliwość </w:t>
      </w:r>
      <w:r w:rsidR="0025624C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dokonywania zmian w Projekcie</w:t>
      </w:r>
      <w:r w:rsidR="005D42D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o których mowa w ust 1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C10F8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nie częściej niż raz na trzy miesiące. Jedynie w uzasadnionych przypadkach dopuszcza się możliwość wnioskowania o zmiany częściej aniżeli w ww. okresie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47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bookmarkEnd w:id="35"/>
    <w:p w14:paraId="7CED0C47" w14:textId="6DA4ADAC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Beneficjent może dokonywać przesunięć w budżecie Projektu</w:t>
      </w:r>
      <w:r w:rsidR="001725CB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określonym </w:t>
      </w:r>
      <w:r w:rsidR="003817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</w:t>
      </w:r>
      <w:r w:rsidR="00C034A3">
        <w:rPr>
          <w:rFonts w:asciiTheme="minorHAnsi" w:hAnsiTheme="minorHAnsi" w:cstheme="minorHAnsi"/>
          <w:color w:val="000000" w:themeColor="text1"/>
          <w:sz w:val="24"/>
          <w:szCs w:val="24"/>
        </w:rPr>
        <w:t>ostatnim, zatwierdzonym</w:t>
      </w:r>
      <w:r w:rsidR="003817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Wniosku,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10% wartości środków w odniesieniu do zadania, z którego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przesuwane są środki, jak i do zadania, na które przesuwane są środki</w:t>
      </w:r>
      <w:r w:rsidR="00C034A3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bez konieczności zachowania wymogu, o którym mowa w ust. 1. Przesunięcia, o których mowa w zdaniu pierwszym, nie mogą: </w:t>
      </w:r>
    </w:p>
    <w:p w14:paraId="2CFCE9BE" w14:textId="77777777" w:rsidR="0010273E" w:rsidRPr="00880616" w:rsidRDefault="0010273E" w:rsidP="00E87D09">
      <w:pPr>
        <w:pStyle w:val="Akapitzlist"/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>zwiększać łącznej wysokości wydatków dotyczących cross-</w:t>
      </w:r>
      <w:proofErr w:type="spellStart"/>
      <w:r w:rsidRPr="00880616">
        <w:rPr>
          <w:rFonts w:asciiTheme="minorHAnsi" w:hAnsiTheme="minorHAnsi" w:cstheme="minorHAnsi"/>
          <w:color w:val="000000" w:themeColor="text1"/>
        </w:rPr>
        <w:t>financingu</w:t>
      </w:r>
      <w:proofErr w:type="spellEnd"/>
      <w:r w:rsidRPr="00880616">
        <w:rPr>
          <w:rFonts w:asciiTheme="minorHAnsi" w:hAnsiTheme="minorHAnsi" w:cstheme="minorHAnsi"/>
          <w:color w:val="000000" w:themeColor="text1"/>
        </w:rPr>
        <w:t>;</w:t>
      </w:r>
    </w:p>
    <w:p w14:paraId="7D9FF1DD" w14:textId="77777777" w:rsidR="0010273E" w:rsidRPr="00880616" w:rsidRDefault="0010273E" w:rsidP="00E87D09">
      <w:pPr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zwiększać łącznej wysokości wydatków ponoszonych poza terytorium kraju i UE;</w:t>
      </w:r>
    </w:p>
    <w:p w14:paraId="7C0EB54D" w14:textId="69BA44EC" w:rsidR="0010273E" w:rsidRPr="00880616" w:rsidRDefault="0010273E" w:rsidP="00E87D09">
      <w:pPr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wpływ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ać na wysokość i przeznaczenie pomocy publicznej </w:t>
      </w:r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lub pomocy de </w:t>
      </w:r>
      <w:proofErr w:type="spellStart"/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minimis</w:t>
      </w:r>
      <w:proofErr w:type="spellEnd"/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przyznanej Beneficjentowi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pacing w:val="-2"/>
          <w:sz w:val="24"/>
          <w:szCs w:val="24"/>
        </w:rPr>
        <w:footnoteReference w:id="48"/>
      </w:r>
      <w:r w:rsidR="002C5FC3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.</w:t>
      </w:r>
    </w:p>
    <w:p w14:paraId="5B4E3B4A" w14:textId="39F6AEB5" w:rsidR="0025624C" w:rsidRPr="00880616" w:rsidRDefault="0025624C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 przypadku, gdy dokonane przez Beneficjenta przesunięcia, o których mowa w ust. 3 powoduj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ą zmiany w klasyfikacji budżetowej środków zaplanowanych w budżecie projektu,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Beneficjent zobligowany jest do zgłoszenia tego faktu Instytucji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pisemnie poprzez system CST2021.</w:t>
      </w:r>
    </w:p>
    <w:p w14:paraId="63456A82" w14:textId="148741A4" w:rsidR="00F66FA4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 przy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padku wystąpienia oszczędności w </w:t>
      </w:r>
      <w:r w:rsidR="0020001A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trakcie realizacji </w:t>
      </w:r>
      <w:r w:rsidR="004D7E9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przekraczających 10% środków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alokowanych na dane zadanie,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Instytucja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wyrazić zgodę na wykorzystanie tych oszczędności w </w:t>
      </w:r>
      <w:r w:rsidR="004D7E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Projekcie, w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przypadku, gdy:</w:t>
      </w:r>
    </w:p>
    <w:p w14:paraId="7913FB41" w14:textId="7769E93B" w:rsidR="00FF48DB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będzie to </w:t>
      </w:r>
      <w:bookmarkStart w:id="36" w:name="_Hlk15633174"/>
      <w:r w:rsidRPr="00880616">
        <w:rPr>
          <w:rFonts w:asciiTheme="minorHAnsi" w:hAnsiTheme="minorHAnsi" w:cstheme="minorHAnsi"/>
          <w:color w:val="000000" w:themeColor="text1"/>
        </w:rPr>
        <w:t xml:space="preserve">miało pozytywny wpływ na realizację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rojektu</w:t>
      </w:r>
      <w:r w:rsidRPr="00880616">
        <w:rPr>
          <w:rFonts w:asciiTheme="minorHAnsi" w:hAnsiTheme="minorHAnsi" w:cstheme="minorHAnsi"/>
          <w:color w:val="000000" w:themeColor="text1"/>
        </w:rPr>
        <w:t xml:space="preserve">, m.in. będzie </w:t>
      </w:r>
      <w:bookmarkEnd w:id="36"/>
      <w:r w:rsidRPr="00880616">
        <w:rPr>
          <w:rFonts w:asciiTheme="minorHAnsi" w:hAnsiTheme="minorHAnsi" w:cstheme="minorHAnsi"/>
          <w:color w:val="000000" w:themeColor="text1"/>
        </w:rPr>
        <w:t xml:space="preserve">wiązało się ze zwiększeniem wartości wskaźników </w:t>
      </w:r>
      <w:r w:rsidR="00590438" w:rsidRPr="00880616">
        <w:rPr>
          <w:rFonts w:asciiTheme="minorHAnsi" w:hAnsiTheme="minorHAnsi" w:cstheme="minorHAnsi"/>
          <w:color w:val="000000" w:themeColor="text1"/>
        </w:rPr>
        <w:t xml:space="preserve">produktu i/lub rezultatu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Pr="00880616">
        <w:rPr>
          <w:rFonts w:asciiTheme="minorHAnsi" w:hAnsiTheme="minorHAnsi" w:cstheme="minorHAnsi"/>
          <w:color w:val="000000" w:themeColor="text1"/>
        </w:rPr>
        <w:t>rojektu określonych we wniosku</w:t>
      </w:r>
      <w:r w:rsidR="00FF48DB" w:rsidRPr="00880616">
        <w:rPr>
          <w:rFonts w:asciiTheme="minorHAnsi" w:hAnsiTheme="minorHAnsi" w:cstheme="minorHAnsi"/>
          <w:color w:val="000000" w:themeColor="text1"/>
        </w:rPr>
        <w:t>.</w:t>
      </w:r>
    </w:p>
    <w:p w14:paraId="0E9ADA63" w14:textId="77777777" w:rsidR="00F66FA4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Beneficjent wykaże konieczność przeznaczenia oszczędności na pokrycie wydatków poniesionych</w:t>
      </w:r>
      <w:r w:rsidRPr="00880616">
        <w:rPr>
          <w:rFonts w:asciiTheme="minorHAnsi" w:hAnsiTheme="minorHAnsi" w:cstheme="minorHAnsi"/>
          <w:color w:val="000000" w:themeColor="text1"/>
        </w:rPr>
        <w:t xml:space="preserve"> w wyższej wysokości niż zaplanowana w wyniku znaczącego wzrostu cen</w:t>
      </w:r>
      <w:r w:rsidR="00590438" w:rsidRPr="00880616">
        <w:rPr>
          <w:rFonts w:asciiTheme="minorHAnsi" w:hAnsiTheme="minorHAnsi" w:cstheme="minorHAnsi"/>
          <w:color w:val="000000" w:themeColor="text1"/>
        </w:rPr>
        <w:t xml:space="preserve"> usług/towarów</w:t>
      </w:r>
      <w:r w:rsidRPr="00880616">
        <w:rPr>
          <w:rFonts w:asciiTheme="minorHAnsi" w:hAnsiTheme="minorHAnsi" w:cstheme="minorHAnsi"/>
          <w:color w:val="000000" w:themeColor="text1"/>
        </w:rPr>
        <w:t xml:space="preserve">. </w:t>
      </w:r>
    </w:p>
    <w:p w14:paraId="65B8BF7C" w14:textId="352570B9" w:rsidR="00F66FA4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Beneficjent wykaże nowe </w:t>
      </w:r>
      <w:r w:rsidR="0020001A" w:rsidRPr="00880616">
        <w:rPr>
          <w:rFonts w:asciiTheme="minorHAnsi" w:hAnsiTheme="minorHAnsi" w:cstheme="minorHAnsi"/>
          <w:color w:val="000000" w:themeColor="text1"/>
        </w:rPr>
        <w:t xml:space="preserve">działania </w:t>
      </w:r>
      <w:r w:rsidRPr="00880616">
        <w:rPr>
          <w:rFonts w:asciiTheme="minorHAnsi" w:hAnsiTheme="minorHAnsi" w:cstheme="minorHAnsi"/>
          <w:color w:val="000000" w:themeColor="text1"/>
        </w:rPr>
        <w:t xml:space="preserve">w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rojekcie</w:t>
      </w:r>
      <w:r w:rsidRPr="00880616">
        <w:rPr>
          <w:rFonts w:asciiTheme="minorHAnsi" w:hAnsiTheme="minorHAnsi" w:cstheme="minorHAnsi"/>
          <w:color w:val="000000" w:themeColor="text1"/>
        </w:rPr>
        <w:t xml:space="preserve">, które mają wpływ na wskaźniki Programu. </w:t>
      </w:r>
      <w:bookmarkStart w:id="37" w:name="_Hlk124858369"/>
    </w:p>
    <w:p w14:paraId="7B96E8BC" w14:textId="6C28FB3D" w:rsidR="0010273E" w:rsidRPr="00880616" w:rsidRDefault="0010273E" w:rsidP="00E87D09">
      <w:pPr>
        <w:spacing w:before="60" w:after="60" w:line="271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W przypadku braku zgody Instytucji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pomniejszają wartość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rojektu, co wymaga aneksowania Umowy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wymóg ten nie dotyczy</w:t>
      </w:r>
      <w:r w:rsidR="00121FDB" w:rsidRPr="00880616">
        <w:rPr>
          <w:sz w:val="24"/>
          <w:szCs w:val="24"/>
        </w:rPr>
        <w:t xml:space="preserve"> 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na zakończenie realizacji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rojektu, które podlegają zwrotowi zgodnie z §12 ust 13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bookmarkEnd w:id="37"/>
    <w:p w14:paraId="676B7BB1" w14:textId="2914A0EB" w:rsidR="00CA794E" w:rsidRPr="00880616" w:rsidRDefault="00CA794E" w:rsidP="00E87D09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Instytucja </w:t>
      </w:r>
      <w:r w:rsidR="00517C95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na każdym etapie realizacji </w:t>
      </w:r>
      <w:r w:rsidR="00952FDC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rojektu bada sposób i zasadność wykorzystania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oszczędności,  biorąc pod uwagę przesłanki, które miały wpływ na wybór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 do realizacji oraz niezbędność poniesienia wydatków, ich efektywność i racjonalność.</w:t>
      </w:r>
    </w:p>
    <w:p w14:paraId="217517D5" w14:textId="77777777" w:rsidR="00F66FA4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razie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zmian w prawie krajowym lub unijnym, w tym: wpływających na wysokość wydatków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kwalifikowalnych w Projekcie, strony mogą wnioskować o renegocjację Umowy, o ile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24201AC0" w14:textId="77777777" w:rsidR="00F66FA4" w:rsidRPr="00880616" w:rsidRDefault="0010273E" w:rsidP="00E87D09">
      <w:pPr>
        <w:pStyle w:val="Akapitzlist"/>
        <w:numPr>
          <w:ilvl w:val="0"/>
          <w:numId w:val="76"/>
        </w:numPr>
        <w:tabs>
          <w:tab w:val="left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zachodzi podejrzenie nieosiągnięcia założonych we </w:t>
      </w:r>
      <w:r w:rsidR="00257013" w:rsidRPr="00880616">
        <w:rPr>
          <w:rFonts w:asciiTheme="minorHAnsi" w:hAnsiTheme="minorHAnsi" w:cstheme="minorHAnsi"/>
          <w:color w:val="000000" w:themeColor="text1"/>
        </w:rPr>
        <w:t>W</w:t>
      </w:r>
      <w:r w:rsidRPr="00880616">
        <w:rPr>
          <w:rFonts w:asciiTheme="minorHAnsi" w:hAnsiTheme="minorHAnsi" w:cstheme="minorHAnsi"/>
          <w:color w:val="000000" w:themeColor="text1"/>
        </w:rPr>
        <w:t xml:space="preserve">niosku </w:t>
      </w:r>
      <w:r w:rsidR="00257013" w:rsidRPr="00880616">
        <w:rPr>
          <w:rFonts w:asciiTheme="minorHAnsi" w:hAnsiTheme="minorHAnsi" w:cstheme="minorHAnsi"/>
          <w:color w:val="000000" w:themeColor="text1"/>
        </w:rPr>
        <w:t>celów określonych przez wskaźniki produktu i</w:t>
      </w:r>
      <w:r w:rsidR="006C2F11" w:rsidRPr="00880616">
        <w:rPr>
          <w:rFonts w:asciiTheme="minorHAnsi" w:hAnsiTheme="minorHAnsi" w:cstheme="minorHAnsi"/>
          <w:color w:val="000000" w:themeColor="text1"/>
        </w:rPr>
        <w:t> </w:t>
      </w:r>
      <w:r w:rsidRPr="00880616">
        <w:rPr>
          <w:rFonts w:asciiTheme="minorHAnsi" w:hAnsiTheme="minorHAnsi" w:cstheme="minorHAnsi"/>
          <w:color w:val="000000" w:themeColor="text1"/>
        </w:rPr>
        <w:t>rezultat</w:t>
      </w:r>
      <w:r w:rsidR="00257013" w:rsidRPr="00880616">
        <w:rPr>
          <w:rFonts w:asciiTheme="minorHAnsi" w:hAnsiTheme="minorHAnsi" w:cstheme="minorHAnsi"/>
          <w:color w:val="000000" w:themeColor="text1"/>
        </w:rPr>
        <w:t>u</w:t>
      </w:r>
      <w:r w:rsidRPr="00880616">
        <w:rPr>
          <w:rFonts w:asciiTheme="minorHAnsi" w:hAnsiTheme="minorHAnsi" w:cstheme="minorHAnsi"/>
          <w:color w:val="000000" w:themeColor="text1"/>
        </w:rPr>
        <w:t xml:space="preserve"> Projektu</w:t>
      </w:r>
      <w:r w:rsidR="00F66FA4" w:rsidRPr="00880616">
        <w:rPr>
          <w:rFonts w:asciiTheme="minorHAnsi" w:hAnsiTheme="minorHAnsi" w:cstheme="minorHAnsi"/>
          <w:color w:val="000000" w:themeColor="text1"/>
        </w:rPr>
        <w:t>,</w:t>
      </w:r>
      <w:r w:rsidRPr="00880616">
        <w:rPr>
          <w:rFonts w:asciiTheme="minorHAnsi" w:hAnsiTheme="minorHAnsi" w:cstheme="minorHAnsi"/>
          <w:color w:val="000000" w:themeColor="text1"/>
        </w:rPr>
        <w:t xml:space="preserve"> </w:t>
      </w:r>
    </w:p>
    <w:p w14:paraId="7EAEFF74" w14:textId="77777777" w:rsidR="00F66FA4" w:rsidRPr="00880616" w:rsidRDefault="00F66FA4" w:rsidP="00E87D09">
      <w:pPr>
        <w:pStyle w:val="Akapitzlist"/>
        <w:numPr>
          <w:ilvl w:val="0"/>
          <w:numId w:val="76"/>
        </w:numPr>
        <w:tabs>
          <w:tab w:val="left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zachodzi podejrzenie </w:t>
      </w:r>
      <w:r w:rsidR="0010273E" w:rsidRPr="00880616">
        <w:rPr>
          <w:rFonts w:asciiTheme="minorHAnsi" w:hAnsiTheme="minorHAnsi" w:cstheme="minorHAnsi"/>
          <w:color w:val="000000" w:themeColor="text1"/>
        </w:rPr>
        <w:t xml:space="preserve">nieutrzymania trwałości </w:t>
      </w:r>
      <w:r w:rsidRPr="00880616">
        <w:rPr>
          <w:rFonts w:asciiTheme="minorHAnsi" w:hAnsiTheme="minorHAnsi" w:cstheme="minorHAnsi"/>
          <w:color w:val="000000" w:themeColor="text1"/>
        </w:rPr>
        <w:t>P</w:t>
      </w:r>
      <w:r w:rsidR="0010273E" w:rsidRPr="00880616">
        <w:rPr>
          <w:rFonts w:asciiTheme="minorHAnsi" w:hAnsiTheme="minorHAnsi" w:cstheme="minorHAnsi"/>
          <w:color w:val="000000" w:themeColor="text1"/>
        </w:rPr>
        <w:t>rojektu</w:t>
      </w:r>
      <w:r w:rsidRPr="00880616">
        <w:rPr>
          <w:rFonts w:asciiTheme="minorHAnsi" w:hAnsiTheme="minorHAnsi" w:cstheme="minorHAnsi"/>
          <w:color w:val="000000" w:themeColor="text1"/>
        </w:rPr>
        <w:t>,</w:t>
      </w:r>
    </w:p>
    <w:p w14:paraId="1A8AFED4" w14:textId="77777777" w:rsidR="0010273E" w:rsidRPr="00880616" w:rsidRDefault="00C10F81" w:rsidP="00812C93">
      <w:pPr>
        <w:tabs>
          <w:tab w:val="left" w:pos="426"/>
        </w:tabs>
        <w:spacing w:before="60" w:after="60" w:line="271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pod warunkiem dostępności środków w ramach Programu</w:t>
      </w:r>
      <w:r w:rsidR="0010273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15EBDE4" w14:textId="77777777" w:rsidR="00FF3CC1" w:rsidRPr="00880616" w:rsidRDefault="00FF3CC1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Zmiany w Projekcie nie mogą prowadzić do naruszenia art. 62 ustawy wdrożeniowej i zwiększenia dofinansowania, z zastrzeżeniem ust.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9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14:paraId="0AA7BA7C" w14:textId="462E6E24" w:rsidR="00FF3CC1" w:rsidRPr="00880616" w:rsidRDefault="00FF3CC1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uzasadnionych przypadkach, Instytucja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wyrazić zgodę na zmianę Projektu polegającą na zwiększeniu dofinansowania Projektu. Każda wnioskowana w tym zakresie zmiana wymaga uzasadnienia </w:t>
      </w:r>
      <w:r w:rsidR="0049151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</w:t>
      </w:r>
      <w:r w:rsidR="00FF1BB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indywidualnej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analiz</w:t>
      </w:r>
      <w:r w:rsidR="00FF1BB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</w:t>
      </w:r>
      <w:r w:rsidR="0049151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20001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027D1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5FA9D4AD" w14:textId="7D403C67" w:rsidR="00027D14" w:rsidRPr="00880616" w:rsidRDefault="0010273E" w:rsidP="00B355E1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Zatwierdzone przez Instytucję </w:t>
      </w:r>
      <w:r w:rsidR="00517C95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zmiany </w:t>
      </w:r>
      <w:r w:rsidR="00E55256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 Projekcie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niewymagające </w:t>
      </w:r>
      <w:r w:rsidR="00E55256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zawarcia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CE6EE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aneksu do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Umowy obowiązują od 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dnia 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ich </w:t>
      </w:r>
      <w:r w:rsidR="00C62E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zatwierdzeni</w:t>
      </w:r>
      <w:r w:rsidR="00C62E67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C62E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Instytucję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Pośredniczącą 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CA54C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systemie CST2021</w:t>
      </w:r>
      <w:r w:rsidR="00C33DE8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F3CC1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Z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miany </w:t>
      </w:r>
      <w:r w:rsidR="00E55256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w Projekcie 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wymagające </w:t>
      </w:r>
      <w:r w:rsidR="00E62F9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zawarcia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aneks</w:t>
      </w:r>
      <w:r w:rsidR="00E62F9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u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Umowy obowiązują od momentu podpisania aneksu przez </w:t>
      </w:r>
      <w:r w:rsidR="00FF43C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S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trony Umowy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  <w:vertAlign w:val="superscript"/>
        </w:rPr>
        <w:footnoteReference w:id="49"/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.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1150E271" w14:textId="77777777" w:rsidR="00BA21A0" w:rsidRPr="00880616" w:rsidRDefault="00BA21A0" w:rsidP="00517C9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w Umowie</w:t>
      </w:r>
    </w:p>
    <w:p w14:paraId="670BCA9C" w14:textId="77777777" w:rsidR="00BE590E" w:rsidRPr="00880616" w:rsidRDefault="00BE590E" w:rsidP="00FF1BBE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197DCC" w:rsidRPr="00880616">
        <w:rPr>
          <w:rFonts w:asciiTheme="minorHAnsi" w:hAnsiTheme="minorHAnsi" w:cstheme="minorHAnsi"/>
          <w:sz w:val="24"/>
          <w:szCs w:val="24"/>
        </w:rPr>
        <w:t>17</w:t>
      </w:r>
    </w:p>
    <w:p w14:paraId="4A68C067" w14:textId="77777777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Umowa może zostać zmieniona w przypadku, gdy zmiana ta jest konieczna dla zapewnienia</w:t>
      </w:r>
      <w:r w:rsidRPr="00880616">
        <w:rPr>
          <w:rFonts w:asciiTheme="minorHAnsi" w:hAnsiTheme="minorHAnsi" w:cstheme="minorHAnsi"/>
        </w:rPr>
        <w:t xml:space="preserve"> prawidłowej realizacji i rozliczenia Projektu.</w:t>
      </w:r>
    </w:p>
    <w:p w14:paraId="2FAA0151" w14:textId="77777777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Zmiany Umowy, wymagają zachowania formy pisemnej pod rygorem nieważności, w postaci aneksu</w:t>
      </w:r>
      <w:r w:rsidRPr="00880616">
        <w:rPr>
          <w:rFonts w:asciiTheme="minorHAnsi" w:hAnsiTheme="minorHAnsi" w:cstheme="minorHAnsi"/>
        </w:rPr>
        <w:t xml:space="preserve"> do </w:t>
      </w:r>
      <w:r w:rsidR="00664C76" w:rsidRPr="00880616">
        <w:rPr>
          <w:rFonts w:asciiTheme="minorHAnsi" w:hAnsiTheme="minorHAnsi" w:cstheme="minorHAnsi"/>
        </w:rPr>
        <w:t>Umowy</w:t>
      </w:r>
      <w:r w:rsidRPr="00880616">
        <w:rPr>
          <w:rFonts w:asciiTheme="minorHAnsi" w:hAnsiTheme="minorHAnsi" w:cstheme="minorHAnsi"/>
        </w:rPr>
        <w:t xml:space="preserve">, z zastrzeżeniem ust. </w:t>
      </w:r>
      <w:r w:rsidR="007B5BE0" w:rsidRPr="00880616">
        <w:rPr>
          <w:rFonts w:asciiTheme="minorHAnsi" w:hAnsiTheme="minorHAnsi" w:cstheme="minorHAnsi"/>
        </w:rPr>
        <w:t>3</w:t>
      </w:r>
      <w:r w:rsidR="00DD2BC1" w:rsidRPr="00880616">
        <w:rPr>
          <w:rFonts w:asciiTheme="minorHAnsi" w:hAnsiTheme="minorHAnsi" w:cstheme="minorHAnsi"/>
        </w:rPr>
        <w:t xml:space="preserve"> i 4.</w:t>
      </w:r>
    </w:p>
    <w:p w14:paraId="2801485C" w14:textId="40F213AD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4"/>
        </w:rPr>
        <w:t xml:space="preserve">przypadku wystąpienia okoliczności </w:t>
      </w:r>
      <w:r w:rsidR="00664C76" w:rsidRPr="00880616">
        <w:rPr>
          <w:rFonts w:asciiTheme="minorHAnsi" w:hAnsiTheme="minorHAnsi" w:cstheme="minorHAnsi"/>
          <w:spacing w:val="-4"/>
        </w:rPr>
        <w:t>powodujących</w:t>
      </w:r>
      <w:r w:rsidRPr="00880616">
        <w:rPr>
          <w:rFonts w:asciiTheme="minorHAnsi" w:hAnsiTheme="minorHAnsi" w:cstheme="minorHAnsi"/>
          <w:spacing w:val="-4"/>
        </w:rPr>
        <w:t xml:space="preserve"> zmiany </w:t>
      </w:r>
      <w:r w:rsidR="00664C76" w:rsidRPr="00880616">
        <w:rPr>
          <w:rFonts w:asciiTheme="minorHAnsi" w:hAnsiTheme="minorHAnsi" w:cstheme="minorHAnsi"/>
          <w:spacing w:val="-4"/>
        </w:rPr>
        <w:t>Umowy</w:t>
      </w:r>
      <w:r w:rsidRPr="00880616">
        <w:rPr>
          <w:rFonts w:asciiTheme="minorHAnsi" w:hAnsiTheme="minorHAnsi" w:cstheme="minorHAnsi"/>
          <w:spacing w:val="-4"/>
        </w:rPr>
        <w:t xml:space="preserve"> wymagające zawarcia kolejno</w:t>
      </w:r>
      <w:r w:rsidRPr="00880616">
        <w:rPr>
          <w:rFonts w:asciiTheme="minorHAnsi" w:hAnsiTheme="minorHAnsi" w:cstheme="minorHAnsi"/>
        </w:rPr>
        <w:t xml:space="preserve"> kilku </w:t>
      </w:r>
      <w:r w:rsidRPr="00880616">
        <w:rPr>
          <w:rFonts w:asciiTheme="minorHAnsi" w:hAnsiTheme="minorHAnsi" w:cstheme="minorHAnsi"/>
          <w:spacing w:val="-4"/>
        </w:rPr>
        <w:t xml:space="preserve">aneksów, za zgodą Instytucji </w:t>
      </w:r>
      <w:r w:rsidR="00517C95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  <w:spacing w:val="-4"/>
        </w:rPr>
        <w:t>, może zostać zawarty jeden aneks uwzględniający</w:t>
      </w:r>
      <w:r w:rsidRPr="00880616">
        <w:rPr>
          <w:rFonts w:asciiTheme="minorHAnsi" w:hAnsiTheme="minorHAnsi" w:cstheme="minorHAnsi"/>
        </w:rPr>
        <w:t xml:space="preserve"> wszystkie te zmiany. </w:t>
      </w:r>
    </w:p>
    <w:p w14:paraId="5441B348" w14:textId="77777777" w:rsidR="00664C76" w:rsidRPr="00880616" w:rsidRDefault="00664C76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Zmiany Umowy </w:t>
      </w:r>
      <w:r w:rsidR="00DD2BC1" w:rsidRPr="00880616">
        <w:rPr>
          <w:rFonts w:asciiTheme="minorHAnsi" w:hAnsiTheme="minorHAnsi" w:cstheme="minorHAnsi"/>
        </w:rPr>
        <w:t>nie wymagają zawarcia aneksu w przypadku</w:t>
      </w:r>
      <w:r w:rsidRPr="00880616">
        <w:rPr>
          <w:rFonts w:asciiTheme="minorHAnsi" w:hAnsiTheme="minorHAnsi" w:cstheme="minorHAnsi"/>
        </w:rPr>
        <w:t>:</w:t>
      </w:r>
    </w:p>
    <w:p w14:paraId="7787C465" w14:textId="1E33B24F" w:rsidR="00CE6BC1" w:rsidRPr="00880616" w:rsidRDefault="00442098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bookmarkStart w:id="39" w:name="_Hlk130987567"/>
      <w:bookmarkStart w:id="40" w:name="_Hlk130987595"/>
      <w:bookmarkStart w:id="41" w:name="_Hlk130987614"/>
      <w:r w:rsidRPr="00880616">
        <w:rPr>
          <w:rFonts w:asciiTheme="minorHAnsi" w:hAnsiTheme="minorHAnsi" w:cstheme="minorHAnsi"/>
        </w:rPr>
        <w:t xml:space="preserve">zmiany załączników do Umowy nr 6, 7, 9, 11 i </w:t>
      </w:r>
      <w:r w:rsidR="00C6072A" w:rsidRPr="00880616">
        <w:rPr>
          <w:rFonts w:asciiTheme="minorHAnsi" w:hAnsiTheme="minorHAnsi" w:cstheme="minorHAnsi"/>
        </w:rPr>
        <w:t xml:space="preserve">15 </w:t>
      </w:r>
      <w:r w:rsidRPr="00880616">
        <w:rPr>
          <w:rFonts w:asciiTheme="minorHAnsi" w:hAnsiTheme="minorHAnsi" w:cstheme="minorHAnsi"/>
        </w:rPr>
        <w:t xml:space="preserve">lub wzorów Załączników nr 2-4, 5, 8, </w:t>
      </w:r>
      <w:r w:rsidR="00C6072A" w:rsidRPr="00880616">
        <w:rPr>
          <w:rFonts w:asciiTheme="minorHAnsi" w:hAnsiTheme="minorHAnsi" w:cstheme="minorHAnsi"/>
        </w:rPr>
        <w:t>12</w:t>
      </w:r>
      <w:r w:rsidRPr="00880616">
        <w:rPr>
          <w:rFonts w:asciiTheme="minorHAnsi" w:hAnsiTheme="minorHAnsi" w:cstheme="minorHAnsi"/>
        </w:rPr>
        <w:t>-</w:t>
      </w:r>
      <w:bookmarkEnd w:id="39"/>
      <w:bookmarkEnd w:id="40"/>
      <w:bookmarkEnd w:id="41"/>
      <w:r w:rsidR="00C6072A" w:rsidRPr="00880616">
        <w:rPr>
          <w:rFonts w:asciiTheme="minorHAnsi" w:hAnsiTheme="minorHAnsi" w:cstheme="minorHAnsi"/>
        </w:rPr>
        <w:t>14</w:t>
      </w:r>
      <w:r w:rsidR="00DD2BC1" w:rsidRPr="00880616">
        <w:rPr>
          <w:rFonts w:asciiTheme="minorHAnsi" w:hAnsiTheme="minorHAnsi" w:cstheme="minorHAnsi"/>
        </w:rPr>
        <w:t>;</w:t>
      </w:r>
    </w:p>
    <w:p w14:paraId="2E863E78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</w:t>
      </w:r>
      <w:r w:rsidR="00DD2BC1" w:rsidRPr="00880616">
        <w:rPr>
          <w:rFonts w:asciiTheme="minorHAnsi" w:hAnsiTheme="minorHAnsi" w:cstheme="minorHAnsi"/>
        </w:rPr>
        <w:t>y</w:t>
      </w:r>
      <w:r w:rsidRPr="00880616">
        <w:rPr>
          <w:rFonts w:asciiTheme="minorHAnsi" w:hAnsiTheme="minorHAnsi" w:cstheme="minorHAnsi"/>
        </w:rPr>
        <w:t xml:space="preserve"> adresu siedziby Beneficjenta </w:t>
      </w:r>
      <w:r w:rsidRPr="00880616">
        <w:rPr>
          <w:rFonts w:asciiTheme="minorHAnsi" w:hAnsiTheme="minorHAnsi" w:cstheme="minorHAnsi"/>
          <w:i/>
        </w:rPr>
        <w:t>i Partner</w:t>
      </w:r>
      <w:r w:rsidR="00443798" w:rsidRPr="00880616">
        <w:rPr>
          <w:rFonts w:asciiTheme="minorHAnsi" w:hAnsiTheme="minorHAnsi" w:cstheme="minorHAnsi"/>
          <w:i/>
        </w:rPr>
        <w:t>a</w:t>
      </w:r>
      <w:r w:rsidRPr="00880616">
        <w:rPr>
          <w:rFonts w:asciiTheme="minorHAnsi" w:hAnsiTheme="minorHAnsi" w:cstheme="minorHAnsi"/>
          <w:vertAlign w:val="superscript"/>
        </w:rPr>
        <w:footnoteReference w:id="50"/>
      </w:r>
      <w:r w:rsidRPr="00880616">
        <w:rPr>
          <w:rFonts w:asciiTheme="minorHAnsi" w:hAnsiTheme="minorHAnsi" w:cstheme="minorHAnsi"/>
        </w:rPr>
        <w:t xml:space="preserve"> </w:t>
      </w:r>
    </w:p>
    <w:p w14:paraId="6F174B19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zmian</w:t>
      </w:r>
      <w:r w:rsidR="00DD2BC1" w:rsidRPr="00880616">
        <w:rPr>
          <w:rFonts w:asciiTheme="minorHAnsi" w:hAnsiTheme="minorHAnsi" w:cstheme="minorHAnsi"/>
        </w:rPr>
        <w:t>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8"/>
        </w:rPr>
        <w:t>uprawnionego użytkownika, tj.: osoby upoważnionej do zarządzania uprawnieniami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użytkowników SL2021 po stronie Beneficjenta w zakresie danego Projektu w ramach CST2021;</w:t>
      </w:r>
      <w:r w:rsidRPr="00880616">
        <w:rPr>
          <w:rFonts w:asciiTheme="minorHAnsi" w:hAnsiTheme="minorHAnsi" w:cstheme="minorHAnsi"/>
        </w:rPr>
        <w:t xml:space="preserve"> </w:t>
      </w:r>
    </w:p>
    <w:p w14:paraId="6BA8DF30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aktualizacji harmonogramu płatności;</w:t>
      </w:r>
    </w:p>
    <w:p w14:paraId="48871DDD" w14:textId="245A2A9D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zmian w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rojekcie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</w:rPr>
        <w:footnoteReference w:id="51"/>
      </w:r>
      <w:r w:rsidR="006002E4" w:rsidRPr="00880616">
        <w:rPr>
          <w:rFonts w:asciiTheme="minorHAnsi" w:hAnsiTheme="minorHAnsi" w:cstheme="minorHAnsi"/>
          <w:color w:val="000000" w:themeColor="text1"/>
        </w:rPr>
        <w:t>, o których mowa w</w:t>
      </w:r>
      <w:r w:rsidR="00052082" w:rsidRPr="00880616">
        <w:rPr>
          <w:rFonts w:asciiTheme="minorHAnsi" w:hAnsiTheme="minorHAnsi" w:cstheme="minorHAnsi"/>
          <w:color w:val="000000" w:themeColor="text1"/>
        </w:rPr>
        <w:t xml:space="preserve"> §16</w:t>
      </w:r>
      <w:r w:rsidR="004D7E9A">
        <w:rPr>
          <w:rFonts w:asciiTheme="minorHAnsi" w:hAnsiTheme="minorHAnsi" w:cstheme="minorHAnsi"/>
          <w:color w:val="000000" w:themeColor="text1"/>
        </w:rPr>
        <w:t>, z wyjątkiem ust. 9</w:t>
      </w:r>
      <w:r w:rsidR="00381797">
        <w:rPr>
          <w:rFonts w:asciiTheme="minorHAnsi" w:hAnsiTheme="minorHAnsi" w:cstheme="minorHAnsi"/>
          <w:color w:val="000000" w:themeColor="text1"/>
        </w:rPr>
        <w:t xml:space="preserve"> oraz sytuacji opisanej w ust. 5</w:t>
      </w:r>
      <w:r w:rsidR="006002E4" w:rsidRPr="00880616">
        <w:rPr>
          <w:rFonts w:asciiTheme="minorHAnsi" w:hAnsiTheme="minorHAnsi" w:cstheme="minorHAnsi"/>
          <w:color w:val="000000" w:themeColor="text1"/>
        </w:rPr>
        <w:t>;</w:t>
      </w:r>
    </w:p>
    <w:p w14:paraId="029170A5" w14:textId="404C3287" w:rsidR="00685A35" w:rsidRPr="00880616" w:rsidRDefault="009647AB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t>konieczności obniżenia wartości dofinansowania w związku ze stwierdzeniem w Projekcie</w:t>
      </w:r>
      <w:r w:rsidRPr="00880616">
        <w:rPr>
          <w:rFonts w:asciiTheme="minorHAnsi" w:hAnsiTheme="minorHAnsi" w:cstheme="minorHAnsi"/>
        </w:rPr>
        <w:t xml:space="preserve"> nieprawidłowości</w:t>
      </w:r>
      <w:r w:rsidR="00B9502C" w:rsidRPr="00880616">
        <w:rPr>
          <w:rFonts w:asciiTheme="minorHAnsi" w:hAnsiTheme="minorHAnsi" w:cstheme="minorHAnsi"/>
        </w:rPr>
        <w:t xml:space="preserve">, </w:t>
      </w:r>
      <w:r w:rsidR="00B97A48" w:rsidRPr="00880616">
        <w:rPr>
          <w:rFonts w:asciiTheme="minorHAnsi" w:hAnsiTheme="minorHAnsi" w:cstheme="minorHAnsi"/>
        </w:rPr>
        <w:t>o której mowa w § 21 ust. 4</w:t>
      </w:r>
      <w:r w:rsidR="00685A35" w:rsidRPr="00880616">
        <w:rPr>
          <w:rFonts w:asciiTheme="minorHAnsi" w:hAnsiTheme="minorHAnsi" w:cstheme="minorHAnsi"/>
        </w:rPr>
        <w:t>;</w:t>
      </w:r>
    </w:p>
    <w:p w14:paraId="209B16C0" w14:textId="77777777" w:rsidR="009647AB" w:rsidRPr="00880616" w:rsidRDefault="00685A35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lang w:bidi="pl-PL"/>
        </w:rPr>
        <w:t xml:space="preserve">zmian adresów poczty elektronicznej, wskazanych w </w:t>
      </w:r>
      <w:r w:rsidRPr="00880616">
        <w:rPr>
          <w:rFonts w:asciiTheme="minorHAnsi" w:hAnsiTheme="minorHAnsi" w:cstheme="minorHAnsi"/>
        </w:rPr>
        <w:t xml:space="preserve">§ </w:t>
      </w:r>
      <w:r w:rsidR="00B10428" w:rsidRPr="00880616">
        <w:rPr>
          <w:rFonts w:asciiTheme="minorHAnsi" w:hAnsiTheme="minorHAnsi" w:cstheme="minorHAnsi"/>
        </w:rPr>
        <w:t xml:space="preserve">24 </w:t>
      </w:r>
      <w:r w:rsidRPr="00880616">
        <w:rPr>
          <w:rFonts w:asciiTheme="minorHAnsi" w:hAnsiTheme="minorHAnsi" w:cstheme="minorHAnsi"/>
          <w:lang w:bidi="pl-PL"/>
        </w:rPr>
        <w:t xml:space="preserve">ust. </w:t>
      </w:r>
      <w:r w:rsidR="00E7375A" w:rsidRPr="00880616">
        <w:rPr>
          <w:rFonts w:asciiTheme="minorHAnsi" w:hAnsiTheme="minorHAnsi" w:cstheme="minorHAnsi"/>
          <w:lang w:bidi="pl-PL"/>
        </w:rPr>
        <w:t xml:space="preserve">2 pkt. </w:t>
      </w:r>
      <w:r w:rsidR="003550CA" w:rsidRPr="00880616">
        <w:rPr>
          <w:rFonts w:asciiTheme="minorHAnsi" w:hAnsiTheme="minorHAnsi" w:cstheme="minorHAnsi"/>
          <w:lang w:bidi="pl-PL"/>
        </w:rPr>
        <w:t xml:space="preserve">5, </w:t>
      </w:r>
      <w:r w:rsidR="00E7375A" w:rsidRPr="00880616">
        <w:rPr>
          <w:rFonts w:asciiTheme="minorHAnsi" w:hAnsiTheme="minorHAnsi" w:cstheme="minorHAnsi"/>
          <w:lang w:bidi="pl-PL"/>
        </w:rPr>
        <w:t xml:space="preserve">ust. </w:t>
      </w:r>
      <w:r w:rsidR="00EF5946" w:rsidRPr="00880616">
        <w:rPr>
          <w:rFonts w:asciiTheme="minorHAnsi" w:hAnsiTheme="minorHAnsi" w:cstheme="minorHAnsi"/>
          <w:lang w:bidi="pl-PL"/>
        </w:rPr>
        <w:t>4</w:t>
      </w:r>
      <w:r w:rsidR="003550CA" w:rsidRPr="00880616">
        <w:rPr>
          <w:rFonts w:asciiTheme="minorHAnsi" w:hAnsiTheme="minorHAnsi" w:cstheme="minorHAnsi"/>
          <w:lang w:bidi="pl-PL"/>
        </w:rPr>
        <w:t xml:space="preserve"> i 5 oraz</w:t>
      </w:r>
      <w:r w:rsidRPr="00880616">
        <w:rPr>
          <w:rFonts w:asciiTheme="minorHAnsi" w:hAnsiTheme="minorHAnsi" w:cstheme="minorHAnsi"/>
          <w:lang w:bidi="pl-PL"/>
        </w:rPr>
        <w:t xml:space="preserve"> strony internetowej </w:t>
      </w:r>
      <w:r w:rsidR="00A23049" w:rsidRPr="00880616">
        <w:rPr>
          <w:rFonts w:asciiTheme="minorHAnsi" w:hAnsiTheme="minorHAnsi" w:cstheme="minorHAnsi"/>
          <w:lang w:bidi="pl-PL"/>
        </w:rPr>
        <w:t xml:space="preserve">Programu, o której mowa </w:t>
      </w:r>
      <w:r w:rsidRPr="00880616">
        <w:rPr>
          <w:rFonts w:asciiTheme="minorHAnsi" w:hAnsiTheme="minorHAnsi" w:cstheme="minorHAnsi"/>
          <w:lang w:bidi="pl-PL"/>
        </w:rPr>
        <w:t xml:space="preserve">w </w:t>
      </w:r>
      <w:r w:rsidRPr="00880616">
        <w:rPr>
          <w:rFonts w:asciiTheme="minorHAnsi" w:hAnsiTheme="minorHAnsi" w:cstheme="minorHAnsi"/>
        </w:rPr>
        <w:t xml:space="preserve">§ </w:t>
      </w:r>
      <w:r w:rsidR="0037729E" w:rsidRPr="00880616">
        <w:rPr>
          <w:rFonts w:asciiTheme="minorHAnsi" w:hAnsiTheme="minorHAnsi" w:cstheme="minorHAnsi"/>
        </w:rPr>
        <w:t xml:space="preserve">24 </w:t>
      </w:r>
      <w:r w:rsidRPr="00880616">
        <w:rPr>
          <w:rFonts w:asciiTheme="minorHAnsi" w:hAnsiTheme="minorHAnsi" w:cstheme="minorHAnsi"/>
          <w:lang w:bidi="pl-PL"/>
        </w:rPr>
        <w:t>ust. 1</w:t>
      </w:r>
      <w:r w:rsidR="00EF5946" w:rsidRPr="00880616">
        <w:rPr>
          <w:rFonts w:asciiTheme="minorHAnsi" w:hAnsiTheme="minorHAnsi" w:cstheme="minorHAnsi"/>
          <w:lang w:bidi="pl-PL"/>
        </w:rPr>
        <w:t>1</w:t>
      </w:r>
      <w:r w:rsidR="009647AB" w:rsidRPr="00880616">
        <w:rPr>
          <w:rFonts w:asciiTheme="minorHAnsi" w:hAnsiTheme="minorHAnsi" w:cstheme="minorHAnsi"/>
        </w:rPr>
        <w:t>.</w:t>
      </w:r>
    </w:p>
    <w:p w14:paraId="78C48F0D" w14:textId="09D68052" w:rsidR="00DD2BC1" w:rsidRPr="00880616" w:rsidRDefault="00DD2BC1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4"/>
        </w:rPr>
        <w:t xml:space="preserve">przypadku zmiany załączników, o których mowa w ust. 4 pkt 1, Instytucja </w:t>
      </w:r>
      <w:r w:rsidR="009E7E92" w:rsidRPr="00880616">
        <w:rPr>
          <w:rFonts w:asciiTheme="minorHAnsi" w:hAnsiTheme="minorHAnsi" w:cstheme="minorHAnsi"/>
          <w:spacing w:val="-4"/>
        </w:rPr>
        <w:t xml:space="preserve">Pośrednicząca </w:t>
      </w:r>
      <w:r w:rsidR="001A2711" w:rsidRPr="00880616">
        <w:rPr>
          <w:rFonts w:asciiTheme="minorHAnsi" w:hAnsiTheme="minorHAnsi" w:cstheme="minorHAnsi"/>
          <w:color w:val="000000" w:themeColor="text1"/>
          <w:spacing w:val="-4"/>
        </w:rPr>
        <w:t>przekazuje</w:t>
      </w:r>
      <w:r w:rsidR="001A2711" w:rsidRPr="00880616">
        <w:rPr>
          <w:rFonts w:asciiTheme="minorHAnsi" w:hAnsiTheme="minorHAnsi" w:cstheme="minorHAnsi"/>
          <w:color w:val="000000" w:themeColor="text1"/>
        </w:rPr>
        <w:t xml:space="preserve"> Beneficjentowi </w:t>
      </w:r>
      <w:r w:rsidR="00AE082A" w:rsidRPr="00880616">
        <w:rPr>
          <w:rFonts w:asciiTheme="minorHAnsi" w:hAnsiTheme="minorHAnsi" w:cstheme="minorHAnsi"/>
          <w:color w:val="000000" w:themeColor="text1"/>
        </w:rPr>
        <w:t>w systemie CST2021 zmienione załączniki wraz z informacją</w:t>
      </w:r>
      <w:r w:rsidRPr="00880616">
        <w:rPr>
          <w:rFonts w:asciiTheme="minorHAnsi" w:hAnsiTheme="minorHAnsi" w:cstheme="minorHAnsi"/>
        </w:rPr>
        <w:t xml:space="preserve"> o terminie, od którego zmia</w:t>
      </w:r>
      <w:r w:rsidRPr="00880616">
        <w:rPr>
          <w:rFonts w:asciiTheme="minorHAnsi" w:hAnsiTheme="minorHAnsi" w:cstheme="minorHAnsi"/>
          <w:spacing w:val="-4"/>
        </w:rPr>
        <w:t xml:space="preserve">ny obowiązują. Beneficjent w terminie do 7 dni, liczonych od dnia </w:t>
      </w:r>
      <w:r w:rsidR="00AE082A" w:rsidRPr="00880616">
        <w:rPr>
          <w:rFonts w:asciiTheme="minorHAnsi" w:hAnsiTheme="minorHAnsi" w:cstheme="minorHAnsi"/>
          <w:spacing w:val="-4"/>
        </w:rPr>
        <w:t xml:space="preserve">przekazania </w:t>
      </w:r>
      <w:r w:rsidRPr="00880616">
        <w:rPr>
          <w:rFonts w:asciiTheme="minorHAnsi" w:hAnsiTheme="minorHAnsi" w:cstheme="minorHAnsi"/>
          <w:spacing w:val="-4"/>
        </w:rPr>
        <w:t>informacji może</w:t>
      </w:r>
      <w:r w:rsidRPr="00880616">
        <w:rPr>
          <w:rFonts w:asciiTheme="minorHAnsi" w:hAnsiTheme="minorHAnsi" w:cstheme="minorHAnsi"/>
        </w:rPr>
        <w:t xml:space="preserve"> złożyć pis</w:t>
      </w:r>
      <w:r w:rsidRPr="00880616">
        <w:rPr>
          <w:rFonts w:asciiTheme="minorHAnsi" w:hAnsiTheme="minorHAnsi" w:cstheme="minorHAnsi"/>
          <w:spacing w:val="-4"/>
        </w:rPr>
        <w:t xml:space="preserve">emne oświadczenie, że nie wyraża zgody na ich stosowanie. W takim przypadku Instytucja </w:t>
      </w:r>
      <w:r w:rsidR="009E7E92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>może rozwiązać</w:t>
      </w:r>
      <w:r w:rsidR="00F008E8" w:rsidRPr="00880616">
        <w:rPr>
          <w:rFonts w:asciiTheme="minorHAnsi" w:hAnsiTheme="minorHAnsi" w:cstheme="minorHAnsi"/>
        </w:rPr>
        <w:t xml:space="preserve"> umowę o dofinansowanie w trybie uregulowanym w </w:t>
      </w:r>
      <w:r w:rsidRPr="00880616">
        <w:rPr>
          <w:rFonts w:asciiTheme="minorHAnsi" w:hAnsiTheme="minorHAnsi" w:cstheme="minorHAnsi"/>
        </w:rPr>
        <w:t xml:space="preserve">§ </w:t>
      </w:r>
      <w:r w:rsidR="00094F62" w:rsidRPr="00880616">
        <w:rPr>
          <w:rFonts w:asciiTheme="minorHAnsi" w:hAnsiTheme="minorHAnsi" w:cstheme="minorHAnsi"/>
        </w:rPr>
        <w:t>26</w:t>
      </w:r>
      <w:r w:rsidR="008A0444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>ust.1 pkt</w:t>
      </w:r>
      <w:r w:rsidR="00F008E8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13 Umowy. Brak złożenia </w:t>
      </w:r>
      <w:r w:rsidRPr="00880616">
        <w:rPr>
          <w:rFonts w:asciiTheme="minorHAnsi" w:hAnsiTheme="minorHAnsi" w:cstheme="minorHAnsi"/>
          <w:spacing w:val="-4"/>
        </w:rPr>
        <w:t>oświadczenia, o którym mowa wyżej, oznacza zgodę Beneficjenta na stosowanie zmienionych załączników</w:t>
      </w:r>
      <w:r w:rsidRPr="00880616">
        <w:rPr>
          <w:rFonts w:asciiTheme="minorHAnsi" w:hAnsiTheme="minorHAnsi" w:cstheme="minorHAnsi"/>
        </w:rPr>
        <w:t xml:space="preserve"> lub wzorów załączników.</w:t>
      </w:r>
    </w:p>
    <w:p w14:paraId="27B0EB9F" w14:textId="05058ECD" w:rsidR="004A36AE" w:rsidRPr="00880616" w:rsidRDefault="004A36A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Zmiany,</w:t>
      </w:r>
      <w:r w:rsidRPr="00880616">
        <w:rPr>
          <w:rFonts w:asciiTheme="minorHAnsi" w:hAnsiTheme="minorHAnsi" w:cstheme="minorHAnsi"/>
          <w:spacing w:val="-4"/>
        </w:rPr>
        <w:t xml:space="preserve"> o których mowa w ust</w:t>
      </w:r>
      <w:r w:rsidR="00DD2BC1" w:rsidRPr="00880616">
        <w:rPr>
          <w:rFonts w:asciiTheme="minorHAnsi" w:hAnsiTheme="minorHAnsi" w:cstheme="minorHAnsi"/>
          <w:spacing w:val="-4"/>
        </w:rPr>
        <w:t>.</w:t>
      </w:r>
      <w:r w:rsidRPr="00880616">
        <w:rPr>
          <w:rFonts w:asciiTheme="minorHAnsi" w:hAnsiTheme="minorHAnsi" w:cstheme="minorHAnsi"/>
          <w:spacing w:val="-4"/>
        </w:rPr>
        <w:t xml:space="preserve"> </w:t>
      </w:r>
      <w:r w:rsidR="00DD2BC1" w:rsidRPr="00880616">
        <w:rPr>
          <w:rFonts w:asciiTheme="minorHAnsi" w:hAnsiTheme="minorHAnsi" w:cstheme="minorHAnsi"/>
          <w:spacing w:val="-4"/>
        </w:rPr>
        <w:t>4</w:t>
      </w:r>
      <w:r w:rsidRPr="00880616">
        <w:rPr>
          <w:rFonts w:asciiTheme="minorHAnsi" w:hAnsiTheme="minorHAnsi" w:cstheme="minorHAnsi"/>
          <w:spacing w:val="-4"/>
        </w:rPr>
        <w:t xml:space="preserve"> pkt. </w:t>
      </w:r>
      <w:r w:rsidR="00F74535" w:rsidRPr="00880616">
        <w:rPr>
          <w:rFonts w:asciiTheme="minorHAnsi" w:hAnsiTheme="minorHAnsi" w:cstheme="minorHAnsi"/>
          <w:spacing w:val="-4"/>
        </w:rPr>
        <w:t>2</w:t>
      </w:r>
      <w:r w:rsidR="00DD2BC1" w:rsidRPr="00880616">
        <w:rPr>
          <w:rFonts w:asciiTheme="minorHAnsi" w:hAnsiTheme="minorHAnsi" w:cstheme="minorHAnsi"/>
          <w:spacing w:val="-4"/>
        </w:rPr>
        <w:t>-5</w:t>
      </w:r>
      <w:r w:rsidRPr="00880616">
        <w:rPr>
          <w:rFonts w:asciiTheme="minorHAnsi" w:hAnsiTheme="minorHAnsi" w:cstheme="minorHAnsi"/>
          <w:spacing w:val="-4"/>
        </w:rPr>
        <w:t xml:space="preserve"> wymagają pisemnego poinformowania Instytucji</w:t>
      </w:r>
      <w:r w:rsidRPr="00880616">
        <w:rPr>
          <w:rFonts w:asciiTheme="minorHAnsi" w:hAnsiTheme="minorHAnsi" w:cstheme="minorHAnsi"/>
        </w:rPr>
        <w:t xml:space="preserve"> </w:t>
      </w:r>
      <w:r w:rsidR="009E7E92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poprzez system CST2021.</w:t>
      </w:r>
    </w:p>
    <w:p w14:paraId="494BFD04" w14:textId="41440D1D" w:rsidR="006F337A" w:rsidRPr="00880616" w:rsidRDefault="004A36A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 Zmiany, o których mowa w ust</w:t>
      </w:r>
      <w:r w:rsidR="00841B8E" w:rsidRPr="00880616">
        <w:rPr>
          <w:rFonts w:asciiTheme="minorHAnsi" w:hAnsiTheme="minorHAnsi" w:cstheme="minorHAnsi"/>
        </w:rPr>
        <w:t>.</w:t>
      </w:r>
      <w:r w:rsidRPr="00880616">
        <w:rPr>
          <w:rFonts w:asciiTheme="minorHAnsi" w:hAnsiTheme="minorHAnsi" w:cstheme="minorHAnsi"/>
        </w:rPr>
        <w:t xml:space="preserve"> </w:t>
      </w:r>
      <w:r w:rsidR="00841B8E" w:rsidRPr="00880616">
        <w:rPr>
          <w:rFonts w:asciiTheme="minorHAnsi" w:hAnsiTheme="minorHAnsi" w:cstheme="minorHAnsi"/>
        </w:rPr>
        <w:t>4</w:t>
      </w:r>
      <w:r w:rsidRPr="00880616">
        <w:rPr>
          <w:rFonts w:asciiTheme="minorHAnsi" w:hAnsiTheme="minorHAnsi" w:cstheme="minorHAnsi"/>
        </w:rPr>
        <w:t xml:space="preserve"> pkt </w:t>
      </w:r>
      <w:r w:rsidR="00841B8E" w:rsidRPr="00880616">
        <w:rPr>
          <w:rFonts w:asciiTheme="minorHAnsi" w:hAnsiTheme="minorHAnsi" w:cstheme="minorHAnsi"/>
        </w:rPr>
        <w:t>3-5</w:t>
      </w:r>
      <w:r w:rsidRPr="00880616">
        <w:rPr>
          <w:rFonts w:asciiTheme="minorHAnsi" w:hAnsiTheme="minorHAnsi" w:cstheme="minorHAnsi"/>
        </w:rPr>
        <w:t xml:space="preserve"> wymagają </w:t>
      </w:r>
      <w:r w:rsidR="00664C76" w:rsidRPr="00880616">
        <w:rPr>
          <w:rFonts w:asciiTheme="minorHAnsi" w:hAnsiTheme="minorHAnsi" w:cstheme="minorHAnsi"/>
        </w:rPr>
        <w:t xml:space="preserve">pisemnego zatwierdzenia Instytucji </w:t>
      </w:r>
      <w:r w:rsidR="009E7E92" w:rsidRPr="00880616">
        <w:rPr>
          <w:rFonts w:asciiTheme="minorHAnsi" w:hAnsiTheme="minorHAnsi" w:cstheme="minorHAnsi"/>
        </w:rPr>
        <w:t>Pośredniczącej</w:t>
      </w:r>
      <w:r w:rsidR="00664C76" w:rsidRPr="00880616">
        <w:rPr>
          <w:rFonts w:asciiTheme="minorHAnsi" w:hAnsiTheme="minorHAnsi" w:cstheme="minorHAnsi"/>
        </w:rPr>
        <w:t>.</w:t>
      </w:r>
    </w:p>
    <w:p w14:paraId="03365C85" w14:textId="77777777" w:rsidR="0010273E" w:rsidRPr="00880616" w:rsidRDefault="00075CD7" w:rsidP="00622C40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Przechowywanie d</w:t>
      </w:r>
      <w:r w:rsidR="0010273E" w:rsidRPr="00880616">
        <w:rPr>
          <w:rFonts w:asciiTheme="minorHAnsi" w:hAnsiTheme="minorHAnsi" w:cstheme="minorHAnsi"/>
          <w:sz w:val="24"/>
          <w:szCs w:val="24"/>
        </w:rPr>
        <w:t>okumentacj</w:t>
      </w:r>
      <w:r w:rsidRPr="00880616">
        <w:rPr>
          <w:rFonts w:asciiTheme="minorHAnsi" w:hAnsiTheme="minorHAnsi" w:cstheme="minorHAnsi"/>
          <w:sz w:val="24"/>
          <w:szCs w:val="24"/>
        </w:rPr>
        <w:t>i</w:t>
      </w:r>
      <w:r w:rsidR="0010273E" w:rsidRPr="00880616">
        <w:rPr>
          <w:rFonts w:asciiTheme="minorHAnsi" w:hAnsiTheme="minorHAnsi" w:cstheme="minorHAnsi"/>
          <w:sz w:val="24"/>
          <w:szCs w:val="24"/>
        </w:rPr>
        <w:t xml:space="preserve"> Projektu</w:t>
      </w:r>
    </w:p>
    <w:bookmarkEnd w:id="32"/>
    <w:p w14:paraId="57881A87" w14:textId="77777777" w:rsidR="0010273E" w:rsidRPr="00880616" w:rsidRDefault="0010273E" w:rsidP="00EA3C74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</w:t>
      </w:r>
      <w:r w:rsidR="003B07B9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B6EA070" w14:textId="34E365C2" w:rsidR="00CA2218" w:rsidRPr="00880616" w:rsidRDefault="00CA2218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  <w:lang w:eastAsia="pl-PL"/>
        </w:rPr>
        <w:t>nt zobowiązuje się do przechowywania dokumentacji związanej z realizacją Projektu,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 miejscu wskazanym w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końcowym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wniosku o</w:t>
      </w:r>
      <w:r w:rsidR="00075CD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płatność, przez okres </w:t>
      </w:r>
      <w:r w:rsidR="00314AFF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5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lat od dnia 31 grudnia roku, w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którym Instytucja </w:t>
      </w:r>
      <w:r w:rsidR="00E4182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dokonała ostatniej płatności na rzecz Beneficjenta lub zatwierdziła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66B7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końcowy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wniosek o płatność (jeśli nie wiązał się on z wypłatą dofinansowania), 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 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zastrzeżeniem ust. 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 Okres, o którym mowa w zdaniu pierwszym, zostaje przerwany w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przypadku wszczęcia postępowania administracyjnego lub sądowego dotyczącego wydatków rozliczonych w Projekcie albo na uzasadniony wniosek Komisji Europejskiej, o czym Beneficjent jest informowany pisemnie.</w:t>
      </w:r>
    </w:p>
    <w:p w14:paraId="7E0DA8AC" w14:textId="77777777" w:rsidR="00841B8E" w:rsidRPr="00880616" w:rsidRDefault="00841B8E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Dokumenty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dotyczące udzielonej pomocy publicznej lub pomocy de </w:t>
      </w:r>
      <w:proofErr w:type="spellStart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Beneficjent zobowiązuje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się p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rzechowywać przez 10 lat, licząc od dnia jej przyznania, tj. od dnia zawarcia Umowy, w sposób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zapewniający poufność i bezpieczeństwo, o ile Projekt dotyczy pomocy publicznej lub pomocy de </w:t>
      </w:r>
      <w:proofErr w:type="spellStart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D0CD354" w14:textId="12C39693" w:rsidR="005E2D71" w:rsidRPr="00880616" w:rsidRDefault="005E2D71" w:rsidP="00812C93">
      <w:pPr>
        <w:numPr>
          <w:ilvl w:val="0"/>
          <w:numId w:val="3"/>
        </w:numPr>
        <w:tabs>
          <w:tab w:val="clear" w:pos="3338"/>
          <w:tab w:val="num" w:pos="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Beneficjent 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przechowuje dokumentację związaną z realizacją Projektu w sposób zapewniający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dostępn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ość, poufność i bezpieczeństwo, oraz jest zobowiązany do poinformowania Instytucji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4182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o miejscu jej archiwizacji w terminie 5 dni roboczych od dnia podpisania Umowy, o ile dokumentacja jest przechowywana poza jego siedzibą.</w:t>
      </w:r>
    </w:p>
    <w:p w14:paraId="20143FAB" w14:textId="77777777" w:rsidR="00841B8E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>Bieg okre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su, </w:t>
      </w: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>o którym mowa w ust. 1 i 2, zostaje wstrzymany w przypadku wszczęcia postępowania prawnego, albo na wniosek Komisji Europejskiej.</w:t>
      </w:r>
    </w:p>
    <w:p w14:paraId="43DB4A3A" w14:textId="747449BC" w:rsidR="00841B8E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</w:pP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Instytucja </w:t>
      </w:r>
      <w:r w:rsidR="00E4182E"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Pośrednicząca 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informuje Beneficjenta o dacie rozpoczęcia okresu, o którym mowa w ust. 1.</w:t>
      </w:r>
    </w:p>
    <w:p w14:paraId="4EBB7B5F" w14:textId="2C3DA450" w:rsidR="005E2D71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  <w:tab w:val="num" w:pos="993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>W przypad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ku zmiany miejsca przechowywania dokumentów, jak również w przypadku zawieszenia</w:t>
      </w: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 lub zaprzestania prowadzenia działalności gospodarczej przez Beneficjenta bądź likwidacji przedsiębiorstwa oraz w przypadku otwarcia likwidacji przed upływem terminu, o którym mowa w ust. 1 i 2, Beneficjent zobowiązuje się do niezwłocznego </w:t>
      </w:r>
      <w:r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pisemnego poinformowania Instytucji </w:t>
      </w:r>
      <w:r w:rsidR="00E4182E"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>o miejscu aktualnego przechowywania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 dokumentów związanych z realizacją Projektu.</w:t>
      </w:r>
    </w:p>
    <w:p w14:paraId="0978BF5C" w14:textId="33A6BA26" w:rsidR="0010273E" w:rsidRPr="00880616" w:rsidRDefault="0010273E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Beneficjent zobowiąże uczestników Projektu, na etapie ich rekrutacji do Projektu, do przekaz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ania informacji dotyczących ich sytuacji po zakończeniu udziału w Projekcie (do 4 tygodni od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zakończenia udziału).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7851E9B6" w14:textId="77777777" w:rsidR="00552F97" w:rsidRPr="00880616" w:rsidRDefault="0010273E" w:rsidP="00812C93">
      <w:pPr>
        <w:numPr>
          <w:ilvl w:val="0"/>
          <w:numId w:val="3"/>
        </w:numPr>
        <w:tabs>
          <w:tab w:val="clear" w:pos="3338"/>
          <w:tab w:val="num" w:pos="284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Postanowienia ust. 1-</w:t>
      </w:r>
      <w:r w:rsidR="00E4182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stosuje się odpowiednio do Partner</w:t>
      </w:r>
      <w:r w:rsidR="00443798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z zastrzeżeniem, że obowiązek informowania o miejscu przechowywania całej dokumentacji Projektu, w tym gromadzonej przez Partner</w:t>
      </w:r>
      <w:r w:rsidR="00443798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spoczywa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wyłącznie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cie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52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797FDB48" w14:textId="77777777" w:rsidR="00E50099" w:rsidRPr="00880616" w:rsidRDefault="00B6368D" w:rsidP="00E4182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42" w:name="_Hlk96503965"/>
      <w:bookmarkStart w:id="43" w:name="_Hlk96503892"/>
      <w:r w:rsidRPr="00880616">
        <w:rPr>
          <w:rFonts w:asciiTheme="minorHAnsi" w:hAnsiTheme="minorHAnsi" w:cstheme="minorHAnsi"/>
          <w:sz w:val="24"/>
          <w:szCs w:val="24"/>
        </w:rPr>
        <w:t>Zasady u</w:t>
      </w:r>
      <w:r w:rsidR="00E50099" w:rsidRPr="00880616">
        <w:rPr>
          <w:rFonts w:asciiTheme="minorHAnsi" w:hAnsiTheme="minorHAnsi" w:cstheme="minorHAnsi"/>
          <w:sz w:val="24"/>
          <w:szCs w:val="24"/>
        </w:rPr>
        <w:t>dzielani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E50099" w:rsidRPr="00880616">
        <w:rPr>
          <w:rFonts w:asciiTheme="minorHAnsi" w:hAnsiTheme="minorHAnsi" w:cstheme="minorHAnsi"/>
          <w:sz w:val="24"/>
          <w:szCs w:val="24"/>
        </w:rPr>
        <w:t xml:space="preserve"> zamówień</w:t>
      </w:r>
    </w:p>
    <w:bookmarkEnd w:id="42"/>
    <w:p w14:paraId="390C5636" w14:textId="77777777" w:rsidR="00E50099" w:rsidRPr="00880616" w:rsidRDefault="00E50099" w:rsidP="00B35010">
      <w:pPr>
        <w:pStyle w:val="Nagwek3"/>
        <w:tabs>
          <w:tab w:val="left" w:pos="284"/>
        </w:tabs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3B07B9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954359A" w14:textId="77777777" w:rsidR="00CA54CA" w:rsidRPr="00880616" w:rsidRDefault="00CA54CA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Beneficjent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zobowiązany jest do stosowania przepisów obowiązującej ustawy regulującej udzielanie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zamówień publicznych </w:t>
      </w:r>
      <w:r w:rsidR="00C242BA" w:rsidRPr="00880616">
        <w:rPr>
          <w:rFonts w:asciiTheme="minorHAnsi" w:hAnsiTheme="minorHAnsi" w:cstheme="minorHAnsi"/>
          <w:sz w:val="24"/>
          <w:szCs w:val="24"/>
        </w:rPr>
        <w:t xml:space="preserve">(dalej: ustawy </w:t>
      </w:r>
      <w:proofErr w:type="spellStart"/>
      <w:r w:rsidR="00C242BA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C242BA" w:rsidRPr="00880616">
        <w:rPr>
          <w:rFonts w:asciiTheme="minorHAnsi" w:hAnsiTheme="minorHAnsi" w:cstheme="minorHAnsi"/>
          <w:sz w:val="24"/>
          <w:szCs w:val="24"/>
        </w:rPr>
        <w:t xml:space="preserve">) </w:t>
      </w:r>
      <w:r w:rsidRPr="00880616">
        <w:rPr>
          <w:rFonts w:asciiTheme="minorHAnsi" w:hAnsiTheme="minorHAnsi" w:cstheme="minorHAnsi"/>
          <w:sz w:val="24"/>
          <w:szCs w:val="24"/>
        </w:rPr>
        <w:t xml:space="preserve">oraz </w:t>
      </w:r>
      <w:r w:rsidR="00A54CA2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Wytycznych dotyczących kwalifikowalności </w:t>
      </w:r>
      <w:r w:rsidR="00A54CA2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wydatków na lata 2021–2027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, w takim zakresie, w jakim ta ustawa lub Wytyczne mają zastosowanie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 Beneficjenta i realizowanego Projektu. Za prawidłowość przeprowadzenia postępowania o udzielenie zamówienia odpowiada Beneficjent.</w:t>
      </w:r>
    </w:p>
    <w:p w14:paraId="1E992293" w14:textId="77777777" w:rsidR="00CA54CA" w:rsidRPr="00880616" w:rsidRDefault="00CA54CA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Beneficjent, do którego ma zastosowanie 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zasada konkurencyjności określona w 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Wytyczn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ych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dotycząc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ych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kwalifikowalności wydatków na lata 2021</w:t>
      </w:r>
      <w:r w:rsidR="00A54CA2" w:rsidRPr="00880616">
        <w:rPr>
          <w:rFonts w:asciiTheme="minorHAnsi" w:hAnsiTheme="minorHAnsi" w:cstheme="minorHAnsi"/>
          <w:spacing w:val="-6"/>
          <w:sz w:val="24"/>
          <w:szCs w:val="24"/>
        </w:rPr>
        <w:t>–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2027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(dalej: zasada konkurencyjności)</w:t>
      </w:r>
      <w:r w:rsidR="00813036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zobowiązuje się do przygoto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wania i przeprowadzenia postępowania o udzielenie zamówienia w</w:t>
      </w:r>
      <w:r w:rsidR="0081303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sposób zape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wniający zachowanie uczciwej konkurencji oraz równe traktowanie wykonawców,</w:t>
      </w:r>
      <w:r w:rsidRPr="00880616">
        <w:rPr>
          <w:rFonts w:asciiTheme="minorHAnsi" w:hAnsiTheme="minorHAnsi" w:cstheme="minorHAnsi"/>
          <w:sz w:val="24"/>
          <w:szCs w:val="24"/>
        </w:rPr>
        <w:t xml:space="preserve"> a także do 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działania w sposób przejrzysty i proporcjonalny, zgodnie z zasadą konkurencyjności.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Komunikacja w postępowaniu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udzielenie zamówienia prowadzonego zgodnie z zasadą konkurencyjności, za wyjątkami wskazanymi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</w:t>
      </w:r>
      <w:r w:rsidR="003F371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tycznych dotyczących kwalifikowalności wydatków na lata 2021–2027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, odbywa się za pomocą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Bazy Konkurencyjności - BK2021,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zamieszczonej na stronie internetowej </w:t>
      </w:r>
      <w:hyperlink r:id="rId11" w:history="1">
        <w:r w:rsidR="00B35010" w:rsidRPr="00880616">
          <w:rPr>
            <w:rStyle w:val="Hipercze"/>
            <w:rFonts w:asciiTheme="minorHAnsi" w:hAnsiTheme="minorHAnsi" w:cstheme="minorHAnsi"/>
            <w:spacing w:val="-2"/>
            <w:sz w:val="24"/>
            <w:szCs w:val="24"/>
          </w:rPr>
          <w:t>https://bazakonkurencyjnosci.funduszeeuropejskie.gov.pl</w:t>
        </w:r>
      </w:hyperlink>
      <w:r w:rsidRPr="00880616">
        <w:rPr>
          <w:rFonts w:asciiTheme="minorHAnsi" w:hAnsiTheme="minorHAnsi" w:cstheme="minorHAnsi"/>
          <w:spacing w:val="-2"/>
          <w:sz w:val="24"/>
          <w:szCs w:val="24"/>
        </w:rPr>
        <w:t>.</w:t>
      </w:r>
    </w:p>
    <w:p w14:paraId="73D01BC5" w14:textId="1E4024C4" w:rsidR="00ED4BD3" w:rsidRPr="00880616" w:rsidRDefault="00ED4BD3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Beneficjent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opracowuje </w:t>
      </w:r>
      <w:bookmarkStart w:id="44" w:name="_Hlk18071911"/>
      <w:bookmarkStart w:id="45" w:name="_Hlk15632383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 oparciu o </w:t>
      </w:r>
      <w:r w:rsidR="000424A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niosek</w:t>
      </w:r>
      <w:bookmarkEnd w:id="44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</w:t>
      </w:r>
      <w:bookmarkEnd w:id="45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harmonogram </w:t>
      </w:r>
      <w:r w:rsidR="00CA2DE7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planowanych do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realizacji zamówień </w:t>
      </w:r>
      <w:r w:rsidRPr="00880616">
        <w:rPr>
          <w:rFonts w:asciiTheme="minorHAnsi" w:hAnsiTheme="minorHAnsi" w:cstheme="minorHAnsi"/>
          <w:sz w:val="24"/>
          <w:szCs w:val="24"/>
        </w:rPr>
        <w:t xml:space="preserve">dla Projektu, stanowiący </w:t>
      </w:r>
      <w:r w:rsidR="00E4182E" w:rsidRPr="00880616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2 do Umowy </w:t>
      </w:r>
      <w:bookmarkStart w:id="46" w:name="_Hlk15632416"/>
      <w:r w:rsidRPr="00880616">
        <w:rPr>
          <w:rFonts w:asciiTheme="minorHAnsi" w:hAnsiTheme="minorHAnsi" w:cstheme="minorHAnsi"/>
          <w:sz w:val="24"/>
          <w:szCs w:val="24"/>
        </w:rPr>
        <w:t xml:space="preserve">i przedkłada go Instytucji </w:t>
      </w:r>
      <w:r w:rsidR="00E418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najpóźniej wraz z</w:t>
      </w:r>
      <w:r w:rsidR="00813036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pierwszym wnioskiem o płatność. </w:t>
      </w:r>
      <w:bookmarkEnd w:id="46"/>
      <w:r w:rsidRPr="00880616">
        <w:rPr>
          <w:rFonts w:asciiTheme="minorHAnsi" w:hAnsiTheme="minorHAnsi" w:cstheme="minorHAnsi"/>
          <w:spacing w:val="-6"/>
          <w:sz w:val="24"/>
          <w:szCs w:val="24"/>
        </w:rPr>
        <w:t>W przypadku wystąpienia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zmian w trakcie realizacji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rojektu w</w:t>
      </w:r>
      <w:r w:rsidR="00F24863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planie zamówień lub zawarcia umowy/aneksu do umowy z wykonawcą Beneficjent niezwłocznie przedkłada zaktualizowany </w:t>
      </w:r>
      <w:r w:rsidR="00E4182E" w:rsidRPr="00880616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sz w:val="24"/>
          <w:szCs w:val="24"/>
        </w:rPr>
        <w:t>nr 2 do Umowy uwzględniający wprowadzone zmiany.</w:t>
      </w:r>
    </w:p>
    <w:p w14:paraId="41A0F0D8" w14:textId="4DDFE172" w:rsidR="00ED4BD3" w:rsidRPr="00880616" w:rsidRDefault="00BB2ACB" w:rsidP="00DF3141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6"/>
          <w:sz w:val="24"/>
          <w:szCs w:val="24"/>
        </w:rPr>
        <w:t xml:space="preserve">O ile jest to możliwe, </w:t>
      </w:r>
      <w:r w:rsidR="00ED4BD3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Beneficjent jest zobowiązany uwzględniać aspekty </w:t>
      </w:r>
      <w:bookmarkStart w:id="47" w:name="_Hlk19020952"/>
      <w:r w:rsidR="00ED4BD3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środowiskowe lub </w:t>
      </w:r>
      <w:bookmarkEnd w:id="47"/>
      <w:r w:rsidR="00ED4BD3" w:rsidRPr="00880616">
        <w:rPr>
          <w:rFonts w:asciiTheme="minorHAnsi" w:hAnsiTheme="minorHAnsi" w:cstheme="minorHAnsi"/>
          <w:spacing w:val="-6"/>
          <w:sz w:val="24"/>
          <w:szCs w:val="24"/>
        </w:rPr>
        <w:t>społeczne przy udzielaniu</w:t>
      </w:r>
      <w:r w:rsidR="00ED4BD3" w:rsidRPr="00880616">
        <w:rPr>
          <w:rFonts w:asciiTheme="minorHAnsi" w:hAnsiTheme="minorHAnsi" w:cstheme="minorHAnsi"/>
          <w:sz w:val="24"/>
          <w:szCs w:val="24"/>
        </w:rPr>
        <w:t xml:space="preserve"> zamówień </w:t>
      </w:r>
      <w:r w:rsidR="00DF3141">
        <w:rPr>
          <w:rFonts w:asciiTheme="minorHAnsi" w:hAnsiTheme="minorHAnsi" w:cstheme="minorHAnsi"/>
          <w:sz w:val="24"/>
          <w:szCs w:val="24"/>
        </w:rPr>
        <w:t xml:space="preserve">na podstawie ustawy z dnia 11 września 2019 r. – Prawo zamówień publicznych oraz zamówień realizowanych </w:t>
      </w:r>
      <w:r w:rsidR="00ED4BD3" w:rsidRPr="00604DA4">
        <w:rPr>
          <w:rFonts w:asciiTheme="minorHAnsi" w:hAnsiTheme="minorHAnsi" w:cstheme="minorHAnsi"/>
          <w:sz w:val="24"/>
          <w:szCs w:val="24"/>
        </w:rPr>
        <w:t xml:space="preserve">zgodnie z </w:t>
      </w:r>
      <w:r w:rsidR="00ED4BD3" w:rsidRPr="00880616">
        <w:rPr>
          <w:rFonts w:asciiTheme="minorHAnsi" w:hAnsiTheme="minorHAnsi" w:cstheme="minorHAnsi"/>
          <w:sz w:val="24"/>
          <w:szCs w:val="24"/>
        </w:rPr>
        <w:t>zasad</w:t>
      </w:r>
      <w:r w:rsidR="00DF3141">
        <w:rPr>
          <w:rFonts w:asciiTheme="minorHAnsi" w:hAnsiTheme="minorHAnsi" w:cstheme="minorHAnsi"/>
          <w:sz w:val="24"/>
          <w:szCs w:val="24"/>
        </w:rPr>
        <w:t>ą</w:t>
      </w:r>
      <w:r w:rsidR="00ED4BD3" w:rsidRPr="00880616">
        <w:rPr>
          <w:rFonts w:asciiTheme="minorHAnsi" w:hAnsiTheme="minorHAnsi" w:cstheme="minorHAnsi"/>
          <w:sz w:val="24"/>
          <w:szCs w:val="24"/>
        </w:rPr>
        <w:t xml:space="preserve"> konkurencyjności.</w:t>
      </w:r>
    </w:p>
    <w:p w14:paraId="564472F2" w14:textId="06262058" w:rsidR="00ED4BD3" w:rsidRPr="00880616" w:rsidRDefault="00ED4BD3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przypadku </w:t>
      </w:r>
      <w:r w:rsidR="00163E73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udzielania zamówień na podstawie ustawy </w:t>
      </w:r>
      <w:proofErr w:type="spellStart"/>
      <w:r w:rsidR="00163E73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zp</w:t>
      </w:r>
      <w:proofErr w:type="spellEnd"/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lub zasady konkurencyjności Instytucja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E4182E" w:rsidRPr="00880616">
        <w:rPr>
          <w:rFonts w:asciiTheme="minorHAnsi" w:hAnsiTheme="minorHAnsi" w:cstheme="minorHAnsi"/>
          <w:iCs/>
          <w:sz w:val="24"/>
          <w:szCs w:val="24"/>
        </w:rPr>
        <w:t xml:space="preserve">Pośrednicząca </w:t>
      </w:r>
      <w:r w:rsidR="00163E73" w:rsidRPr="00880616">
        <w:rPr>
          <w:rFonts w:asciiTheme="minorHAnsi" w:hAnsiTheme="minorHAnsi" w:cstheme="minorHAnsi"/>
          <w:iCs/>
          <w:sz w:val="24"/>
          <w:szCs w:val="24"/>
        </w:rPr>
        <w:t>ma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prawo weryfikacji </w:t>
      </w:r>
      <w:r w:rsidR="00163E73" w:rsidRPr="00880616">
        <w:rPr>
          <w:rFonts w:asciiTheme="minorHAnsi" w:hAnsiTheme="minorHAnsi" w:cstheme="minorHAnsi"/>
          <w:iCs/>
          <w:sz w:val="24"/>
          <w:szCs w:val="24"/>
        </w:rPr>
        <w:t xml:space="preserve">umów </w:t>
      </w:r>
      <w:r w:rsidRPr="00880616">
        <w:rPr>
          <w:rFonts w:asciiTheme="minorHAnsi" w:hAnsiTheme="minorHAnsi" w:cstheme="minorHAnsi"/>
          <w:iCs/>
          <w:sz w:val="24"/>
          <w:szCs w:val="24"/>
        </w:rPr>
        <w:t>zawieranych przez wykonawcę z</w:t>
      </w:r>
      <w:r w:rsidR="004C1B64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>podwykonawcą /</w:t>
      </w:r>
      <w:r w:rsidR="00812C93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podwykonawcami i w związku z tym:</w:t>
      </w:r>
    </w:p>
    <w:p w14:paraId="1AFA9E02" w14:textId="7FB3858A" w:rsidR="00ED4BD3" w:rsidRPr="00880616" w:rsidRDefault="00ED4BD3" w:rsidP="00E87D09">
      <w:pPr>
        <w:numPr>
          <w:ilvl w:val="1"/>
          <w:numId w:val="39"/>
        </w:numPr>
        <w:tabs>
          <w:tab w:val="clear" w:pos="360"/>
          <w:tab w:val="num" w:pos="851"/>
        </w:tabs>
        <w:spacing w:before="60" w:after="60" w:line="271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Beneficjent zobowiązuje się do przekazywania Instytucji </w:t>
      </w:r>
      <w:r w:rsidR="00E4182E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Pośredniczącej 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wszelkich informacji pozyskanych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od wykonawcy o realizacji przez niego zadań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lub ich części </w:t>
      </w:r>
      <w:r w:rsidRPr="00880616">
        <w:rPr>
          <w:rFonts w:asciiTheme="minorHAnsi" w:hAnsiTheme="minorHAnsi" w:cstheme="minorHAnsi"/>
          <w:sz w:val="24"/>
          <w:szCs w:val="24"/>
        </w:rPr>
        <w:t xml:space="preserve">w ramach Projektu przy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pomocy podwykonawcy /podwykonawców, w szczególności informacji identyfikujących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podwykonawcę /podwykonawców, w terminie 7 dni od ich pozyskania od wykonawcy;</w:t>
      </w:r>
    </w:p>
    <w:p w14:paraId="1B8C8261" w14:textId="77777777" w:rsidR="00ED4BD3" w:rsidRPr="00880616" w:rsidRDefault="00ED4BD3" w:rsidP="00E87D09">
      <w:pPr>
        <w:numPr>
          <w:ilvl w:val="1"/>
          <w:numId w:val="39"/>
        </w:numPr>
        <w:tabs>
          <w:tab w:val="clear" w:pos="360"/>
          <w:tab w:val="num" w:pos="851"/>
        </w:tabs>
        <w:spacing w:before="60" w:after="60" w:line="271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zobowiązuje się do </w:t>
      </w:r>
      <w:r w:rsidR="00163E73" w:rsidRPr="00880616">
        <w:rPr>
          <w:rFonts w:asciiTheme="minorHAnsi" w:hAnsiTheme="minorHAnsi" w:cstheme="minorHAnsi"/>
          <w:sz w:val="24"/>
          <w:szCs w:val="24"/>
        </w:rPr>
        <w:t>zawarcia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umowie z wykonawcą obowiązku informowania go o realizacji zadań </w:t>
      </w:r>
      <w:r w:rsidRPr="00880616">
        <w:rPr>
          <w:rFonts w:asciiTheme="minorHAnsi" w:hAnsiTheme="minorHAnsi" w:cstheme="minorHAnsi"/>
          <w:iCs/>
          <w:sz w:val="24"/>
          <w:szCs w:val="24"/>
        </w:rPr>
        <w:t>lub ich części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siłami podwykonawcy /podwykonawców w terminie 7 dni od zawarcia umowy z podwykonawcą oraz do wskazania danych identyfikujących podwykonawcę /podwykonawców.</w:t>
      </w:r>
    </w:p>
    <w:p w14:paraId="787279EF" w14:textId="1DCF2854" w:rsidR="00ED4BD3" w:rsidRPr="00880616" w:rsidRDefault="004312BE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naruszenia przez Beneficjenta warunków i procedur postępowania o udzielenie zamówienia prowadzonego zgodnie z ustawą </w:t>
      </w:r>
      <w:proofErr w:type="spellStart"/>
      <w:r w:rsidR="00EE1109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 lub </w:t>
      </w:r>
      <w:r w:rsidR="003F371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Wytycznych dotyczących kwalifikowalności wydatkó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 na lata 2021</w:t>
      </w:r>
      <w:r w:rsidR="003F371D" w:rsidRPr="00880616">
        <w:rPr>
          <w:rFonts w:asciiTheme="minorHAnsi" w:hAnsiTheme="minorHAnsi" w:cstheme="minorHAnsi"/>
          <w:spacing w:val="-4"/>
          <w:sz w:val="24"/>
          <w:szCs w:val="24"/>
        </w:rPr>
        <w:t>–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2027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, Instytucja </w:t>
      </w:r>
      <w:r w:rsidR="00EE110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uznaje całość lub część wydatków związanych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z</w:t>
      </w:r>
      <w:r w:rsidR="00537D0D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tym zamó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wieniem za niekwalifikowalne, zgodnie z Wytycznymi </w:t>
      </w:r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dotyczącymi sposobu korygowania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D7E9A">
        <w:rPr>
          <w:rFonts w:asciiTheme="minorHAnsi" w:hAnsiTheme="minorHAnsi" w:cstheme="minorHAnsi"/>
          <w:sz w:val="24"/>
          <w:szCs w:val="24"/>
        </w:rPr>
        <w:t>nieprawidłowości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 na lata 2021-2027 </w:t>
      </w:r>
      <w:r w:rsidRPr="00880616">
        <w:rPr>
          <w:rFonts w:asciiTheme="minorHAnsi" w:hAnsiTheme="minorHAnsi" w:cstheme="minorHAnsi"/>
          <w:sz w:val="24"/>
          <w:szCs w:val="24"/>
        </w:rPr>
        <w:t>oraz § 21 Umowy. Powyższe uznanie wydatków za niekwalifikowalne obejmuje zarówno środki dofinansowania, jak też wkład własny</w:t>
      </w:r>
      <w:r w:rsidR="00ED4BD3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ABCB697" w14:textId="77777777" w:rsidR="000539DE" w:rsidRPr="00880616" w:rsidRDefault="000539DE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jest zobowiązany do:</w:t>
      </w:r>
    </w:p>
    <w:p w14:paraId="14B5A6EF" w14:textId="1EB4623F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dokumentowania podejmowanych czynności i udostępniania na żądanie Instytucji </w:t>
      </w:r>
      <w:r w:rsidR="00EE1109" w:rsidRPr="00880616">
        <w:rPr>
          <w:rFonts w:asciiTheme="minorHAnsi" w:hAnsiTheme="minorHAnsi" w:cstheme="minorHAnsi"/>
          <w:spacing w:val="-4"/>
        </w:rPr>
        <w:t xml:space="preserve">Pośredniczącej </w:t>
      </w:r>
      <w:r w:rsidRPr="00880616">
        <w:rPr>
          <w:rFonts w:asciiTheme="minorHAnsi" w:hAnsiTheme="minorHAnsi" w:cstheme="minorHAnsi"/>
          <w:spacing w:val="-4"/>
        </w:rPr>
        <w:t>lub</w:t>
      </w:r>
      <w:r w:rsidRPr="00880616">
        <w:rPr>
          <w:rFonts w:asciiTheme="minorHAnsi" w:hAnsiTheme="minorHAnsi" w:cstheme="minorHAnsi"/>
        </w:rPr>
        <w:t xml:space="preserve"> innych u</w:t>
      </w:r>
      <w:r w:rsidRPr="00880616">
        <w:rPr>
          <w:rFonts w:asciiTheme="minorHAnsi" w:hAnsiTheme="minorHAnsi" w:cstheme="minorHAnsi"/>
          <w:spacing w:val="-4"/>
        </w:rPr>
        <w:t>prawnionych instytucji wszelkich dokumentów i informacji dotyczących udzielanych</w:t>
      </w:r>
      <w:r w:rsidRPr="00880616">
        <w:rPr>
          <w:rFonts w:asciiTheme="minorHAnsi" w:hAnsiTheme="minorHAnsi" w:cstheme="minorHAnsi"/>
        </w:rPr>
        <w:t xml:space="preserve"> zamówień i ponoszonych wydatków,</w:t>
      </w:r>
    </w:p>
    <w:p w14:paraId="17D1DDC4" w14:textId="0929DF09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="Calibri" w:hAnsi="Calibri" w:cstheme="minorHAnsi"/>
        </w:rPr>
      </w:pPr>
      <w:r w:rsidRPr="00880616">
        <w:rPr>
          <w:rFonts w:asciiTheme="minorHAnsi" w:hAnsiTheme="minorHAnsi" w:cstheme="minorHAnsi"/>
        </w:rPr>
        <w:t xml:space="preserve">niezwłocznego </w:t>
      </w:r>
      <w:r w:rsidRPr="00880616">
        <w:rPr>
          <w:rFonts w:ascii="Calibri" w:hAnsi="Calibri" w:cstheme="minorHAnsi"/>
        </w:rPr>
        <w:t xml:space="preserve">przekazywania Instytucji </w:t>
      </w:r>
      <w:r w:rsidR="00EE1109" w:rsidRPr="00880616">
        <w:rPr>
          <w:rFonts w:ascii="Calibri" w:hAnsi="Calibri" w:cstheme="minorHAnsi"/>
        </w:rPr>
        <w:t xml:space="preserve">Pośredniczącej </w:t>
      </w:r>
      <w:r w:rsidRPr="00880616">
        <w:rPr>
          <w:rFonts w:ascii="Calibri" w:hAnsi="Calibri" w:cstheme="minorHAnsi"/>
        </w:rPr>
        <w:t>informacji o wynikach kontroli lub postępowa</w:t>
      </w:r>
      <w:r w:rsidRPr="00880616">
        <w:rPr>
          <w:rFonts w:ascii="Calibri" w:hAnsi="Calibri" w:cstheme="minorHAnsi"/>
          <w:spacing w:val="-4"/>
        </w:rPr>
        <w:t>nia wyjaśniającego przeprowadzonego przez Prezesa Urzędu Zamówień Publicznych</w:t>
      </w:r>
      <w:r w:rsidRPr="00880616">
        <w:rPr>
          <w:rFonts w:ascii="Calibri" w:hAnsi="Calibri" w:cstheme="minorHAnsi"/>
        </w:rPr>
        <w:t xml:space="preserve"> lub innych zewnętrznych instytucji uprawnionych do kontroli zamówień,</w:t>
      </w:r>
    </w:p>
    <w:p w14:paraId="693571DB" w14:textId="67F60F32" w:rsidR="000539DE" w:rsidRPr="00880616" w:rsidRDefault="008129BB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="Calibri" w:hAnsi="Calibri" w:cstheme="minorHAnsi"/>
        </w:rPr>
      </w:pPr>
      <w:r w:rsidRPr="00880616">
        <w:rPr>
          <w:rFonts w:ascii="Calibri" w:hAnsi="Calibri" w:cstheme="minorHAnsi"/>
        </w:rPr>
        <w:t>przekazyw</w:t>
      </w:r>
      <w:r w:rsidRPr="00880616">
        <w:rPr>
          <w:rFonts w:ascii="Calibri" w:hAnsi="Calibri" w:cstheme="minorHAnsi"/>
          <w:spacing w:val="-4"/>
        </w:rPr>
        <w:t>ania Instytucji Pośredniczącej dokumentacji dotyczącej przeprowadzonych zamówień,</w:t>
      </w:r>
      <w:r w:rsidRPr="00880616">
        <w:rPr>
          <w:rFonts w:ascii="Calibri" w:hAnsi="Calibri" w:cstheme="minorHAnsi"/>
        </w:rPr>
        <w:t xml:space="preserve"> o których mowa w ust. 1, na etapie weryfikacji wniosku Beneficjenta o płatność, w terminie wskazanym przez Instytucję Pośredniczącą. Wykaz i forma w </w:t>
      </w:r>
      <w:r w:rsidRPr="00880616">
        <w:rPr>
          <w:rFonts w:ascii="Calibri" w:hAnsi="Calibri" w:cstheme="minorHAnsi"/>
        </w:rPr>
        <w:lastRenderedPageBreak/>
        <w:t>jakiej dokumentacja ma zostać złożona zostanie podana przez Instytucję Pośredniczącą</w:t>
      </w:r>
      <w:r w:rsidR="000539DE" w:rsidRPr="00880616">
        <w:rPr>
          <w:rFonts w:ascii="Calibri" w:hAnsi="Calibri" w:cstheme="minorHAnsi"/>
        </w:rPr>
        <w:t>,</w:t>
      </w:r>
    </w:p>
    <w:p w14:paraId="425DCD9A" w14:textId="7485CBD6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="Calibri" w:hAnsi="Calibri" w:cstheme="minorHAnsi"/>
        </w:rPr>
        <w:t>przekazywan</w:t>
      </w:r>
      <w:r w:rsidRPr="00880616">
        <w:rPr>
          <w:rFonts w:ascii="Calibri" w:hAnsi="Calibri" w:cstheme="minorHAnsi"/>
          <w:spacing w:val="-6"/>
        </w:rPr>
        <w:t xml:space="preserve">ia Instytucji </w:t>
      </w:r>
      <w:r w:rsidR="00EE1109" w:rsidRPr="00880616">
        <w:rPr>
          <w:rFonts w:ascii="Calibri" w:hAnsi="Calibri" w:cstheme="minorHAnsi"/>
          <w:spacing w:val="-6"/>
        </w:rPr>
        <w:t xml:space="preserve">Pośredniczącej </w:t>
      </w:r>
      <w:r w:rsidRPr="00880616">
        <w:rPr>
          <w:rFonts w:ascii="Calibri" w:hAnsi="Calibri" w:cstheme="minorHAnsi"/>
          <w:spacing w:val="-6"/>
        </w:rPr>
        <w:t>informacji o realizacji usług, dostaw lub robót budowlanych</w:t>
      </w:r>
      <w:r w:rsidRPr="00880616">
        <w:rPr>
          <w:rFonts w:ascii="Calibri" w:hAnsi="Calibri" w:cstheme="minorHAnsi"/>
        </w:rPr>
        <w:t xml:space="preserve"> przez podwykona</w:t>
      </w:r>
      <w:r w:rsidRPr="00880616">
        <w:rPr>
          <w:rFonts w:ascii="Calibri" w:hAnsi="Calibri" w:cstheme="minorHAnsi"/>
          <w:spacing w:val="-6"/>
        </w:rPr>
        <w:t>wcę</w:t>
      </w:r>
      <w:r w:rsidRPr="00880616">
        <w:rPr>
          <w:rFonts w:asciiTheme="minorHAnsi" w:hAnsiTheme="minorHAnsi" w:cstheme="minorHAnsi"/>
          <w:spacing w:val="-6"/>
        </w:rPr>
        <w:t>/podwykonawców w terminie 7 dni od zawarcia umowy o</w:t>
      </w:r>
      <w:r w:rsidR="00157F9F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>podwykonawstwo</w:t>
      </w:r>
      <w:r w:rsidRPr="00880616">
        <w:rPr>
          <w:rFonts w:asciiTheme="minorHAnsi" w:hAnsiTheme="minorHAnsi" w:cstheme="minorHAnsi"/>
        </w:rPr>
        <w:t xml:space="preserve"> wraz ze wskazaniem danych identyfikujących podwykonawcę/ podwykonawców. Instytucja </w:t>
      </w:r>
      <w:r w:rsidR="00EE1109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>zastrzega sobie prawo do weryfikacji przekazanych informacji.</w:t>
      </w:r>
    </w:p>
    <w:p w14:paraId="23A56E21" w14:textId="77777777" w:rsidR="00EE08C6" w:rsidRPr="00880616" w:rsidRDefault="00EE08C6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bookmarkStart w:id="48" w:name="_Hlk61179963"/>
      <w:r w:rsidRPr="00880616">
        <w:rPr>
          <w:rFonts w:asciiTheme="minorHAnsi" w:hAnsiTheme="minorHAnsi" w:cstheme="minorHAnsi"/>
          <w:sz w:val="24"/>
          <w:szCs w:val="24"/>
        </w:rPr>
        <w:t>Nieprzekazanie</w:t>
      </w:r>
      <w:r w:rsidR="00527372" w:rsidRPr="00880616">
        <w:rPr>
          <w:rFonts w:asciiTheme="minorHAnsi" w:hAnsiTheme="minorHAnsi" w:cstheme="minorHAnsi"/>
          <w:sz w:val="24"/>
          <w:szCs w:val="24"/>
        </w:rPr>
        <w:t xml:space="preserve"> w terminie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dokumentacji wymienionej w ust. </w:t>
      </w:r>
      <w:r w:rsidR="00815299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 xml:space="preserve">pkt c) może rodzić skutki określone w § 9 ust. </w:t>
      </w:r>
      <w:r w:rsidR="00F74535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Umowy.</w:t>
      </w:r>
    </w:p>
    <w:p w14:paraId="1C7EB205" w14:textId="4BE9D524" w:rsidR="00815299" w:rsidRPr="00880616" w:rsidRDefault="00815299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odniesieniu do zamówień, których wartość nie przekracza 50 000 PLN netto Beneficjent zobowiązuje</w:t>
      </w:r>
      <w:r w:rsidRPr="00880616">
        <w:rPr>
          <w:rFonts w:asciiTheme="minorHAnsi" w:hAnsiTheme="minorHAnsi" w:cstheme="minorHAnsi"/>
          <w:sz w:val="24"/>
          <w:szCs w:val="24"/>
        </w:rPr>
        <w:t xml:space="preserve"> się do ponoszenia wydatków w sposób racjonalny, efektywny i przejrzysty, z zachowaniem zasad uzyskiwania najlepszych efektów z danych nakładów. Beneficjent jest zobowiązany do przekazania na żądanie Instytucji 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>informacji i dokumentacji w ww. zakresie.</w:t>
      </w:r>
    </w:p>
    <w:p w14:paraId="43802EFA" w14:textId="77777777" w:rsidR="00815299" w:rsidRPr="00880616" w:rsidRDefault="00815299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Wydatki poniesione przez Beneficjenta przed podpisaniem Umowy mogą zostać uznane za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kwalifikowalne w przypadku spełnienia warunków określonych w niniejszym paragrafie i </w:t>
      </w:r>
      <w:r w:rsidRPr="00880616">
        <w:rPr>
          <w:rFonts w:asciiTheme="minorHAnsi" w:hAnsiTheme="minorHAnsi" w:cstheme="minorHAnsi"/>
          <w:sz w:val="24"/>
          <w:szCs w:val="24"/>
        </w:rPr>
        <w:t>pozostałych zasad kwalifikowalności wydatków.</w:t>
      </w:r>
    </w:p>
    <w:p w14:paraId="2796F966" w14:textId="64A29E6B" w:rsidR="00815299" w:rsidRPr="00880616" w:rsidRDefault="00815299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przypadku stwierdzenia naruszenia, w zakresie prowadzonych postępowań o udzielenie zamówienia,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przepisów ustawy </w:t>
      </w:r>
      <w:proofErr w:type="spellStart"/>
      <w:r w:rsidR="00EE1109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, Wytycznych dotyczących kwalifikowalności wydatków na lata 2021–2027 lub zasad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określonych w niniejszym paragrafie dotyczących zamówień, których wartość nie przekracza</w:t>
      </w:r>
      <w:r w:rsidRPr="00880616">
        <w:rPr>
          <w:rFonts w:asciiTheme="minorHAnsi" w:hAnsiTheme="minorHAnsi" w:cstheme="minorHAnsi"/>
          <w:sz w:val="24"/>
          <w:szCs w:val="24"/>
        </w:rPr>
        <w:t xml:space="preserve"> kwoty 50 000 PLN netto, § 2</w:t>
      </w:r>
      <w:r w:rsidR="00132D30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 stosuje się odpowiednio.</w:t>
      </w:r>
    </w:p>
    <w:bookmarkEnd w:id="48"/>
    <w:p w14:paraId="65EA89F4" w14:textId="77777777" w:rsidR="00ED4BD3" w:rsidRPr="00880616" w:rsidRDefault="00ED4BD3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Postanowienia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ust. 1-</w:t>
      </w:r>
      <w:r w:rsidR="009555EB" w:rsidRPr="00880616">
        <w:rPr>
          <w:rFonts w:asciiTheme="minorHAnsi" w:hAnsiTheme="minorHAnsi" w:cstheme="minorHAnsi"/>
          <w:iCs/>
          <w:sz w:val="24"/>
          <w:szCs w:val="24"/>
        </w:rPr>
        <w:t>11</w:t>
      </w:r>
      <w:r w:rsidR="00BB37E9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stosuje się także do Partner</w:t>
      </w:r>
      <w:r w:rsidR="00443798" w:rsidRPr="00880616">
        <w:rPr>
          <w:rFonts w:asciiTheme="minorHAnsi" w:hAnsiTheme="minorHAnsi" w:cstheme="minorHAnsi"/>
          <w:iCs/>
          <w:sz w:val="24"/>
          <w:szCs w:val="24"/>
        </w:rPr>
        <w:t>a</w:t>
      </w:r>
      <w:r w:rsidRPr="00880616">
        <w:rPr>
          <w:rFonts w:asciiTheme="minorHAnsi" w:hAnsiTheme="minorHAnsi" w:cstheme="minorHAnsi"/>
          <w:iCs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  <w:vertAlign w:val="superscript"/>
        </w:rPr>
        <w:footnoteReference w:id="53"/>
      </w:r>
    </w:p>
    <w:bookmarkEnd w:id="43"/>
    <w:p w14:paraId="71BB55EA" w14:textId="77777777" w:rsidR="00E63ECA" w:rsidRPr="00880616" w:rsidRDefault="00E63ECA" w:rsidP="00EE1109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Kontrola</w:t>
      </w:r>
    </w:p>
    <w:p w14:paraId="3ADBF103" w14:textId="77777777" w:rsidR="00E63ECA" w:rsidRPr="00880616" w:rsidRDefault="00E63ECA" w:rsidP="00E63EC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20.</w:t>
      </w:r>
    </w:p>
    <w:p w14:paraId="22B9D56F" w14:textId="59E1586B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zobowiązuje się poddać kontrolom i audytom</w:t>
      </w:r>
      <w:r w:rsidRPr="00880616">
        <w:rPr>
          <w:rStyle w:val="Odwoanieprzypisudolnego"/>
          <w:rFonts w:asciiTheme="minorHAnsi" w:hAnsiTheme="minorHAnsi" w:cstheme="minorHAnsi"/>
        </w:rPr>
        <w:footnoteReference w:id="54"/>
      </w:r>
      <w:r w:rsidRPr="00880616">
        <w:rPr>
          <w:rFonts w:asciiTheme="minorHAnsi" w:hAnsiTheme="minorHAnsi" w:cstheme="minorHAnsi"/>
        </w:rPr>
        <w:t xml:space="preserve"> w zakresie prawidłowości realizacji Projektu przeprowadzanym przez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oraz inne podmioty uprawnione na podstawie odrębnych przepisów. </w:t>
      </w:r>
    </w:p>
    <w:p w14:paraId="4E3DD8E4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Kontrola może zostać przeprowadzona zarówno w siedzibie Beneficjenta, w siedzibie podmiotu, o którym mowa w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§ 2 ust. 11 Umowy, jak i </w:t>
      </w:r>
      <w:r w:rsidRPr="00880616">
        <w:rPr>
          <w:rFonts w:asciiTheme="minorHAnsi" w:hAnsiTheme="minorHAnsi" w:cstheme="minorHAnsi"/>
        </w:rPr>
        <w:t xml:space="preserve">w każdym miejscu związanym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z  </w:t>
      </w:r>
      <w:r w:rsidRPr="00880616">
        <w:rPr>
          <w:rFonts w:asciiTheme="minorHAnsi" w:eastAsia="Calibri" w:hAnsiTheme="minorHAnsi" w:cstheme="minorHAnsi"/>
          <w:spacing w:val="-6"/>
          <w:shd w:val="clear" w:color="auto" w:fill="FFFFFF" w:themeFill="background1"/>
          <w:lang w:eastAsia="en-US"/>
        </w:rPr>
        <w:t>realizacją Projektu, przy czym niektóre czynności kontrolne mogą być</w:t>
      </w:r>
      <w:r w:rsidRPr="00880616">
        <w:rPr>
          <w:rFonts w:asciiTheme="minorHAnsi" w:hAnsiTheme="minorHAnsi" w:cstheme="minorHAnsi"/>
          <w:spacing w:val="-6"/>
        </w:rPr>
        <w:t xml:space="preserve"> prowadzone w siedzibie</w:t>
      </w:r>
      <w:r w:rsidRPr="00880616">
        <w:rPr>
          <w:rFonts w:asciiTheme="minorHAnsi" w:hAnsiTheme="minorHAnsi" w:cstheme="minorHAnsi"/>
          <w:spacing w:val="-4"/>
        </w:rPr>
        <w:t xml:space="preserve"> podmiotu kontrolującego</w:t>
      </w:r>
      <w:r w:rsidRPr="00880616">
        <w:rPr>
          <w:rFonts w:asciiTheme="minorHAnsi" w:hAnsiTheme="minorHAnsi" w:cstheme="minorHAnsi"/>
        </w:rPr>
        <w:t>, bądź w innym miejscu świadczenia przez osoby kontrolujące pracy lub usług na rzecz instytucji kontrolując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ej, na podstawie danych i dokumentów zamieszczonych w CST2021 i innych dokumentów</w:t>
      </w:r>
      <w:r w:rsidRPr="00880616">
        <w:rPr>
          <w:rFonts w:asciiTheme="minorHAnsi" w:hAnsiTheme="minorHAnsi" w:cstheme="minorHAnsi"/>
        </w:rPr>
        <w:t xml:space="preserve"> przekazywanych przez Beneficjenta. </w:t>
      </w:r>
    </w:p>
    <w:p w14:paraId="35B68D4D" w14:textId="3509EA39" w:rsidR="00547D8E" w:rsidRPr="00880616" w:rsidRDefault="00547D8E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 xml:space="preserve">Instytucja </w:t>
      </w:r>
      <w:r w:rsidR="0097213E"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Pośrednicząca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, Instytucja Audytowa, przedstawiciele Komisji Europejskiej lub inne podmioty</w:t>
      </w:r>
      <w:r w:rsidRPr="00880616">
        <w:rPr>
          <w:rFonts w:asciiTheme="minorHAnsi" w:hAnsiTheme="minorHAnsi" w:cstheme="minorHAnsi"/>
        </w:rPr>
        <w:t xml:space="preserve"> uprawnione do przeprowadzenia kontroli lub audytu na podstawie odrębnych </w:t>
      </w:r>
      <w:r w:rsidRPr="00880616">
        <w:rPr>
          <w:rFonts w:asciiTheme="minorHAnsi" w:hAnsiTheme="minorHAnsi" w:cstheme="minorHAnsi"/>
        </w:rPr>
        <w:lastRenderedPageBreak/>
        <w:t>przepisów, mogą przeprowadzić kontrolę lub audyt w każdym czasie w trakcie, na zakończenie oraz po zakończeniu realizacji Projektu:</w:t>
      </w:r>
    </w:p>
    <w:p w14:paraId="3757A115" w14:textId="77777777" w:rsidR="00547D8E" w:rsidRPr="00880616" w:rsidRDefault="00547D8E" w:rsidP="00EF1393">
      <w:pPr>
        <w:pStyle w:val="Akapitzlist"/>
        <w:numPr>
          <w:ilvl w:val="1"/>
          <w:numId w:val="46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do dnia upływu okresu, o którym mowa w § 18 ust. 1 i 6 Umowy,</w:t>
      </w:r>
    </w:p>
    <w:p w14:paraId="37CB81DD" w14:textId="77777777" w:rsidR="00547D8E" w:rsidRPr="00880616" w:rsidRDefault="00547D8E" w:rsidP="00EF1393">
      <w:pPr>
        <w:pStyle w:val="Akapitzlist"/>
        <w:numPr>
          <w:ilvl w:val="1"/>
          <w:numId w:val="46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do dnia upływu okresu, o którym mowa w § 2</w:t>
      </w:r>
      <w:r w:rsidR="0079189D" w:rsidRPr="00880616">
        <w:rPr>
          <w:rFonts w:asciiTheme="minorHAnsi" w:hAnsiTheme="minorHAnsi" w:cstheme="minorHAnsi"/>
        </w:rPr>
        <w:t>2</w:t>
      </w:r>
      <w:r w:rsidRPr="00880616">
        <w:rPr>
          <w:rFonts w:asciiTheme="minorHAnsi" w:hAnsiTheme="minorHAnsi" w:cstheme="minorHAnsi"/>
        </w:rPr>
        <w:t xml:space="preserve"> ust. 1, w celu sprawdzenia utrzymania przez Beneficjenta trwałości Projektu, </w:t>
      </w:r>
    </w:p>
    <w:p w14:paraId="1541CFF5" w14:textId="77777777" w:rsidR="00547D8E" w:rsidRPr="00880616" w:rsidRDefault="00547D8E" w:rsidP="00EF1393">
      <w:pPr>
        <w:tabs>
          <w:tab w:val="left" w:pos="284"/>
        </w:tabs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 zastrz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eżeniem przepisów, które mogą przewidywać dłuższy termin przeprowadzenia kontroli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dotyczących pomocy publicznej</w:t>
      </w:r>
      <w:r w:rsidR="00CE3AD1" w:rsidRPr="00880616">
        <w:rPr>
          <w:rFonts w:asciiTheme="minorHAnsi" w:hAnsiTheme="minorHAnsi" w:cstheme="minorHAnsi"/>
          <w:sz w:val="24"/>
          <w:szCs w:val="24"/>
        </w:rPr>
        <w:t xml:space="preserve">, pomocy de </w:t>
      </w:r>
      <w:proofErr w:type="spellStart"/>
      <w:r w:rsidR="00CE3AD1" w:rsidRPr="00880616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 oraz podatku od towarów i usług.</w:t>
      </w:r>
    </w:p>
    <w:p w14:paraId="18D3A739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Obowiązki Beneficjenta w związku z prowadzoną kontrolą lub audytem reguluje art. 25 ust. 8 i 9 ustawy wdrożeniowej.  Beneficjent zobowiązany jest dodatkowo zapewnić podmiotom, o których mowa w ust. 1:</w:t>
      </w:r>
    </w:p>
    <w:p w14:paraId="0AC2F88C" w14:textId="77777777" w:rsidR="00E63ECA" w:rsidRPr="00880616" w:rsidRDefault="00E63ECA" w:rsidP="00EF1393">
      <w:pPr>
        <w:pStyle w:val="Akapitzlist"/>
        <w:numPr>
          <w:ilvl w:val="0"/>
          <w:numId w:val="62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pełny</w:t>
      </w:r>
      <w:r w:rsidRPr="00880616">
        <w:rPr>
          <w:rFonts w:asciiTheme="minorHAnsi" w:hAnsiTheme="minorHAnsi" w:cstheme="minorHAnsi"/>
          <w:spacing w:val="-4"/>
        </w:rPr>
        <w:t xml:space="preserve"> dostęp do rzeczy, materiałów, urządzeń i sprzętów zakupionych w ramach Projektu, a także</w:t>
      </w:r>
      <w:r w:rsidRPr="00880616">
        <w:rPr>
          <w:rFonts w:asciiTheme="minorHAnsi" w:hAnsiTheme="minorHAnsi" w:cstheme="minorHAnsi"/>
        </w:rPr>
        <w:t xml:space="preserve"> obiektów, terenów i pomieszczeń, w których realizowany jest Projekt lub gdzie zgromadzona jest dokumentacja dotycząca realizowanego Projektu;</w:t>
      </w:r>
    </w:p>
    <w:p w14:paraId="74C5C73B" w14:textId="586B4F04" w:rsidR="00E63ECA" w:rsidRPr="00880616" w:rsidRDefault="00E63ECA" w:rsidP="00EF1393">
      <w:pPr>
        <w:pStyle w:val="Akapitzlist"/>
        <w:numPr>
          <w:ilvl w:val="0"/>
          <w:numId w:val="62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dostęp do Harmonogramów Realizacji Wsparcia (HRW), poprzez wykorzystanie systemu CST2021 oraz zamieszczanie na stronie internetowej Projektu, o ile taka istnieje, przygotowanych zgodnie ze wzorem stanowiącym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załącznik nr </w:t>
      </w:r>
      <w:r w:rsidR="005B0567" w:rsidRPr="00880616">
        <w:rPr>
          <w:rFonts w:asciiTheme="minorHAnsi" w:hAnsiTheme="minorHAnsi" w:cstheme="minorHAnsi"/>
          <w:shd w:val="clear" w:color="auto" w:fill="FFFFFF" w:themeFill="background1"/>
        </w:rPr>
        <w:t xml:space="preserve">12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do Umowy, aktualizowanych i przesyłanych w terminie, o którym mowa w § 5 ust</w:t>
      </w:r>
      <w:r w:rsidRPr="00880616">
        <w:rPr>
          <w:rFonts w:asciiTheme="minorHAnsi" w:hAnsiTheme="minorHAnsi" w:cstheme="minorHAnsi"/>
        </w:rPr>
        <w:t xml:space="preserve">. </w:t>
      </w:r>
      <w:r w:rsidR="0097213E" w:rsidRPr="00880616">
        <w:rPr>
          <w:rFonts w:asciiTheme="minorHAnsi" w:hAnsiTheme="minorHAnsi" w:cstheme="minorHAnsi"/>
        </w:rPr>
        <w:t xml:space="preserve">6 </w:t>
      </w:r>
      <w:r w:rsidRPr="00880616">
        <w:rPr>
          <w:rFonts w:asciiTheme="minorHAnsi" w:hAnsiTheme="minorHAnsi" w:cstheme="minorHAnsi"/>
        </w:rPr>
        <w:t xml:space="preserve">pkt. </w:t>
      </w:r>
      <w:r w:rsidR="0054362C" w:rsidRPr="00880616">
        <w:rPr>
          <w:rFonts w:asciiTheme="minorHAnsi" w:hAnsiTheme="minorHAnsi" w:cstheme="minorHAnsi"/>
        </w:rPr>
        <w:t>16</w:t>
      </w:r>
      <w:r w:rsidRPr="00880616">
        <w:rPr>
          <w:rFonts w:asciiTheme="minorHAnsi" w:hAnsiTheme="minorHAnsi" w:cstheme="minorHAnsi"/>
        </w:rPr>
        <w:t xml:space="preserve">. </w:t>
      </w:r>
    </w:p>
    <w:p w14:paraId="6279215C" w14:textId="27C34324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Brak spełnienia obowiązków, o których mowa w ust. </w:t>
      </w:r>
      <w:r w:rsidR="00547D8E" w:rsidRPr="00880616">
        <w:rPr>
          <w:rFonts w:asciiTheme="minorHAnsi" w:hAnsiTheme="minorHAnsi" w:cstheme="minorHAnsi"/>
        </w:rPr>
        <w:t>4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, a także </w:t>
      </w:r>
      <w:r w:rsidR="00547D8E" w:rsidRPr="00880616">
        <w:rPr>
          <w:rFonts w:asciiTheme="minorHAnsi" w:hAnsiTheme="minorHAnsi" w:cstheme="minorHAnsi"/>
          <w:shd w:val="clear" w:color="auto" w:fill="FFFFFF" w:themeFill="background1"/>
        </w:rPr>
        <w:t xml:space="preserve">niezłożenie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pierwszej wersji wniosku o płatność w terminie wymaganym zapisami Umowy, o którym mowa w § 12 ust. 4 i 5 lub w</w:t>
      </w:r>
      <w:r w:rsidRPr="00880616">
        <w:rPr>
          <w:rFonts w:asciiTheme="minorHAnsi" w:hAnsiTheme="minorHAnsi" w:cstheme="minorHAnsi"/>
        </w:rPr>
        <w:t xml:space="preserve"> przypadku kolejnych jego wersji w terminie wyznaczonym przez </w:t>
      </w:r>
      <w:r w:rsidR="00547D8E" w:rsidRPr="00880616">
        <w:rPr>
          <w:rFonts w:asciiTheme="minorHAnsi" w:hAnsiTheme="minorHAnsi" w:cstheme="minorHAnsi"/>
        </w:rPr>
        <w:t xml:space="preserve">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>jest równoznaczne z odmową poddania się kontroli.</w:t>
      </w:r>
    </w:p>
    <w:p w14:paraId="5C01BB3C" w14:textId="77777777" w:rsidR="00E63ECA" w:rsidRPr="00880616" w:rsidRDefault="00547D8E" w:rsidP="00EF1393">
      <w:pPr>
        <w:numPr>
          <w:ilvl w:val="0"/>
          <w:numId w:val="46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eastAsia="Times New Roman" w:cs="Calibri"/>
          <w:sz w:val="24"/>
          <w:szCs w:val="24"/>
          <w:lang w:eastAsia="pl-PL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przypadku zlecania zadań merytorycznych lub ich części w ramach Projektu wykonawcy,</w:t>
      </w:r>
      <w:r w:rsidRPr="00880616">
        <w:rPr>
          <w:rFonts w:eastAsia="Times New Roman" w:cs="Calibri"/>
          <w:sz w:val="24"/>
          <w:szCs w:val="24"/>
          <w:lang w:eastAsia="pl-PL"/>
        </w:rPr>
        <w:t xml:space="preserve"> Beneficjent zobowiązuje się do przedstawienia do wglądu dokumentów wytworzonych przez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wybranego wykonawcę i związanych z realizowanym Projektem, w tym dokumentów finansowych</w:t>
      </w:r>
      <w:r w:rsidRPr="00880616">
        <w:rPr>
          <w:rFonts w:eastAsia="Times New Roman" w:cs="Calibri"/>
          <w:sz w:val="24"/>
          <w:szCs w:val="24"/>
          <w:lang w:eastAsia="pl-PL"/>
        </w:rPr>
        <w:t>.</w:t>
      </w:r>
    </w:p>
    <w:p w14:paraId="4978CD74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Ustalenia podmiotów, o których mowa w ust. 1, mogą prowadzić do pomniejszenia kwoty wydatków </w:t>
      </w:r>
      <w:r w:rsidRPr="00880616">
        <w:rPr>
          <w:rFonts w:asciiTheme="minorHAnsi" w:eastAsia="Calibri" w:hAnsiTheme="minorHAnsi" w:cstheme="minorHAnsi"/>
          <w:spacing w:val="-6"/>
          <w:shd w:val="clear" w:color="auto" w:fill="FFFFFF" w:themeFill="background1"/>
          <w:lang w:eastAsia="en-US"/>
        </w:rPr>
        <w:t>kwalifikowalnych rozliczonych w ramach Projektu lub nałożenia korekty finansowej.</w:t>
      </w:r>
    </w:p>
    <w:p w14:paraId="3A6EC11E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wyniku stwierdzenia podczas kontroli uchybień lub nieprawidłowości  wydawane są zalecenia pokontrolne, a Beneficjent jest zobowiązany do podjęcia w określonym w nich terminie działań naprawczych.</w:t>
      </w:r>
    </w:p>
    <w:p w14:paraId="45F37DE8" w14:textId="1C7D3122" w:rsidR="00547D8E" w:rsidRPr="00880616" w:rsidRDefault="00547D8E" w:rsidP="00EF1393">
      <w:pPr>
        <w:pStyle w:val="Akapitzlist"/>
        <w:numPr>
          <w:ilvl w:val="0"/>
          <w:numId w:val="46"/>
        </w:numPr>
        <w:tabs>
          <w:tab w:val="left" w:pos="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Jeżeli Projekt lub wydatki rozliczane w Projekcie zostały poddane kontroli  lub audytowi przez inny niż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podmiot uprawniony do ich przeprowadzenia, Beneficjent, niezwłocznie po dniu wszczęcia i zakończenia kontroli lub audytu, informuje o tym pisemnie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i przekazuje Instytucji </w:t>
      </w:r>
      <w:r w:rsidR="0097213E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kopię/skan dokumentu, potwierdzoną/y za zgodność z oryginałem, zawierającego wstępny oraz ostateczny wynik kontroli lub audytu, wnoszonych przez Beneficjenta zastrzeżeń, otrzymanych zaleceń pokontrolnych lub innych równoważnych dokumentów otrzymanych w wyniku przeprowadzonych kontroli lub audytu w terminie 5 dni roboczych od dnia ich otrzymania</w:t>
      </w:r>
    </w:p>
    <w:p w14:paraId="2931F73D" w14:textId="77777777" w:rsidR="00E63ECA" w:rsidRPr="00880616" w:rsidRDefault="00E63ECA" w:rsidP="00A87FE1">
      <w:pPr>
        <w:pStyle w:val="Akapitzlist"/>
        <w:numPr>
          <w:ilvl w:val="0"/>
          <w:numId w:val="46"/>
        </w:numPr>
        <w:tabs>
          <w:tab w:val="left" w:pos="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Postanowienia ust. 1-</w:t>
      </w:r>
      <w:r w:rsidR="00547D8E" w:rsidRPr="00880616">
        <w:rPr>
          <w:rFonts w:asciiTheme="minorHAnsi" w:hAnsiTheme="minorHAnsi" w:cstheme="minorHAnsi"/>
        </w:rPr>
        <w:t xml:space="preserve">9 </w:t>
      </w:r>
      <w:r w:rsidRPr="00880616">
        <w:rPr>
          <w:rFonts w:asciiTheme="minorHAnsi" w:hAnsiTheme="minorHAnsi" w:cstheme="minorHAnsi"/>
        </w:rPr>
        <w:t>stosuje się także do Partnera.</w:t>
      </w:r>
      <w:r w:rsidRPr="00880616">
        <w:rPr>
          <w:rFonts w:asciiTheme="minorHAnsi" w:eastAsia="Calibri" w:hAnsiTheme="minorHAnsi" w:cstheme="minorHAnsi"/>
          <w:vertAlign w:val="superscript"/>
          <w:lang w:eastAsia="en-US"/>
        </w:rPr>
        <w:footnoteReference w:id="55"/>
      </w:r>
    </w:p>
    <w:p w14:paraId="7CE69D59" w14:textId="77777777" w:rsidR="00814913" w:rsidRPr="00880616" w:rsidRDefault="00814913" w:rsidP="0097213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Nieprawidłowe wykorzystanie dofinansowania i jego odzyskiwanie</w:t>
      </w:r>
    </w:p>
    <w:p w14:paraId="362F5665" w14:textId="77777777" w:rsidR="000D1837" w:rsidRPr="00880616" w:rsidRDefault="000D1837" w:rsidP="000D1837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</w:t>
      </w:r>
      <w:r w:rsidR="0054362C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1122C4B" w14:textId="09D2A3FF" w:rsidR="004413F0" w:rsidRPr="00880616" w:rsidRDefault="004413F0" w:rsidP="0013052B">
      <w:pPr>
        <w:pStyle w:val="Akapitzlist"/>
        <w:numPr>
          <w:ilvl w:val="0"/>
          <w:numId w:val="51"/>
        </w:numPr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stwierdzenia wystąpienia nieprawidłowości w Projekcie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  <w:spacing w:val="-2"/>
        </w:rPr>
        <w:t xml:space="preserve">podejmuje odpowiednie działania mające na celu niedopuszczenie do </w:t>
      </w:r>
      <w:r w:rsidRPr="00880616">
        <w:rPr>
          <w:rFonts w:asciiTheme="minorHAnsi" w:hAnsiTheme="minorHAnsi" w:cstheme="minorHAnsi"/>
          <w:spacing w:val="-4"/>
        </w:rPr>
        <w:t>sfinansowania nieprawidłowo poniesionych wydatków, w tym nakłada korekty finansowe.</w:t>
      </w:r>
      <w:r w:rsidRPr="00880616">
        <w:rPr>
          <w:rFonts w:asciiTheme="minorHAnsi" w:hAnsiTheme="minorHAnsi" w:cstheme="minorHAnsi"/>
        </w:rPr>
        <w:t xml:space="preserve"> </w:t>
      </w:r>
    </w:p>
    <w:p w14:paraId="413A1DA6" w14:textId="70EA326B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stwierdzenia wystąpienia nieprawidłowości lub innej okoliczności uniemożliwiającej uznanie wydatku za kwalifikowalny przed zatwierdzeniem wniosku o płatność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informuje Beneficjenta o: </w:t>
      </w:r>
    </w:p>
    <w:p w14:paraId="6D90526D" w14:textId="639D2955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dokonanym pomniejszeniu wartości wydatków kwalifikowalnych ujętych we wniosku o płatność </w:t>
      </w:r>
      <w:r w:rsidRPr="00880616">
        <w:rPr>
          <w:rFonts w:asciiTheme="minorHAnsi" w:hAnsiTheme="minorHAnsi" w:cstheme="minorHAnsi"/>
          <w:spacing w:val="-4"/>
        </w:rPr>
        <w:t>złożonym przez Beneficjenta o kwotę wydatków poniesionych nieprawidłowo</w:t>
      </w:r>
      <w:r w:rsidRPr="00880616">
        <w:rPr>
          <w:rFonts w:asciiTheme="minorHAnsi" w:hAnsiTheme="minorHAnsi" w:cstheme="minorHAnsi"/>
        </w:rPr>
        <w:t xml:space="preserve"> wraz z uzasadnieniem;</w:t>
      </w:r>
    </w:p>
    <w:p w14:paraId="54B719BB" w14:textId="1F478277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warunkach ich zwrotu; </w:t>
      </w:r>
    </w:p>
    <w:p w14:paraId="0F62F7C6" w14:textId="1564C7E1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zatwierdzonej we wniosku o płatność kwocie rozliczającej dofinansowanie oraz wkład własny.</w:t>
      </w:r>
    </w:p>
    <w:p w14:paraId="62C81C6D" w14:textId="146823EE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Jeżeli Beneficjent nie zgadza się ze stwierdzeniem wystąpienia nieprawidłowości oraz pomniejszeniem wartości wydatków kwalifikowalnych ujętych w złożonym wniosku o płatność ma prawo zgłosić umotywowane zastrzeżenia w terminie 14 dni od dnia doręczenia mu informacji o poczynionych przez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ustaleniach, poprzez system CST2021. Przepisy art. </w:t>
      </w:r>
      <w:r w:rsidR="00C661F9" w:rsidRPr="00880616">
        <w:rPr>
          <w:rFonts w:asciiTheme="minorHAnsi" w:hAnsiTheme="minorHAnsi" w:cstheme="minorHAnsi"/>
        </w:rPr>
        <w:t>2</w:t>
      </w:r>
      <w:r w:rsidR="00F15A2D" w:rsidRPr="00880616">
        <w:rPr>
          <w:rFonts w:asciiTheme="minorHAnsi" w:hAnsiTheme="minorHAnsi" w:cstheme="minorHAnsi"/>
        </w:rPr>
        <w:t>7</w:t>
      </w:r>
      <w:r w:rsidRPr="00880616">
        <w:rPr>
          <w:rFonts w:asciiTheme="minorHAnsi" w:hAnsiTheme="minorHAnsi" w:cstheme="minorHAnsi"/>
        </w:rPr>
        <w:t xml:space="preserve"> ust. 2-12 ustawy wdrożeniowej stosuje się odpowiednio. W przypadku pozytywnego rozpatrzenia zastrzeżeń zgłoszonych przez Beneficjenta,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dokonuje odpowiedniej zmiany we wniosku o </w:t>
      </w:r>
      <w:r w:rsidRPr="00880616">
        <w:rPr>
          <w:rFonts w:asciiTheme="minorHAnsi" w:hAnsiTheme="minorHAnsi" w:cstheme="minorHAnsi"/>
          <w:spacing w:val="-4"/>
        </w:rPr>
        <w:t>płatność albo zwraca się do Beneficjenta z prośbą o ujęcie zakwestionowanych wydatków</w:t>
      </w:r>
      <w:r w:rsidRPr="00880616">
        <w:rPr>
          <w:rFonts w:asciiTheme="minorHAnsi" w:hAnsiTheme="minorHAnsi" w:cstheme="minorHAnsi"/>
        </w:rPr>
        <w:t xml:space="preserve"> w kolejnym wniosku o płatność. Jeśli Beneficjent nie wniósł zastrzeżeń, albo zastrzeżenia te zostały rozpatrzone negatywnie Instytucja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wzywa go do zwrotu kwoty dofinansowania odpowiadającej stwierdzonej nieprawidłowości wraz z odsetkami w </w:t>
      </w:r>
      <w:r w:rsidRPr="00880616">
        <w:rPr>
          <w:rFonts w:asciiTheme="minorHAnsi" w:hAnsiTheme="minorHAnsi" w:cstheme="minorHAnsi"/>
          <w:spacing w:val="-4"/>
        </w:rPr>
        <w:t>wysokości określonej jak dla zaległości podatkowych liczonymi od dnia przekazania środków</w:t>
      </w:r>
      <w:r w:rsidRPr="00880616">
        <w:rPr>
          <w:rFonts w:asciiTheme="minorHAnsi" w:hAnsiTheme="minorHAnsi" w:cstheme="minorHAnsi"/>
        </w:rPr>
        <w:t xml:space="preserve"> dofinansowania, z których sfinansowano nieprawidłowe wydatki. W przypadku, gdy Beneficjent nie zastosuje się do zaleceń Instytucji </w:t>
      </w:r>
      <w:r w:rsidR="009B2ABE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 xml:space="preserve">dotyczących sposobu skorygowania wydatków poniesionych nieprawidłowo, </w:t>
      </w:r>
      <w:r w:rsidR="00110B97" w:rsidRPr="00880616">
        <w:rPr>
          <w:rFonts w:asciiTheme="minorHAnsi" w:hAnsiTheme="minorHAnsi" w:cstheme="minorHAnsi"/>
        </w:rPr>
        <w:t>zastosowanie ma ust. 5</w:t>
      </w:r>
      <w:r w:rsidRPr="00880616">
        <w:rPr>
          <w:rFonts w:asciiTheme="minorHAnsi" w:hAnsiTheme="minorHAnsi" w:cstheme="minorHAnsi"/>
        </w:rPr>
        <w:t xml:space="preserve">. </w:t>
      </w:r>
    </w:p>
    <w:p w14:paraId="31F775F6" w14:textId="77777777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stwierdzenia w Projekcie nieprawidłowości po zatwierdzeniu wniosku o płatność</w:t>
      </w:r>
      <w:r w:rsidRPr="00880616">
        <w:rPr>
          <w:rFonts w:asciiTheme="minorHAnsi" w:hAnsiTheme="minorHAnsi" w:cstheme="minorHAnsi"/>
          <w:i/>
        </w:rPr>
        <w:t xml:space="preserve">, </w:t>
      </w:r>
      <w:r w:rsidRPr="00880616">
        <w:rPr>
          <w:rFonts w:asciiTheme="minorHAnsi" w:hAnsiTheme="minorHAnsi" w:cstheme="minorHAnsi"/>
        </w:rPr>
        <w:t xml:space="preserve">wartość Projektu, o której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mowa w § 2 ust. 2 Umowy, ulega obniżeniu o kwotę nieprawidłowości</w:t>
      </w:r>
      <w:r w:rsidRPr="00880616">
        <w:rPr>
          <w:rFonts w:asciiTheme="minorHAnsi" w:hAnsiTheme="minorHAnsi" w:cstheme="minorHAnsi"/>
        </w:rPr>
        <w:t xml:space="preserve">. W takim przypadku obniżeniu ulega także wartość dofinansowania, o której </w:t>
      </w:r>
      <w:r w:rsidRPr="00880616">
        <w:rPr>
          <w:rFonts w:asciiTheme="minorHAnsi" w:hAnsiTheme="minorHAnsi" w:cstheme="minorHAnsi"/>
          <w:spacing w:val="-4"/>
        </w:rPr>
        <w:t xml:space="preserve">mowa w 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§ 2 ust. 3</w:t>
      </w:r>
      <w:r w:rsidRPr="00880616">
        <w:rPr>
          <w:rFonts w:asciiTheme="minorHAnsi" w:hAnsiTheme="minorHAnsi" w:cstheme="minorHAnsi"/>
          <w:spacing w:val="-4"/>
        </w:rPr>
        <w:t xml:space="preserve"> Umowy, w części, w jakiej nieprawidłowość została sfinansowana</w:t>
      </w:r>
      <w:r w:rsidRPr="00880616">
        <w:rPr>
          <w:rFonts w:asciiTheme="minorHAnsi" w:hAnsiTheme="minorHAnsi" w:cstheme="minorHAnsi"/>
        </w:rPr>
        <w:t xml:space="preserve"> ze środków </w:t>
      </w:r>
      <w:r w:rsidRPr="00880616">
        <w:rPr>
          <w:rFonts w:asciiTheme="minorHAnsi" w:hAnsiTheme="minorHAnsi" w:cstheme="minorHAnsi"/>
          <w:lang w:eastAsia="en-US"/>
        </w:rPr>
        <w:t>dofinansowania</w:t>
      </w:r>
      <w:r w:rsidRPr="00880616">
        <w:rPr>
          <w:rFonts w:asciiTheme="minorHAnsi" w:hAnsiTheme="minorHAnsi" w:cstheme="minorHAnsi"/>
          <w:vertAlign w:val="superscript"/>
          <w:lang w:eastAsia="en-US"/>
        </w:rPr>
        <w:footnoteReference w:id="56"/>
      </w:r>
      <w:r w:rsidRPr="00880616">
        <w:rPr>
          <w:rFonts w:asciiTheme="minorHAnsi" w:hAnsiTheme="minorHAnsi" w:cstheme="minorHAnsi"/>
          <w:lang w:eastAsia="en-US"/>
        </w:rPr>
        <w:t xml:space="preserve">. </w:t>
      </w:r>
    </w:p>
    <w:p w14:paraId="7D753B93" w14:textId="77777777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iCs/>
          <w:color w:val="000000" w:themeColor="text1"/>
        </w:rPr>
        <w:lastRenderedPageBreak/>
        <w:t>Jeżeli zostanie stwierdzone, że Beneficjent wykorzystał całość lub część dofinansowania niezgodnie z przeznaczeniem, z naruszeniem obowiązujących procedur, o których mowa w art. 184 ustawy z dnia 27 sierpnia 2009 r. o finansach publicznych, lub pobrał całość lub część dofinansowania w sposób nienależny lub w nadmiernej wysokości, Beneficjent zobowiązany jest do zwrotu tych środków wraz z odsetkami, stosownie do zapisów art. 207 ustawy o finansach publicznych</w:t>
      </w:r>
      <w:r w:rsidR="00B17889" w:rsidRPr="00880616">
        <w:rPr>
          <w:rFonts w:asciiTheme="minorHAnsi" w:hAnsiTheme="minorHAnsi" w:cstheme="minorHAnsi"/>
          <w:iCs/>
          <w:color w:val="000000" w:themeColor="text1"/>
        </w:rPr>
        <w:t>.</w:t>
      </w:r>
    </w:p>
    <w:p w14:paraId="157B751C" w14:textId="3554807D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Niestwierdzenie wystąpienia nieprawidłowości w toku wcześniejszej kontroli</w:t>
      </w:r>
      <w:r w:rsidRPr="00880616">
        <w:rPr>
          <w:rStyle w:val="Odwoanieprzypisudolnego"/>
          <w:rFonts w:asciiTheme="minorHAnsi" w:hAnsiTheme="minorHAnsi" w:cstheme="minorHAnsi"/>
        </w:rPr>
        <w:footnoteReference w:id="57"/>
      </w:r>
      <w:r w:rsidRPr="00880616">
        <w:rPr>
          <w:rFonts w:asciiTheme="minorHAnsi" w:hAnsiTheme="minorHAnsi" w:cstheme="minorHAnsi"/>
        </w:rPr>
        <w:t xml:space="preserve"> przeprowadzonej przez Instytucję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>lub inną właściwą instytucję nie stanowi przesłanki odstąpienia od odpowiednich działań zmierzających do wyeliminowania negatywn</w:t>
      </w:r>
      <w:r w:rsidRPr="00880616">
        <w:rPr>
          <w:rFonts w:asciiTheme="minorHAnsi" w:hAnsiTheme="minorHAnsi" w:cstheme="minorHAnsi"/>
          <w:spacing w:val="-4"/>
        </w:rPr>
        <w:t>ych skutków finansowych tej nieprawidłowości, jeżeli taka zostanie stwierdzona</w:t>
      </w:r>
      <w:r w:rsidRPr="00880616">
        <w:rPr>
          <w:rFonts w:asciiTheme="minorHAnsi" w:hAnsiTheme="minorHAnsi" w:cstheme="minorHAnsi"/>
        </w:rPr>
        <w:t xml:space="preserve"> na dalszym </w:t>
      </w:r>
      <w:r w:rsidRPr="00880616">
        <w:rPr>
          <w:rFonts w:asciiTheme="minorHAnsi" w:hAnsiTheme="minorHAnsi" w:cstheme="minorHAnsi"/>
          <w:spacing w:val="-4"/>
        </w:rPr>
        <w:t xml:space="preserve">etapie realizacji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>rojektu, w przypadku późniejszego stwierdzenia jej wystąpienia.</w:t>
      </w:r>
      <w:r w:rsidRPr="00880616">
        <w:rPr>
          <w:rFonts w:asciiTheme="minorHAnsi" w:hAnsiTheme="minorHAnsi" w:cstheme="minorHAnsi"/>
        </w:rPr>
        <w:t xml:space="preserve"> </w:t>
      </w:r>
    </w:p>
    <w:p w14:paraId="3C486CA4" w14:textId="6397F72F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Szczegółowe zasady związane z odzyskiwaniem środków i skutkami nieprawidłowości dla Beneficjenta </w:t>
      </w:r>
      <w:r w:rsidRPr="00880616">
        <w:rPr>
          <w:rFonts w:asciiTheme="minorHAnsi" w:hAnsiTheme="minorHAnsi" w:cstheme="minorHAnsi"/>
          <w:spacing w:val="-4"/>
        </w:rPr>
        <w:t xml:space="preserve">są zawarte w Wytycznych </w:t>
      </w:r>
      <w:r w:rsidR="009B2ABE" w:rsidRPr="00880616">
        <w:rPr>
          <w:rFonts w:asciiTheme="minorHAnsi" w:hAnsiTheme="minorHAnsi" w:cstheme="minorHAnsi"/>
          <w:spacing w:val="-4"/>
        </w:rPr>
        <w:t xml:space="preserve">dotyczących sposobu korygowania </w:t>
      </w:r>
      <w:r w:rsidR="004D7E9A">
        <w:rPr>
          <w:rFonts w:asciiTheme="minorHAnsi" w:hAnsiTheme="minorHAnsi" w:cstheme="minorHAnsi"/>
          <w:spacing w:val="-4"/>
        </w:rPr>
        <w:t>nieprawidłowości</w:t>
      </w:r>
      <w:r w:rsidR="009B2ABE" w:rsidRPr="00880616">
        <w:rPr>
          <w:rFonts w:asciiTheme="minorHAnsi" w:hAnsiTheme="minorHAnsi" w:cstheme="minorHAnsi"/>
        </w:rPr>
        <w:t xml:space="preserve"> na lata 2021-2027</w:t>
      </w:r>
      <w:r w:rsidRPr="00880616">
        <w:rPr>
          <w:rFonts w:asciiTheme="minorHAnsi" w:hAnsiTheme="minorHAnsi" w:cstheme="minorHAnsi"/>
        </w:rPr>
        <w:t xml:space="preserve">. </w:t>
      </w:r>
    </w:p>
    <w:p w14:paraId="417CB5A1" w14:textId="13AEA00D" w:rsidR="00905531" w:rsidRPr="00880616" w:rsidRDefault="00905531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zwraca środki, o których mowa w ust. </w:t>
      </w:r>
      <w:r w:rsidR="0054016B" w:rsidRPr="00880616">
        <w:rPr>
          <w:rFonts w:asciiTheme="minorHAnsi" w:hAnsiTheme="minorHAnsi" w:cstheme="minorHAnsi"/>
        </w:rPr>
        <w:t>4 i 5</w:t>
      </w:r>
      <w:r w:rsidRPr="00880616">
        <w:rPr>
          <w:rFonts w:asciiTheme="minorHAnsi" w:hAnsiTheme="minorHAnsi" w:cstheme="minorHAnsi"/>
        </w:rPr>
        <w:t xml:space="preserve">, wraz z odsetkami, na pisemne </w:t>
      </w:r>
      <w:r w:rsidRPr="00880616">
        <w:rPr>
          <w:rFonts w:asciiTheme="minorHAnsi" w:hAnsiTheme="minorHAnsi" w:cstheme="minorHAnsi"/>
          <w:spacing w:val="-4"/>
        </w:rPr>
        <w:t xml:space="preserve">wezwanie Instytucji </w:t>
      </w:r>
      <w:r w:rsidR="009B2ABE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  <w:spacing w:val="-4"/>
        </w:rPr>
        <w:t>, w terminie 14 dni kalendarzowych od dnia doręczenia</w:t>
      </w:r>
      <w:r w:rsidRPr="00880616">
        <w:rPr>
          <w:rFonts w:asciiTheme="minorHAnsi" w:hAnsiTheme="minorHAnsi" w:cstheme="minorHAnsi"/>
        </w:rPr>
        <w:t xml:space="preserve"> wezwania do zwrotu na rachunki płatnicze wskazane przez Instytucję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w tym wezwaniu albo wyraża pisemną zgodę na pomniejszenie wypłaty kolejnej należnej mu transzy dofinansowania. </w:t>
      </w:r>
    </w:p>
    <w:p w14:paraId="6850CA76" w14:textId="2D3ECFA4" w:rsidR="00905531" w:rsidRPr="00880616" w:rsidRDefault="00905531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dokonuje opisu przelewu zwracanych środków, o których mowa w ust. </w:t>
      </w:r>
      <w:r w:rsidR="00110B97" w:rsidRPr="00880616">
        <w:rPr>
          <w:rFonts w:asciiTheme="minorHAnsi" w:hAnsiTheme="minorHAnsi" w:cstheme="minorHAnsi"/>
        </w:rPr>
        <w:t>5</w:t>
      </w:r>
      <w:r w:rsidRPr="00880616">
        <w:rPr>
          <w:rFonts w:asciiTheme="minorHAnsi" w:hAnsiTheme="minorHAnsi" w:cstheme="minorHAnsi"/>
        </w:rPr>
        <w:t xml:space="preserve">, zgodnie z  zaleceniami Instytucji </w:t>
      </w:r>
      <w:r w:rsidR="00A01AD6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.</w:t>
      </w:r>
    </w:p>
    <w:p w14:paraId="7E73FD0F" w14:textId="77777777" w:rsidR="005B3B11" w:rsidRPr="00880616" w:rsidRDefault="005B3B11" w:rsidP="009B2ABE">
      <w:pPr>
        <w:pStyle w:val="Nagwek2"/>
        <w:spacing w:before="360"/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49" w:name="_Hlk96503959"/>
      <w:bookmarkStart w:id="50" w:name="_Hlk18673329"/>
      <w:r w:rsidRPr="00880616">
        <w:rPr>
          <w:rFonts w:asciiTheme="minorHAnsi" w:hAnsiTheme="minorHAnsi" w:cstheme="minorHAnsi"/>
          <w:sz w:val="24"/>
          <w:szCs w:val="24"/>
        </w:rPr>
        <w:t>Trwałość Projektu i trwałość rezultatów Projektu</w:t>
      </w:r>
    </w:p>
    <w:bookmarkEnd w:id="49"/>
    <w:p w14:paraId="42C033BE" w14:textId="77777777" w:rsidR="005B3B11" w:rsidRPr="00880616" w:rsidRDefault="005B3B11" w:rsidP="00F537FF">
      <w:pPr>
        <w:pStyle w:val="Nagwek3"/>
        <w:rPr>
          <w:rFonts w:asciiTheme="minorHAnsi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2</w:t>
      </w:r>
      <w:r w:rsidR="00594B75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28DCD46" w14:textId="7D573AF9" w:rsidR="007E7A3D" w:rsidRPr="00880616" w:rsidRDefault="00A27F0C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bookmarkStart w:id="51" w:name="_Hlk19017166"/>
      <w:bookmarkStart w:id="52" w:name="_Hlk96503974"/>
      <w:bookmarkEnd w:id="50"/>
      <w:r w:rsidRPr="00880616">
        <w:rPr>
          <w:rFonts w:asciiTheme="minorHAnsi" w:hAnsiTheme="minorHAnsi" w:cstheme="minorHAnsi"/>
          <w:spacing w:val="-4"/>
        </w:rPr>
        <w:t>Beneficjent jest zobowiązany do zapewnienia trwałości Projektu, w rozumieniu art. 65 ust.1</w:t>
      </w:r>
      <w:r w:rsidRPr="00880616">
        <w:rPr>
          <w:rFonts w:asciiTheme="minorHAnsi" w:hAnsiTheme="minorHAnsi" w:cstheme="minorHAnsi"/>
        </w:rPr>
        <w:t xml:space="preserve"> rozporządzenia ogólnego oraz Wytycznych dotyczących kwalifikowalności wydatków na lata 2021–2027 w okresie</w:t>
      </w:r>
      <w:r w:rsidR="00764DCB" w:rsidRPr="00880616">
        <w:rPr>
          <w:rFonts w:asciiTheme="minorHAnsi" w:hAnsiTheme="minorHAnsi" w:cstheme="minorHAnsi"/>
        </w:rPr>
        <w:t xml:space="preserve"> 3/5</w:t>
      </w:r>
      <w:r w:rsidR="00764DCB" w:rsidRPr="00880616">
        <w:rPr>
          <w:rFonts w:asciiTheme="minorHAnsi" w:eastAsia="Calibri" w:hAnsiTheme="minorHAnsi" w:cstheme="minorHAnsi"/>
          <w:vertAlign w:val="superscript"/>
          <w:lang w:eastAsia="en-US"/>
        </w:rPr>
        <w:footnoteReference w:id="58"/>
      </w:r>
      <w:r w:rsidR="00764DCB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lat od dnia dokonania płatności końcowej na rzecz </w:t>
      </w:r>
      <w:r w:rsidRPr="00880616">
        <w:rPr>
          <w:rFonts w:asciiTheme="minorHAnsi" w:hAnsiTheme="minorHAnsi" w:cstheme="minorHAnsi"/>
          <w:spacing w:val="-2"/>
        </w:rPr>
        <w:t>Beneficjenta,</w:t>
      </w:r>
      <w:r w:rsidR="00764DCB" w:rsidRPr="00880616">
        <w:rPr>
          <w:rFonts w:asciiTheme="minorHAnsi" w:hAnsiTheme="minorHAnsi" w:cstheme="minorHAnsi"/>
          <w:spacing w:val="-2"/>
        </w:rPr>
        <w:t xml:space="preserve"> </w:t>
      </w:r>
      <w:r w:rsidRPr="00880616">
        <w:rPr>
          <w:rFonts w:asciiTheme="minorHAnsi" w:hAnsiTheme="minorHAnsi" w:cstheme="minorHAnsi"/>
          <w:spacing w:val="-2"/>
        </w:rPr>
        <w:t>z</w:t>
      </w:r>
      <w:r w:rsidR="00153BB9" w:rsidRPr="00880616">
        <w:rPr>
          <w:rFonts w:asciiTheme="minorHAnsi" w:hAnsiTheme="minorHAnsi" w:cstheme="minorHAnsi"/>
          <w:spacing w:val="-2"/>
        </w:rPr>
        <w:t> </w:t>
      </w:r>
      <w:r w:rsidRPr="00880616">
        <w:rPr>
          <w:rFonts w:asciiTheme="minorHAnsi" w:hAnsiTheme="minorHAnsi" w:cstheme="minorHAnsi"/>
          <w:spacing w:val="-2"/>
        </w:rPr>
        <w:t>zastrzeżeniem, że w przypadku, gdy przepisy regulujące udzielanie pomocy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2"/>
        </w:rPr>
        <w:t>publicznej</w:t>
      </w:r>
      <w:r w:rsidR="008D63C8">
        <w:rPr>
          <w:rFonts w:asciiTheme="minorHAnsi" w:hAnsiTheme="minorHAnsi" w:cstheme="minorHAnsi"/>
          <w:spacing w:val="-2"/>
        </w:rPr>
        <w:t xml:space="preserve">/pomocy de </w:t>
      </w:r>
      <w:proofErr w:type="spellStart"/>
      <w:r w:rsidR="008D63C8">
        <w:rPr>
          <w:rFonts w:asciiTheme="minorHAnsi" w:hAnsiTheme="minorHAnsi" w:cstheme="minorHAnsi"/>
          <w:spacing w:val="-2"/>
        </w:rPr>
        <w:t>minimis</w:t>
      </w:r>
      <w:proofErr w:type="spellEnd"/>
      <w:r w:rsidRPr="00880616">
        <w:rPr>
          <w:rFonts w:asciiTheme="minorHAnsi" w:hAnsiTheme="minorHAnsi" w:cstheme="minorHAnsi"/>
          <w:spacing w:val="-2"/>
        </w:rPr>
        <w:t xml:space="preserve"> wprowadzają </w:t>
      </w:r>
      <w:r w:rsidR="007E7A3D" w:rsidRPr="00880616">
        <w:rPr>
          <w:rFonts w:asciiTheme="minorHAnsi" w:hAnsiTheme="minorHAnsi" w:cstheme="minorHAnsi"/>
          <w:spacing w:val="-2"/>
        </w:rPr>
        <w:t>inne</w:t>
      </w:r>
      <w:r w:rsidRPr="00880616">
        <w:rPr>
          <w:rFonts w:asciiTheme="minorHAnsi" w:hAnsiTheme="minorHAnsi" w:cstheme="minorHAnsi"/>
          <w:spacing w:val="-2"/>
        </w:rPr>
        <w:t xml:space="preserve"> wymogi w tym zakresie, wówczas stosuje się okres ustalony</w:t>
      </w:r>
      <w:r w:rsidRPr="00880616">
        <w:rPr>
          <w:rFonts w:asciiTheme="minorHAnsi" w:hAnsiTheme="minorHAnsi" w:cstheme="minorHAnsi"/>
        </w:rPr>
        <w:t xml:space="preserve"> zgodnie z tymi przepisami. Zachowanie trwałości Projektu obowiązuje wyłącznie w odniesieniu do wydatków ponoszonych jako cross-</w:t>
      </w:r>
      <w:proofErr w:type="spellStart"/>
      <w:r w:rsidRPr="00880616">
        <w:rPr>
          <w:rFonts w:asciiTheme="minorHAnsi" w:hAnsiTheme="minorHAnsi" w:cstheme="minorHAnsi"/>
        </w:rPr>
        <w:t>financing</w:t>
      </w:r>
      <w:proofErr w:type="spellEnd"/>
      <w:r w:rsidRPr="00880616">
        <w:rPr>
          <w:rFonts w:asciiTheme="minorHAnsi" w:hAnsiTheme="minorHAnsi" w:cstheme="minorHAnsi"/>
        </w:rPr>
        <w:t>. Za datę płatności końcowej uznaje si</w:t>
      </w:r>
      <w:r w:rsidR="007E7A3D" w:rsidRPr="00880616">
        <w:rPr>
          <w:rFonts w:asciiTheme="minorHAnsi" w:hAnsiTheme="minorHAnsi" w:cstheme="minorHAnsi"/>
        </w:rPr>
        <w:t>ę:</w:t>
      </w:r>
    </w:p>
    <w:p w14:paraId="7508DAAE" w14:textId="77777777" w:rsidR="007E7A3D" w:rsidRPr="00880616" w:rsidRDefault="00A27F0C" w:rsidP="0013052B">
      <w:pPr>
        <w:pStyle w:val="Akapitzlist"/>
        <w:numPr>
          <w:ilvl w:val="0"/>
          <w:numId w:val="78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datę obciążenia rachunku płatniczego instytucji przekazującej środki Beneficjentowi, </w:t>
      </w:r>
      <w:r w:rsidR="007E7A3D" w:rsidRPr="00880616">
        <w:rPr>
          <w:rFonts w:asciiTheme="minorHAnsi" w:hAnsiTheme="minorHAnsi" w:cstheme="minorHAnsi"/>
        </w:rPr>
        <w:t>w</w:t>
      </w:r>
      <w:r w:rsidR="00153BB9" w:rsidRPr="00880616">
        <w:rPr>
          <w:rFonts w:asciiTheme="minorHAnsi" w:hAnsiTheme="minorHAnsi" w:cstheme="minorHAnsi"/>
        </w:rPr>
        <w:t> </w:t>
      </w:r>
      <w:r w:rsidR="007E7A3D" w:rsidRPr="00880616">
        <w:rPr>
          <w:rFonts w:asciiTheme="minorHAnsi" w:hAnsiTheme="minorHAnsi" w:cstheme="minorHAnsi"/>
        </w:rPr>
        <w:t xml:space="preserve">przypadku, gdy </w:t>
      </w:r>
      <w:r w:rsidRPr="00880616">
        <w:rPr>
          <w:rFonts w:asciiTheme="minorHAnsi" w:hAnsiTheme="minorHAnsi" w:cstheme="minorHAnsi"/>
        </w:rPr>
        <w:t xml:space="preserve">w ramach rozliczenia wniosku o płatność końcową Beneficjentowi </w:t>
      </w:r>
      <w:r w:rsidR="007E7A3D" w:rsidRPr="00880616">
        <w:rPr>
          <w:rFonts w:asciiTheme="minorHAnsi" w:hAnsiTheme="minorHAnsi" w:cstheme="minorHAnsi"/>
        </w:rPr>
        <w:t>zostały</w:t>
      </w:r>
      <w:r w:rsidRPr="00880616">
        <w:rPr>
          <w:rFonts w:asciiTheme="minorHAnsi" w:hAnsiTheme="minorHAnsi" w:cstheme="minorHAnsi"/>
        </w:rPr>
        <w:t xml:space="preserve"> przekazywane środki,</w:t>
      </w:r>
    </w:p>
    <w:p w14:paraId="6FBA46C2" w14:textId="77777777" w:rsidR="00A27F0C" w:rsidRPr="00880616" w:rsidRDefault="00A27F0C" w:rsidP="0013052B">
      <w:pPr>
        <w:pStyle w:val="Akapitzlist"/>
        <w:numPr>
          <w:ilvl w:val="0"/>
          <w:numId w:val="78"/>
        </w:numPr>
        <w:spacing w:before="60" w:after="60" w:line="271" w:lineRule="auto"/>
        <w:ind w:left="709" w:hanging="283"/>
        <w:rPr>
          <w:rFonts w:asciiTheme="minorHAnsi" w:hAnsiTheme="minorHAnsi" w:cstheme="minorHAnsi"/>
          <w:spacing w:val="-4"/>
        </w:rPr>
      </w:pPr>
      <w:r w:rsidRPr="00880616">
        <w:rPr>
          <w:rFonts w:asciiTheme="minorHAnsi" w:hAnsiTheme="minorHAnsi" w:cstheme="minorHAnsi"/>
          <w:spacing w:val="-4"/>
        </w:rPr>
        <w:t xml:space="preserve">datę zatwierdzenia wniosku o płatność końcową </w:t>
      </w:r>
      <w:r w:rsidR="007E7A3D" w:rsidRPr="00880616">
        <w:rPr>
          <w:rFonts w:asciiTheme="minorHAnsi" w:hAnsiTheme="minorHAnsi" w:cstheme="minorHAnsi"/>
          <w:spacing w:val="-4"/>
        </w:rPr>
        <w:t>- w przypadkach innych niż określone w pkt</w:t>
      </w:r>
      <w:r w:rsidR="00153BB9" w:rsidRPr="00880616">
        <w:rPr>
          <w:rFonts w:asciiTheme="minorHAnsi" w:hAnsiTheme="minorHAnsi" w:cstheme="minorHAnsi"/>
          <w:spacing w:val="-4"/>
        </w:rPr>
        <w:t>. </w:t>
      </w:r>
      <w:r w:rsidR="007E7A3D" w:rsidRPr="00880616">
        <w:rPr>
          <w:rFonts w:asciiTheme="minorHAnsi" w:hAnsiTheme="minorHAnsi" w:cstheme="minorHAnsi"/>
          <w:spacing w:val="-4"/>
        </w:rPr>
        <w:t>1)</w:t>
      </w:r>
      <w:r w:rsidRPr="00880616">
        <w:rPr>
          <w:rFonts w:asciiTheme="minorHAnsi" w:hAnsiTheme="minorHAnsi" w:cstheme="minorHAnsi"/>
          <w:spacing w:val="-4"/>
        </w:rPr>
        <w:t>.</w:t>
      </w:r>
    </w:p>
    <w:p w14:paraId="583982ED" w14:textId="5DB093E7" w:rsidR="00582016" w:rsidRPr="00880616" w:rsidRDefault="00582016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 </w:t>
      </w:r>
      <w:r w:rsidRPr="00880616">
        <w:rPr>
          <w:rFonts w:asciiTheme="minorHAnsi" w:hAnsiTheme="minorHAnsi" w:cstheme="minorHAnsi"/>
          <w:spacing w:val="-4"/>
        </w:rPr>
        <w:t>końca okresu trwałości Projektu, o którym mowa w ust. 1, Beneficjent jest zobowiązany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niezwłocznie poinformować Instytucję </w:t>
      </w:r>
      <w:r w:rsidR="009B2ABE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o wszelkich okolicznościach mogących powodować</w:t>
      </w:r>
      <w:r w:rsidRPr="00880616">
        <w:rPr>
          <w:rFonts w:asciiTheme="minorHAnsi" w:hAnsiTheme="minorHAnsi" w:cstheme="minorHAnsi"/>
        </w:rPr>
        <w:t xml:space="preserve"> naruszenie trwałości Projektu.</w:t>
      </w:r>
    </w:p>
    <w:p w14:paraId="3160A114" w14:textId="77777777" w:rsidR="00582016" w:rsidRPr="00880616" w:rsidRDefault="00582016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hAnsiTheme="minorHAnsi" w:cstheme="minorHAnsi"/>
        </w:rPr>
        <w:t xml:space="preserve">Beneficjent zapewnia utrzymanie trwałości rezultatów Projektu w zakresie wskazanym w dokumentacji naboru. </w:t>
      </w:r>
    </w:p>
    <w:p w14:paraId="63105414" w14:textId="5A26F024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hAnsiTheme="minorHAnsi" w:cstheme="minorHAnsi"/>
        </w:rPr>
        <w:t>W przypad</w:t>
      </w:r>
      <w:r w:rsidRPr="00880616">
        <w:rPr>
          <w:rFonts w:asciiTheme="minorHAnsi" w:hAnsiTheme="minorHAnsi" w:cstheme="minorHAnsi"/>
          <w:spacing w:val="-4"/>
        </w:rPr>
        <w:t>ku, gdy Projekt wymaga zachowania trwałości Projektu lub trwałości rezultatów,</w:t>
      </w:r>
      <w:r w:rsidRPr="00880616">
        <w:rPr>
          <w:rFonts w:asciiTheme="minorHAnsi" w:hAnsiTheme="minorHAnsi" w:cstheme="minorHAnsi"/>
        </w:rPr>
        <w:t xml:space="preserve"> Beneficjent, niezależnie od złożenia końcowego wniosku o płatność:</w:t>
      </w:r>
    </w:p>
    <w:p w14:paraId="04767EFA" w14:textId="22D76C26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niezwłocznie, nie później niż w terminie 15 dni roboczych informuje Instytucję </w:t>
      </w:r>
      <w:r w:rsidR="009B2ABE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o wszelkich okolicznościach mogących powodować naruszenie trwałości,</w:t>
      </w:r>
    </w:p>
    <w:p w14:paraId="50F1EC06" w14:textId="57F2B664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  <w:spacing w:val="-6"/>
        </w:rPr>
      </w:pPr>
      <w:r w:rsidRPr="00880616">
        <w:rPr>
          <w:rFonts w:asciiTheme="minorHAnsi" w:hAnsiTheme="minorHAnsi" w:cstheme="minorHAnsi"/>
          <w:spacing w:val="-6"/>
        </w:rPr>
        <w:t xml:space="preserve">podda się kontroli trwałości, w tym w miejscu realizacji </w:t>
      </w:r>
      <w:r w:rsidR="00952FDC">
        <w:rPr>
          <w:rFonts w:asciiTheme="minorHAnsi" w:hAnsiTheme="minorHAnsi" w:cstheme="minorHAnsi"/>
          <w:spacing w:val="-6"/>
        </w:rPr>
        <w:t>P</w:t>
      </w:r>
      <w:r w:rsidRPr="00880616">
        <w:rPr>
          <w:rFonts w:asciiTheme="minorHAnsi" w:hAnsiTheme="minorHAnsi" w:cstheme="minorHAnsi"/>
          <w:spacing w:val="-6"/>
        </w:rPr>
        <w:t>rojektu, na zasadach określonych w Umowie,</w:t>
      </w:r>
    </w:p>
    <w:p w14:paraId="6BF88CA7" w14:textId="6C348D06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jest zobowiązany do przedkładania do Instytucji </w:t>
      </w:r>
      <w:r w:rsidR="009B2ABE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Pr="00880616">
        <w:rPr>
          <w:rFonts w:asciiTheme="minorHAnsi" w:eastAsia="Calibri" w:hAnsiTheme="minorHAnsi" w:cstheme="minorHAnsi"/>
          <w:lang w:eastAsia="en-US"/>
        </w:rPr>
        <w:t>, na koniec każdego kwartału kalendarzowego</w:t>
      </w:r>
      <w:r w:rsidR="006F6B71" w:rsidRPr="00880616">
        <w:rPr>
          <w:rFonts w:asciiTheme="minorHAnsi" w:eastAsia="Calibri" w:hAnsiTheme="minorHAnsi" w:cstheme="minorHAnsi"/>
          <w:lang w:eastAsia="en-US"/>
        </w:rPr>
        <w:t xml:space="preserve"> według stanu na dzień zakończenia raportowanego okresu</w:t>
      </w:r>
      <w:r w:rsidRPr="00880616">
        <w:rPr>
          <w:rFonts w:asciiTheme="minorHAnsi" w:eastAsia="Calibri" w:hAnsiTheme="minorHAnsi" w:cstheme="minorHAnsi"/>
          <w:lang w:eastAsia="en-US"/>
        </w:rPr>
        <w:t xml:space="preserve">,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dokumentów potwierdzających zachowanie trwałości Projektu lub trwałości rezultatów</w:t>
      </w:r>
      <w:r w:rsidR="00782109" w:rsidRPr="00880616">
        <w:rPr>
          <w:rFonts w:asciiTheme="minorHAnsi" w:eastAsia="Calibri" w:hAnsiTheme="minorHAnsi" w:cstheme="minorHAnsi"/>
          <w:lang w:eastAsia="en-US"/>
        </w:rPr>
        <w:t>,</w:t>
      </w:r>
      <w:r w:rsidR="00782109" w:rsidRPr="00880616">
        <w:rPr>
          <w:rFonts w:asciiTheme="minorHAnsi" w:hAnsiTheme="minorHAnsi" w:cstheme="minorHAnsi"/>
        </w:rPr>
        <w:t xml:space="preserve"> w</w:t>
      </w:r>
      <w:r w:rsidR="00782109" w:rsidRPr="00880616">
        <w:rPr>
          <w:rFonts w:asciiTheme="minorHAnsi" w:eastAsia="Calibri" w:hAnsiTheme="minorHAnsi" w:cstheme="minorHAnsi"/>
          <w:lang w:eastAsia="en-US"/>
        </w:rPr>
        <w:t xml:space="preserve"> formie Raportu z zachowania trwałości stanowiącego </w:t>
      </w:r>
      <w:r w:rsidR="009B2ABE" w:rsidRPr="00880616">
        <w:rPr>
          <w:rFonts w:asciiTheme="minorHAnsi" w:eastAsia="Calibri" w:hAnsiTheme="minorHAnsi" w:cstheme="minorHAnsi"/>
          <w:lang w:eastAsia="en-US"/>
        </w:rPr>
        <w:t xml:space="preserve">załącznik </w:t>
      </w:r>
      <w:r w:rsidR="00782109" w:rsidRPr="00880616">
        <w:rPr>
          <w:rFonts w:asciiTheme="minorHAnsi" w:eastAsia="Calibri" w:hAnsiTheme="minorHAnsi" w:cstheme="minorHAnsi"/>
          <w:lang w:eastAsia="en-US"/>
        </w:rPr>
        <w:t xml:space="preserve">nr </w:t>
      </w:r>
      <w:r w:rsidR="00254829" w:rsidRPr="00880616">
        <w:rPr>
          <w:rFonts w:asciiTheme="minorHAnsi" w:eastAsia="Calibri" w:hAnsiTheme="minorHAnsi" w:cstheme="minorHAnsi"/>
          <w:lang w:eastAsia="en-US"/>
        </w:rPr>
        <w:t xml:space="preserve">13 </w:t>
      </w:r>
      <w:r w:rsidR="00782109" w:rsidRPr="00880616">
        <w:rPr>
          <w:rFonts w:asciiTheme="minorHAnsi" w:eastAsia="Calibri" w:hAnsiTheme="minorHAnsi" w:cstheme="minorHAnsi"/>
          <w:lang w:eastAsia="en-US"/>
        </w:rPr>
        <w:t>do Umowy.</w:t>
      </w:r>
      <w:r w:rsidR="00EF2159" w:rsidRPr="00880616">
        <w:rPr>
          <w:rFonts w:asciiTheme="minorHAnsi" w:eastAsia="Calibri" w:hAnsiTheme="minorHAnsi" w:cstheme="minorHAnsi"/>
          <w:lang w:eastAsia="en-US"/>
        </w:rPr>
        <w:t xml:space="preserve"> Obowiązek ten podlega kontroli trwałości.</w:t>
      </w:r>
    </w:p>
    <w:p w14:paraId="3938C0C7" w14:textId="3713077B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naruszenia trwałości, Instytucja </w:t>
      </w:r>
      <w:r w:rsidR="009B2AB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ustala i nakłada względem Beneficjenta korektę finansową. Korekta finansowa zostanie określona w wysokości proporcjonalnej do okresu, w którym nie spełniono wymogów wynikających z  art. 65 </w:t>
      </w:r>
      <w:r w:rsidR="00381C34" w:rsidRPr="00880616">
        <w:rPr>
          <w:rFonts w:asciiTheme="minorHAnsi" w:hAnsiTheme="minorHAnsi" w:cstheme="minorHAnsi"/>
        </w:rPr>
        <w:t>r</w:t>
      </w:r>
      <w:r w:rsidRPr="00880616">
        <w:rPr>
          <w:rFonts w:asciiTheme="minorHAnsi" w:hAnsiTheme="minorHAnsi" w:cstheme="minorHAnsi"/>
        </w:rPr>
        <w:t xml:space="preserve">ozporządzenia </w:t>
      </w:r>
      <w:r w:rsidR="00381C34" w:rsidRPr="00880616">
        <w:rPr>
          <w:rFonts w:asciiTheme="minorHAnsi" w:hAnsiTheme="minorHAnsi" w:cstheme="minorHAnsi"/>
        </w:rPr>
        <w:t>ogólnego</w:t>
      </w:r>
      <w:r w:rsidRPr="00880616">
        <w:rPr>
          <w:rFonts w:asciiTheme="minorHAnsi" w:hAnsiTheme="minorHAnsi" w:cstheme="minorHAnsi"/>
        </w:rPr>
        <w:t>.</w:t>
      </w:r>
    </w:p>
    <w:p w14:paraId="51487187" w14:textId="77777777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nałożenia korekty finansowej, o której mowa w ust. </w:t>
      </w:r>
      <w:r w:rsidR="00582016" w:rsidRPr="00880616">
        <w:rPr>
          <w:rFonts w:asciiTheme="minorHAnsi" w:hAnsiTheme="minorHAnsi" w:cstheme="minorHAnsi"/>
        </w:rPr>
        <w:t>5</w:t>
      </w:r>
      <w:r w:rsidRPr="00880616">
        <w:rPr>
          <w:rFonts w:asciiTheme="minorHAnsi" w:hAnsiTheme="minorHAnsi" w:cstheme="minorHAnsi"/>
        </w:rPr>
        <w:t xml:space="preserve">, zapisy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792385" w:rsidRPr="00880616">
        <w:rPr>
          <w:rFonts w:asciiTheme="minorHAnsi" w:hAnsiTheme="minorHAnsi" w:cstheme="minorHAnsi"/>
          <w:shd w:val="clear" w:color="auto" w:fill="FFFFFF" w:themeFill="background1"/>
        </w:rPr>
        <w:t>1</w:t>
      </w:r>
      <w:r w:rsidRPr="00880616">
        <w:rPr>
          <w:rFonts w:asciiTheme="minorHAnsi" w:hAnsiTheme="minorHAnsi" w:cstheme="minorHAnsi"/>
        </w:rPr>
        <w:t xml:space="preserve"> Umowy stosuje się odpowiednio.</w:t>
      </w:r>
    </w:p>
    <w:p w14:paraId="63381CB6" w14:textId="77777777" w:rsidR="000F2039" w:rsidRPr="00880616" w:rsidRDefault="005C3185" w:rsidP="00625679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3" w:name="_Hlk132280868"/>
      <w:bookmarkEnd w:id="51"/>
      <w:r w:rsidRPr="00880616">
        <w:rPr>
          <w:rFonts w:asciiTheme="minorHAnsi" w:hAnsiTheme="minorHAnsi" w:cstheme="minorHAnsi"/>
          <w:sz w:val="24"/>
          <w:szCs w:val="24"/>
        </w:rPr>
        <w:t>Ochrona danych osobowych</w:t>
      </w:r>
    </w:p>
    <w:bookmarkEnd w:id="52"/>
    <w:p w14:paraId="7AB255B2" w14:textId="77777777" w:rsidR="005C3185" w:rsidRPr="00880616" w:rsidRDefault="005C3185" w:rsidP="00C134A9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68E76DE" w14:textId="7012CD87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bookmarkStart w:id="54" w:name="_Hlk96503983"/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przetwarzają dane osobowe pozyskiwane bezpośrednio od osób, których dane dotyczą, z systemu teleinformatycznego, lub z rejestrów publicznych, o</w:t>
      </w:r>
      <w:r w:rsidR="009E6F4F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których mowa w art. 92 ust. 2 ustawy wdrożeniowej.</w:t>
      </w:r>
    </w:p>
    <w:p w14:paraId="4272D706" w14:textId="1C6397B3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A01AD6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są administratorami w rozumieniu art. 4 pkt 7 Rozporządzenia Parlamentu Europejskiego i Rady (UE) 2016/679 z dnia 27 kwietnia 2016 r. w</w:t>
      </w:r>
      <w:r w:rsidR="009E6F4F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sprawie ochrony osób fizycznych w związku z przetwarzaniem danych osobowych i 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sprawie swobodnego przepływu takich danych oraz uchylenia dyrektywy 95/46/WE (ogólne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rozporządzenie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ochronie danych) - zwanym dalej RODO - i wypełniają związane z tym obowiązki. </w:t>
      </w:r>
    </w:p>
    <w:p w14:paraId="4AAFD9BF" w14:textId="77777777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pacing w:val="-4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lastRenderedPageBreak/>
        <w:t>Zakres przetwarzanych danych osobowych, sposób i cele przetwarzania określa ustawa wdrożeniowa.</w:t>
      </w:r>
    </w:p>
    <w:p w14:paraId="574142B0" w14:textId="33BF77FC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zobowiązują się przetwarzać dane osobowe w sposób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zgodny z przepisami RODO, ustawy o ochronie danych osobowych i innych przepisów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prawa powszechnie obowiązującego dotyczących </w:t>
      </w:r>
      <w:r w:rsidRPr="00880616">
        <w:rPr>
          <w:rFonts w:asciiTheme="minorHAnsi" w:hAnsiTheme="minorHAnsi" w:cstheme="minorHAnsi"/>
          <w:iCs/>
          <w:sz w:val="24"/>
          <w:szCs w:val="24"/>
        </w:rPr>
        <w:t>ochrony danych osobowych oraz zasad wskazanych w</w:t>
      </w:r>
      <w:r w:rsidR="00F537FF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>niniejszym paragrafie.</w:t>
      </w:r>
    </w:p>
    <w:p w14:paraId="7DA82CA8" w14:textId="536ABCBD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Przetwarzan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ie danych osobowych w związku z realizacją Projektu i Umowy przez Beneficjenta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Instytucję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z w:val="24"/>
          <w:szCs w:val="24"/>
        </w:rPr>
        <w:t xml:space="preserve">jest dopuszczalne na podstawie art. 6 ust. 1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lit. b lub c lub e </w:t>
      </w:r>
      <w:r w:rsidR="00CD16ED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RODO</w:t>
      </w:r>
      <w:r w:rsidR="00E142A5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, </w:t>
      </w:r>
      <w:r w:rsidR="00E142A5" w:rsidRPr="00880616">
        <w:rPr>
          <w:rFonts w:cs="Calibri"/>
          <w:color w:val="000000" w:themeColor="text1"/>
          <w:sz w:val="24"/>
          <w:szCs w:val="24"/>
        </w:rPr>
        <w:t>a w przypadku danych szczególnej kategorii - na podstawie art. 9 ust. 2 lit. g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.</w:t>
      </w:r>
    </w:p>
    <w:p w14:paraId="37C61740" w14:textId="23D7E7F4" w:rsidR="00170C13" w:rsidRPr="00880616" w:rsidRDefault="00170C13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jest zobowiązany do wykonywania i udokumentowania, również w imieniu Instytucji </w:t>
      </w:r>
      <w:r w:rsidR="00625679" w:rsidRPr="00880616">
        <w:rPr>
          <w:rFonts w:asciiTheme="minorHAnsi" w:hAnsiTheme="minorHAnsi" w:cstheme="minorHAnsi"/>
          <w:sz w:val="24"/>
          <w:szCs w:val="24"/>
        </w:rPr>
        <w:t>P</w:t>
      </w:r>
      <w:r w:rsidR="00625679" w:rsidRPr="00880616">
        <w:rPr>
          <w:rFonts w:asciiTheme="minorHAnsi" w:hAnsiTheme="minorHAnsi" w:cstheme="minorHAnsi"/>
          <w:spacing w:val="-6"/>
          <w:sz w:val="24"/>
          <w:szCs w:val="24"/>
        </w:rPr>
        <w:t>ośredniczącej,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obowiązku informacyjnego wobec osób, których dane pozyskuje.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zapewnia, że obowiązek o którym mowa w zdaniu pierwszym jest wykonywany</w:t>
      </w:r>
      <w:r w:rsidRPr="00880616">
        <w:rPr>
          <w:rFonts w:asciiTheme="minorHAnsi" w:hAnsiTheme="minorHAnsi" w:cstheme="minorHAnsi"/>
          <w:sz w:val="24"/>
          <w:szCs w:val="24"/>
        </w:rPr>
        <w:t xml:space="preserve"> również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przez podmioty, którym powierza realizację zadań w ramach Projektu. Obowiązek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informacyjny w imieniu Instytucji </w:t>
      </w:r>
      <w:r w:rsidR="000E4CF2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może zostać wykonany w oparciu o formularz klauzuli informacyjnej, której wzór dostępny jest na stronie internetowej </w:t>
      </w:r>
      <w:r w:rsidR="001D79DD" w:rsidRPr="00880616">
        <w:rPr>
          <w:rFonts w:asciiTheme="minorHAnsi" w:hAnsiTheme="minorHAnsi" w:cstheme="minorHAnsi"/>
          <w:sz w:val="24"/>
          <w:szCs w:val="24"/>
        </w:rPr>
        <w:t>Programu.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może stosować własny wzór, pod warunkiem, że spełnia on wymagania RODO oraz niniejszej </w:t>
      </w:r>
      <w:r w:rsidR="008C18BC" w:rsidRPr="00880616">
        <w:rPr>
          <w:rFonts w:asciiTheme="minorHAnsi" w:hAnsiTheme="minorHAnsi" w:cstheme="minorHAnsi"/>
          <w:sz w:val="24"/>
          <w:szCs w:val="24"/>
        </w:rPr>
        <w:t>Umowy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576D395" w14:textId="77777777" w:rsidR="00FC5703" w:rsidRPr="00880616" w:rsidRDefault="00FC5703" w:rsidP="00625679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55" w:name="_Hlk131068301"/>
      <w:bookmarkStart w:id="56" w:name="_Hlk130900163"/>
      <w:bookmarkEnd w:id="53"/>
      <w:r w:rsidRPr="00880616">
        <w:rPr>
          <w:rFonts w:asciiTheme="minorHAnsi" w:hAnsiTheme="minorHAnsi" w:cstheme="minorHAnsi"/>
          <w:sz w:val="24"/>
          <w:szCs w:val="24"/>
        </w:rPr>
        <w:t>Komunikacja i widoczność-obowiązki informacyjne i promocyjne</w:t>
      </w:r>
    </w:p>
    <w:p w14:paraId="7A9FD317" w14:textId="77777777" w:rsidR="00FC5703" w:rsidRPr="00880616" w:rsidRDefault="00FC5703" w:rsidP="00FC5703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4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07222FF" w14:textId="2CEA32B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2"/>
          <w:sz w:val="24"/>
          <w:szCs w:val="24"/>
        </w:rPr>
        <w:t>Beneficjent jest zobowiązany do wypełniania obowiązków informacyjnych i promocyjnych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, w tym informowania społeczeństwa o dofinansowaniu Projektu przez Unię Europejską, zgodnie z rozporządzeniem ogólnym (w szczególności z załącznikiem IX - Komunikacja i Widoczność) oraz zgodnie z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załącznikiem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>do Umowy.</w:t>
      </w:r>
    </w:p>
    <w:p w14:paraId="15B58467" w14:textId="7777777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okresie realizacji Projektu, o którym mowa w § 3 ust. 1 Umowy Beneficjent jest zobowiązany do:</w:t>
      </w:r>
    </w:p>
    <w:p w14:paraId="6FA52F3E" w14:textId="77777777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umieszczania w widoczny sposób znaku Funduszy Europejskich, znaku barw Rzeczypospolitej Polskiej (jeśli dotyczy; wersja </w:t>
      </w:r>
      <w:proofErr w:type="spellStart"/>
      <w:r w:rsidRPr="00880616">
        <w:rPr>
          <w:rFonts w:asciiTheme="minorHAnsi" w:hAnsiTheme="minorHAnsi" w:cstheme="minorHAnsi"/>
          <w:sz w:val="24"/>
          <w:szCs w:val="24"/>
        </w:rPr>
        <w:t>pełnokolorowa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>), znaku Unii Europejskiej i herbu województwa z</w:t>
      </w:r>
      <w:r w:rsidR="00977243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napisem „Dolny Śląsk”:</w:t>
      </w:r>
    </w:p>
    <w:p w14:paraId="2F1256D5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podczas wszystkich prowadzonych działaniach informacyjnych i promocyjnych dotyczących Projektu,</w:t>
      </w:r>
    </w:p>
    <w:p w14:paraId="6D9A0636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wszystkich dokumentach i materiałach (m.in. produkty drukowane lub cyfrowe)  podawanych do wiadomości publicznej,</w:t>
      </w:r>
    </w:p>
    <w:p w14:paraId="48ED47D8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wszystkich dokumentach i materiałach dla osób i podmiotów uczestniczących w Projekcie,</w:t>
      </w:r>
    </w:p>
    <w:p w14:paraId="51E9F79E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produktach, sprzęcie, pojazdach, aparaturze itp., powstałych lub zakupionych z Projektu, poprzez umieszczenie trwałego oznakowania w postaci naklejek.</w:t>
      </w:r>
    </w:p>
    <w:p w14:paraId="17CD538C" w14:textId="77777777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umieszczenia w miejscu realizacji Projektu trwałej tablicy informacyjnej podkreślającej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fakt otrzymania dofinansowania z UE, niezwłocznie po rozpoczęciu fizycznej realizacji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Projektu obejmującego inwestycje rzeczowe lub zainstalowaniu zakupionego sprzętu, w odn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iesieniu do projektów wspieranych z Europejskiego Funduszu Społecznego Plus, </w:t>
      </w:r>
      <w:r w:rsidRPr="00880616">
        <w:rPr>
          <w:rFonts w:asciiTheme="minorHAnsi" w:hAnsiTheme="minorHAnsi" w:cstheme="minorHAnsi"/>
          <w:sz w:val="24"/>
          <w:szCs w:val="24"/>
        </w:rPr>
        <w:t>których całkowity koszt przekracza 100 000 EUR</w:t>
      </w:r>
      <w:r w:rsidRPr="00880616">
        <w:rPr>
          <w:rFonts w:asciiTheme="minorHAnsi" w:hAnsiTheme="minorHAnsi"/>
          <w:sz w:val="24"/>
          <w:szCs w:val="24"/>
          <w:vertAlign w:val="superscript"/>
        </w:rPr>
        <w:footnoteReference w:id="59"/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B0AF1F5" w14:textId="2FA85D5D" w:rsidR="00FC5703" w:rsidRPr="00880616" w:rsidRDefault="00FC5703" w:rsidP="00D660E5">
      <w:pPr>
        <w:spacing w:before="60" w:after="60" w:line="271" w:lineRule="auto"/>
        <w:ind w:left="73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przypadku, gdy miejsce realizacji Projektu nie zapewnia swobodnego dotarcia do ogółu społeczeństwa z informacją o realizacji tego Projektu, umiejscowienie tablicy powinno być uzgodnione z</w:t>
      </w:r>
      <w:r w:rsidRPr="00880616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Instytucją </w:t>
      </w:r>
      <w:r w:rsidR="0062567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DF12483" w14:textId="77777777" w:rsidR="00F74CB6" w:rsidRPr="00880616" w:rsidRDefault="00FC5703" w:rsidP="00D660E5">
      <w:pPr>
        <w:spacing w:before="60" w:after="60" w:line="271" w:lineRule="auto"/>
        <w:ind w:left="73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Tablica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musi być umieszczona niezwłocznie po rozpoczęciu fizycznej realizacji Projektu lub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zainstalowaniu zakupionego sprzętu aż do końca okresu trwałości Projektu.</w:t>
      </w:r>
    </w:p>
    <w:p w14:paraId="17128DA2" w14:textId="77777777" w:rsidR="007B11DE" w:rsidRPr="00880616" w:rsidRDefault="000D64A2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umies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zczenia w widocznym miejscu realizacji Projektu - 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w przypadku Projekt</w:t>
      </w:r>
      <w:r w:rsidR="009E0A8B" w:rsidRPr="00880616">
        <w:rPr>
          <w:rFonts w:asciiTheme="minorHAnsi" w:hAnsiTheme="minorHAnsi" w:cstheme="minorHAnsi"/>
          <w:spacing w:val="-4"/>
          <w:sz w:val="24"/>
          <w:szCs w:val="24"/>
        </w:rPr>
        <w:t>ów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inn</w:t>
      </w:r>
      <w:r w:rsidR="009E0A8B" w:rsidRPr="00880616">
        <w:rPr>
          <w:rFonts w:asciiTheme="minorHAnsi" w:hAnsiTheme="minorHAnsi" w:cstheme="minorHAnsi"/>
          <w:spacing w:val="-4"/>
          <w:sz w:val="24"/>
          <w:szCs w:val="24"/>
        </w:rPr>
        <w:t>ych</w:t>
      </w:r>
      <w:r w:rsidR="00F74CB6" w:rsidRPr="00880616">
        <w:rPr>
          <w:rFonts w:asciiTheme="minorHAnsi" w:hAnsiTheme="minorHAnsi" w:cstheme="minorHAnsi"/>
          <w:sz w:val="24"/>
          <w:szCs w:val="24"/>
        </w:rPr>
        <w:t xml:space="preserve"> niż te, o</w:t>
      </w:r>
      <w:r w:rsidRPr="00880616">
        <w:rPr>
          <w:rFonts w:asciiTheme="minorHAnsi" w:hAnsiTheme="minorHAnsi" w:cstheme="minorHAnsi"/>
          <w:sz w:val="24"/>
          <w:szCs w:val="24"/>
        </w:rPr>
        <w:t> 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których mowa w pkt 2), przynajmniej jednego trwałego plakatu o minimalnym</w:t>
      </w:r>
      <w:r w:rsidR="00F74CB6" w:rsidRPr="00880616">
        <w:rPr>
          <w:rFonts w:asciiTheme="minorHAnsi" w:hAnsiTheme="minorHAnsi" w:cstheme="minorHAnsi"/>
          <w:sz w:val="24"/>
          <w:szCs w:val="24"/>
        </w:rPr>
        <w:t xml:space="preserve"> formacie A3 lub podobnej wielkości elektronicznego wyświetlacza, podkreślającego fakt otrzymania dofinansowania z UE.</w:t>
      </w:r>
      <w:r w:rsidR="00FC5703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D043BD" w14:textId="694C4091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umieszczeni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 krótkiego opisu Projektu na </w:t>
      </w:r>
      <w:r w:rsidR="003B09D1">
        <w:rPr>
          <w:rFonts w:asciiTheme="minorHAnsi" w:hAnsiTheme="minorHAnsi" w:cstheme="minorHAnsi"/>
          <w:spacing w:val="-4"/>
          <w:sz w:val="24"/>
          <w:szCs w:val="24"/>
        </w:rPr>
        <w:t>oficjalnych stronach (kontach) w mediach społecznościowych Beneficjenta i na stronie internetowej, jeśli ją posiada.</w:t>
      </w:r>
      <w:r w:rsidRPr="00880616">
        <w:rPr>
          <w:rFonts w:asciiTheme="minorHAnsi" w:hAnsiTheme="minorHAnsi" w:cstheme="minorHAnsi"/>
          <w:sz w:val="24"/>
          <w:szCs w:val="24"/>
        </w:rPr>
        <w:t xml:space="preserve"> Opis Projektu musi zawierać: </w:t>
      </w:r>
    </w:p>
    <w:p w14:paraId="79C372DD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tytuł Projektu lub jego skróconą nazwę,</w:t>
      </w:r>
    </w:p>
    <w:p w14:paraId="5A1A73E2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/>
          <w:color w:val="000000" w:themeColor="text1"/>
          <w:sz w:val="24"/>
          <w:szCs w:val="24"/>
        </w:rPr>
        <w:t>podkreślenie faktu otrzymania wsparcia finansowego z Unii Europejskiej przez zamieszczenie znaku Funduszy Europejskich, znaku barw Rzeczypospolitej Polskiej, znaku Unii Europejskiej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herbu województwa z napisem „Dolny Śląsk”</w:t>
      </w: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,</w:t>
      </w:r>
    </w:p>
    <w:p w14:paraId="43DC78A6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zadania, działania, które będą realizowane w ramach Projektu (opis, co zostanie zrobione, zakupione etc.),</w:t>
      </w:r>
    </w:p>
    <w:p w14:paraId="7C0D4015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grupy docelowe (do kogo skierowany jest Projekt, kto z niego skorzysta),</w:t>
      </w:r>
    </w:p>
    <w:p w14:paraId="23606648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cel lub cele Projektu, </w:t>
      </w:r>
    </w:p>
    <w:p w14:paraId="4440AD5A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efekty, rezultaty Projektu (jeśli opis zadań, działań nie zawiera opisu efektów, rezultatów),</w:t>
      </w:r>
    </w:p>
    <w:p w14:paraId="00471D55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wartość Projektu (całkowity koszt Projektu),</w:t>
      </w:r>
    </w:p>
    <w:p w14:paraId="433CEBDE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wysokość wkładu Funduszy Europejskich.</w:t>
      </w:r>
    </w:p>
    <w:p w14:paraId="13318103" w14:textId="056239E8" w:rsidR="00FC5703" w:rsidRPr="00DB1164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pacing w:val="-6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j</w:t>
      </w:r>
      <w:r w:rsidRPr="00880616">
        <w:rPr>
          <w:rFonts w:asciiTheme="minorHAnsi" w:hAnsiTheme="minorHAnsi" w:cstheme="minorHAnsi"/>
          <w:bCs/>
          <w:sz w:val="24"/>
          <w:szCs w:val="24"/>
        </w:rPr>
        <w:t>eżeli całkowity koszt Projektu przekracza 10</w:t>
      </w:r>
      <w:r w:rsidR="008C18BC" w:rsidRPr="00880616">
        <w:rPr>
          <w:rFonts w:asciiTheme="minorHAnsi" w:hAnsiTheme="minorHAnsi" w:cstheme="minorHAnsi"/>
          <w:bCs/>
          <w:sz w:val="24"/>
          <w:szCs w:val="24"/>
        </w:rPr>
        <w:t> 000 000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 EUR</w:t>
      </w:r>
      <w:r w:rsidRPr="00880616">
        <w:rPr>
          <w:rFonts w:asciiTheme="minorHAnsi" w:hAnsiTheme="minorHAnsi" w:cstheme="minorHAnsi"/>
          <w:bCs/>
          <w:sz w:val="24"/>
          <w:szCs w:val="24"/>
          <w:vertAlign w:val="superscript"/>
        </w:rPr>
        <w:footnoteReference w:id="60"/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, Beneficjent jest zobowiązany do </w:t>
      </w:r>
      <w:r w:rsidRPr="00880616">
        <w:rPr>
          <w:rFonts w:asciiTheme="minorHAnsi" w:hAnsiTheme="minorHAnsi" w:cstheme="minorHAnsi"/>
          <w:b/>
          <w:sz w:val="24"/>
          <w:szCs w:val="24"/>
        </w:rPr>
        <w:t xml:space="preserve">zorganizowania wydarzenia lub działania informacyjno-promocyjnego 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(np. </w:t>
      </w:r>
      <w:r w:rsidRPr="00880616">
        <w:rPr>
          <w:rFonts w:asciiTheme="minorHAnsi" w:hAnsiTheme="minorHAnsi" w:cstheme="minorHAnsi"/>
          <w:bCs/>
          <w:spacing w:val="-4"/>
          <w:sz w:val="24"/>
          <w:szCs w:val="24"/>
        </w:rPr>
        <w:t>konferencję prasową, wydarzenie promujące Projekt, prezentacje Projektu na targach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 branżowych)</w:t>
      </w:r>
      <w:r w:rsidRPr="00880616">
        <w:rPr>
          <w:rFonts w:asciiTheme="minorHAnsi" w:hAnsiTheme="minorHAnsi" w:cstheme="minorHAnsi"/>
          <w:b/>
          <w:sz w:val="24"/>
          <w:szCs w:val="24"/>
        </w:rPr>
        <w:t xml:space="preserve"> w</w:t>
      </w:r>
      <w:r w:rsidR="00977243" w:rsidRPr="00880616">
        <w:rPr>
          <w:rFonts w:asciiTheme="minorHAnsi" w:hAnsiTheme="minorHAnsi" w:cstheme="minorHAnsi"/>
          <w:b/>
          <w:sz w:val="24"/>
          <w:szCs w:val="24"/>
        </w:rPr>
        <w:t> </w:t>
      </w:r>
      <w:r w:rsidRPr="00880616">
        <w:rPr>
          <w:rFonts w:asciiTheme="minorHAnsi" w:hAnsiTheme="minorHAnsi" w:cstheme="minorHAnsi"/>
          <w:b/>
          <w:sz w:val="24"/>
          <w:szCs w:val="24"/>
        </w:rPr>
        <w:t>ważnym momencie realizacji Projektu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, np. na otwarcie Projektu, zakończenie Projektu lub jego ważnego etapu np. rozpoczęcie inwestycji, oddanie inwestycji do użytkowania itp.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udziału w wydarzeniu informacyjno-promocyjnym należy zaprosić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z co najmniej 4-tygodniowym wyprzedzeniem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przedstawicieli KE</w:t>
      </w:r>
      <w:r w:rsidR="005D19CC" w:rsidRPr="00880616">
        <w:rPr>
          <w:rFonts w:asciiTheme="minorHAnsi" w:hAnsiTheme="minorHAnsi" w:cstheme="minorHAnsi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</w:rPr>
        <w:t>Instytucji Zarządzającej</w:t>
      </w:r>
      <w:r w:rsidR="005D19CC" w:rsidRPr="00DB1164">
        <w:rPr>
          <w:rFonts w:asciiTheme="minorHAnsi" w:hAnsiTheme="minorHAnsi" w:cstheme="minorHAnsi"/>
          <w:sz w:val="24"/>
          <w:szCs w:val="24"/>
        </w:rPr>
        <w:t xml:space="preserve"> i Instytucji Pośredniczącej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</w:rPr>
        <w:lastRenderedPageBreak/>
        <w:t xml:space="preserve">za pośrednictwem </w:t>
      </w:r>
      <w:r w:rsidRPr="00DB1164">
        <w:rPr>
          <w:rFonts w:asciiTheme="minorHAnsi" w:hAnsiTheme="minorHAnsi" w:cstheme="minorHAnsi"/>
          <w:spacing w:val="-4"/>
          <w:sz w:val="24"/>
          <w:szCs w:val="24"/>
        </w:rPr>
        <w:t>poczty elektronicznej</w:t>
      </w:r>
      <w:r w:rsidR="007B11DE" w:rsidRPr="00DB116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B11DE" w:rsidRPr="00DB1164">
        <w:rPr>
          <w:rFonts w:asciiTheme="minorHAnsi" w:hAnsiTheme="minorHAnsi" w:cstheme="minorHAnsi"/>
          <w:b/>
          <w:bCs/>
          <w:spacing w:val="-4"/>
          <w:sz w:val="24"/>
          <w:szCs w:val="24"/>
        </w:rPr>
        <w:t>EMPL-B5-UNIT@ec.europa.eu</w:t>
      </w:r>
      <w:r w:rsidR="005D19CC" w:rsidRPr="00DB1164">
        <w:rPr>
          <w:rFonts w:asciiTheme="minorHAnsi" w:hAnsiTheme="minorHAnsi" w:cstheme="minorHAnsi"/>
          <w:b/>
          <w:bCs/>
          <w:spacing w:val="-4"/>
          <w:sz w:val="24"/>
          <w:szCs w:val="24"/>
        </w:rPr>
        <w:t>,</w:t>
      </w:r>
      <w:r w:rsidRPr="00DB116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hyperlink r:id="rId12" w:history="1">
        <w:r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otwarcia.projektow@dolnyslask.pl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3" w:history="1">
        <w:r w:rsidR="005D19CC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oraz </w:t>
      </w:r>
      <w:hyperlink r:id="rId14" w:history="1">
        <w:r w:rsidR="005D19CC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>.</w:t>
      </w:r>
    </w:p>
    <w:p w14:paraId="6D2F1E63" w14:textId="77777777" w:rsidR="00FC5703" w:rsidRPr="00DB1164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>dokumentowania działań informacyjnych i promocyjnych prowadzonych w ramach Projektu.</w:t>
      </w:r>
    </w:p>
    <w:p w14:paraId="43ADB50D" w14:textId="2454274A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Beneficjent, który realizuje Projekt o całkowitym koszcie przekraczającym 5</w:t>
      </w:r>
      <w:r w:rsidR="008C18BC" w:rsidRPr="00DB1164">
        <w:rPr>
          <w:rFonts w:asciiTheme="minorHAnsi" w:hAnsiTheme="minorHAnsi" w:cstheme="minorHAnsi"/>
          <w:sz w:val="24"/>
          <w:szCs w:val="24"/>
          <w:lang w:bidi="pl-PL"/>
        </w:rPr>
        <w:t> 000 000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EUR</w:t>
      </w:r>
      <w:r w:rsidRPr="00DB1164">
        <w:rPr>
          <w:rFonts w:asciiTheme="minorHAnsi" w:hAnsiTheme="minorHAnsi" w:cstheme="minorHAnsi"/>
          <w:sz w:val="24"/>
          <w:szCs w:val="24"/>
          <w:vertAlign w:val="superscript"/>
          <w:lang w:bidi="pl-PL"/>
        </w:rPr>
        <w:footnoteReference w:id="61"/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 informuje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Instytucję Zarządzającą </w:t>
      </w:r>
      <w:r w:rsidR="008A6D62"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i Instytucję Pośredniczącą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o:</w:t>
      </w:r>
    </w:p>
    <w:p w14:paraId="7A077B93" w14:textId="77777777" w:rsidR="00FC5703" w:rsidRPr="00DB1164" w:rsidRDefault="00FC5703" w:rsidP="00D660E5">
      <w:pPr>
        <w:numPr>
          <w:ilvl w:val="0"/>
          <w:numId w:val="69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planowanych wydarzeniach informacyjno-promocyjnych związanych z Projektem, (np.</w:t>
      </w:r>
      <w:r w:rsidR="007A5255" w:rsidRPr="00DB1164">
        <w:rPr>
          <w:rFonts w:asciiTheme="minorHAnsi" w:hAnsiTheme="minorHAnsi" w:cstheme="minorHAnsi"/>
          <w:sz w:val="24"/>
          <w:szCs w:val="24"/>
          <w:lang w:bidi="pl-PL"/>
        </w:rPr>
        <w:t> 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o wydarzeniu otwierającym/kończącym realizację Projektu lub związanym z rozpoczęciem/realizacją/zakończeniem ważnego etapu Projektu),</w:t>
      </w:r>
    </w:p>
    <w:p w14:paraId="0C1CBE07" w14:textId="77777777" w:rsidR="00FC5703" w:rsidRPr="00DB1164" w:rsidRDefault="00FC5703" w:rsidP="00D660E5">
      <w:pPr>
        <w:numPr>
          <w:ilvl w:val="0"/>
          <w:numId w:val="69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="007A5255" w:rsidRPr="00DB1164">
        <w:rPr>
          <w:rFonts w:asciiTheme="minorHAnsi" w:hAnsiTheme="minorHAnsi" w:cstheme="minorHAnsi"/>
          <w:sz w:val="24"/>
          <w:szCs w:val="24"/>
          <w:lang w:bidi="pl-PL"/>
        </w:rPr>
        <w:t>.</w:t>
      </w:r>
    </w:p>
    <w:p w14:paraId="45B2BD54" w14:textId="77777777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B</w:t>
      </w:r>
      <w:r w:rsidRPr="00DB1164">
        <w:rPr>
          <w:rFonts w:asciiTheme="minorHAnsi" w:hAnsiTheme="minorHAnsi" w:cstheme="minorHAnsi"/>
          <w:spacing w:val="-4"/>
          <w:sz w:val="24"/>
          <w:szCs w:val="24"/>
          <w:lang w:bidi="pl-PL"/>
        </w:rPr>
        <w:t>eneficjent przekazuje informacje o planowanych wydarzeniach, o których mowa w ust. 3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, </w:t>
      </w:r>
      <w:r w:rsidRPr="00DB1164">
        <w:rPr>
          <w:rFonts w:asciiTheme="minorHAnsi" w:hAnsiTheme="minorHAnsi" w:cstheme="minorHAnsi"/>
          <w:b/>
          <w:bCs/>
          <w:sz w:val="24"/>
          <w:szCs w:val="24"/>
          <w:lang w:bidi="pl-PL"/>
        </w:rPr>
        <w:t xml:space="preserve">na co najmniej 14 dni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przed wydarzeniem za pośrednictwem poczty elektronicznej na adres Instytucji Zarządzającej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hyperlink r:id="rId15" w:history="1">
        <w:r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otwarcia.projektow@dolnyslask.pl</w:t>
        </w:r>
      </w:hyperlink>
      <w:r w:rsidR="008A6D62" w:rsidRPr="00DB1164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oraz na adres Instytucji Pośredniczącej </w:t>
      </w:r>
      <w:hyperlink r:id="rId16" w:history="1">
        <w:r w:rsidR="0036455F"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promocja@dwup.pl</w:t>
        </w:r>
      </w:hyperlink>
      <w:r w:rsidR="0036455F" w:rsidRPr="00DB1164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, </w:t>
      </w:r>
      <w:hyperlink r:id="rId17" w:history="1">
        <w:r w:rsidR="0036455F"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wroclaw.dwup@dwup.pl</w:t>
        </w:r>
      </w:hyperlink>
      <w:r w:rsidRPr="00DB1164">
        <w:rPr>
          <w:rFonts w:asciiTheme="minorHAnsi" w:hAnsiTheme="minorHAnsi" w:cstheme="minorHAnsi"/>
          <w:i/>
          <w:iCs/>
          <w:sz w:val="24"/>
          <w:szCs w:val="24"/>
          <w:lang w:bidi="pl-PL"/>
        </w:rPr>
        <w:t>.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Informacja powinna wskazywać dane kontaktowe osób ze strony Beneficjenta zaangażowanych w wydarzenie. </w:t>
      </w:r>
    </w:p>
    <w:p w14:paraId="75160E7D" w14:textId="4B740997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>Jednocześnie każdy Beneficjent, który zrealizuje Projekt i planuje organizację wydarzenia związanego z Projektem lub widzi potrzebę jego wsparcia promocyjnego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powinien 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>poinformować o tym fakcie Instytucję Zarządzającą</w:t>
      </w:r>
      <w:r w:rsidR="00EB2414"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 oraz Instytucję </w:t>
      </w:r>
      <w:r w:rsidR="00A01AD6"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Pośredniczącą 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>na adres</w:t>
      </w:r>
      <w:r w:rsidR="006172F9" w:rsidRPr="00DB1164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hyperlink r:id="rId18" w:history="1">
        <w:r w:rsidR="004066E5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4066E5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9" w:history="1">
        <w:r w:rsidR="004066E5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="006172F9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</w:t>
      </w:r>
      <w:r w:rsidR="006172F9" w:rsidRPr="00DB1164">
        <w:rPr>
          <w:rStyle w:val="Hipercze"/>
          <w:rFonts w:asciiTheme="minorHAnsi" w:hAnsiTheme="minorHAnsi" w:cstheme="minorHAnsi"/>
          <w:color w:val="auto"/>
          <w:spacing w:val="-6"/>
          <w:sz w:val="24"/>
          <w:szCs w:val="24"/>
        </w:rPr>
        <w:t>oraz</w:t>
      </w:r>
      <w:r w:rsidR="00EB2414" w:rsidRPr="00DB1164">
        <w:rPr>
          <w:rStyle w:val="Hipercze"/>
          <w:rFonts w:asciiTheme="minorHAnsi" w:hAnsiTheme="minorHAnsi" w:cstheme="minorHAnsi"/>
          <w:color w:val="auto"/>
          <w:spacing w:val="-6"/>
          <w:sz w:val="24"/>
          <w:szCs w:val="24"/>
        </w:rPr>
        <w:t xml:space="preserve"> </w:t>
      </w:r>
      <w:r w:rsidR="00D06A7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>otwarcia.projektow@dolnyslask.pl</w:t>
      </w:r>
      <w:r w:rsidRPr="00DB1164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6A36BC7B" w14:textId="59ECCC96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 xml:space="preserve">Każdorazowo na prośbę Instytucji </w:t>
      </w:r>
      <w:r w:rsidR="008A6D62" w:rsidRPr="00DB1164">
        <w:rPr>
          <w:rFonts w:asciiTheme="minorHAnsi" w:hAnsiTheme="minorHAnsi" w:cstheme="minorHAnsi"/>
          <w:sz w:val="24"/>
          <w:szCs w:val="24"/>
        </w:rPr>
        <w:t>Pośredniczącej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, Beneficjent jest zobowiązany do </w:t>
      </w:r>
      <w:r w:rsidRPr="00DB1164">
        <w:rPr>
          <w:rFonts w:asciiTheme="minorHAnsi" w:hAnsiTheme="minorHAnsi" w:cstheme="minorHAnsi"/>
          <w:spacing w:val="-6"/>
          <w:sz w:val="24"/>
          <w:szCs w:val="24"/>
        </w:rPr>
        <w:t>zorganizowania wspólnego wydarzenia informacyjno-promocyjnego dla mediów (np. briefingu</w:t>
      </w:r>
      <w:r w:rsidRPr="00DB1164">
        <w:rPr>
          <w:rFonts w:asciiTheme="minorHAnsi" w:hAnsiTheme="minorHAnsi" w:cstheme="minorHAnsi"/>
          <w:sz w:val="24"/>
          <w:szCs w:val="24"/>
        </w:rPr>
        <w:t xml:space="preserve"> prasowego, konferencji prasowej) z przedstawicielami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Instytucji </w:t>
      </w:r>
      <w:r w:rsidR="008A6D62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0E9AA40" w14:textId="2D55F470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Jeśli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 realizuje Projekt, w którym przewidziany jest udział uczestników projektu,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w</w:t>
      </w:r>
      <w:r w:rsidR="00F74CB6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rozumieniu art. 2 pkt. 40 rozporządzenia ogólnego, Beneficjent zobowiązany jest do rzetelnego i regularnego wprowadzania aktualnych danych do wyszukiwarki wsparcia dla potencjalnych </w:t>
      </w:r>
      <w:r w:rsidR="00F17C96">
        <w:rPr>
          <w:rFonts w:asciiTheme="minorHAnsi" w:hAnsiTheme="minorHAnsi" w:cstheme="minorHAnsi"/>
          <w:iCs/>
          <w:sz w:val="24"/>
          <w:szCs w:val="24"/>
        </w:rPr>
        <w:t>B</w:t>
      </w:r>
      <w:r w:rsidR="00F17C96" w:rsidRPr="00880616">
        <w:rPr>
          <w:rFonts w:asciiTheme="minorHAnsi" w:hAnsiTheme="minorHAnsi" w:cstheme="minorHAnsi"/>
          <w:iCs/>
          <w:sz w:val="24"/>
          <w:szCs w:val="24"/>
        </w:rPr>
        <w:t xml:space="preserve">eneficjentów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i uczestników </w:t>
      </w:r>
      <w:r w:rsidR="002F5D51">
        <w:rPr>
          <w:rFonts w:asciiTheme="minorHAnsi" w:hAnsiTheme="minorHAnsi" w:cstheme="minorHAnsi"/>
          <w:iCs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iCs/>
          <w:sz w:val="24"/>
          <w:szCs w:val="24"/>
        </w:rPr>
        <w:t>rojektów</w:t>
      </w:r>
      <w:r w:rsidRPr="00880616">
        <w:rPr>
          <w:rFonts w:asciiTheme="minorHAnsi" w:hAnsiTheme="minorHAnsi" w:cstheme="minorHAnsi"/>
          <w:iCs/>
          <w:sz w:val="24"/>
          <w:szCs w:val="24"/>
        </w:rPr>
        <w:t>, dostępnej na portalu.</w:t>
      </w:r>
    </w:p>
    <w:p w14:paraId="2F3544D9" w14:textId="49534135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niewywiązania się Beneficjenta z obowiązków określonych w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ust. 2 pkt 1 lit. a) - c) i</w:t>
      </w:r>
      <w:r w:rsidR="00F74CB6" w:rsidRPr="00880616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pkt 2 - </w:t>
      </w:r>
      <w:r w:rsidR="00967154" w:rsidRPr="00880616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, In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stytucja </w:t>
      </w:r>
      <w:r w:rsidR="008A6D62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wzywa Beneficjenta do podjęcia działań zaradczych </w:t>
      </w:r>
      <w:r w:rsidRPr="00880616">
        <w:rPr>
          <w:rFonts w:asciiTheme="minorHAnsi" w:hAnsiTheme="minorHAnsi" w:cstheme="minorHAnsi"/>
          <w:sz w:val="24"/>
          <w:szCs w:val="24"/>
        </w:rPr>
        <w:t>w terminie i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na warunkach określonych w wezwaniu. W przypadku braku wykonania przez Beneficjenta działań zaradczych, o których mowa w wezwaniu,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Instytucja </w:t>
      </w:r>
      <w:r w:rsidR="008A6D62"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pomniejsza maksymalną kwotę dofinansowania, o której mowa w § 2 ust. 3 Umowy o wartość nie większą niż 3% tego dofinansowania, zgodnie z wykazem pomniejszenia wartości dofinansowania Projektu w zakresie obowiązków komunikacyjnych beneficje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ntów FE, który stanowi </w:t>
      </w:r>
      <w:r w:rsidR="008A6D62"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nr </w:t>
      </w:r>
      <w:r w:rsidR="00496639"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15 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do Umowy.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W</w:t>
      </w:r>
      <w:r w:rsidR="00F74CB6" w:rsidRPr="00880616">
        <w:rPr>
          <w:rFonts w:asciiTheme="minorHAnsi" w:hAnsiTheme="minorHAnsi" w:cstheme="minorHAnsi"/>
          <w:spacing w:val="-2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takim przypadku Instytucja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8A6D62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drodze jednostronnego oświadczenia woli, które jest wiążące dla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Beneficjenta, dokona zmiany maksymalnej kwoty dofinansowania, o której mowa w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§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2 ust. 3 Umowy, o czym poinformuje Beneficjenta </w:t>
      </w:r>
      <w:r w:rsidRPr="00880616">
        <w:rPr>
          <w:rFonts w:asciiTheme="minorHAnsi" w:hAnsiTheme="minorHAnsi" w:cs="Calibri"/>
          <w:sz w:val="24"/>
          <w:szCs w:val="24"/>
        </w:rPr>
        <w:t>w formie pisemnej lub elektronicznej</w:t>
      </w:r>
      <w:r w:rsidRPr="00880616">
        <w:rPr>
          <w:rFonts w:asciiTheme="minorHAnsi" w:hAnsiTheme="minorHAnsi" w:cstheme="minorHAnsi"/>
          <w:sz w:val="24"/>
          <w:szCs w:val="24"/>
        </w:rPr>
        <w:t>, wzywając go jednocześnie do odpowiedniej zmiany budżetu Projektu i </w:t>
      </w:r>
      <w:r w:rsidR="00DF3141">
        <w:rPr>
          <w:rFonts w:asciiTheme="minorHAnsi" w:hAnsiTheme="minorHAnsi" w:cstheme="minorHAnsi"/>
          <w:sz w:val="24"/>
          <w:szCs w:val="24"/>
        </w:rPr>
        <w:t>h</w:t>
      </w:r>
      <w:r w:rsidR="00DF3141" w:rsidRPr="00880616">
        <w:rPr>
          <w:rFonts w:asciiTheme="minorHAnsi" w:hAnsiTheme="minorHAnsi" w:cstheme="minorHAnsi"/>
          <w:sz w:val="24"/>
          <w:szCs w:val="24"/>
        </w:rPr>
        <w:t xml:space="preserve">armonogramu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płatności. Jeżeli w</w:t>
      </w:r>
      <w:r w:rsidR="00F74CB6" w:rsidRPr="00880616">
        <w:rPr>
          <w:rFonts w:asciiTheme="minorHAnsi" w:hAnsiTheme="minorHAnsi" w:cstheme="minorHAnsi"/>
          <w:spacing w:val="-2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wyniku pomniejszenia dofinansowania okaże się, że Beneficjent otrzymał</w:t>
      </w:r>
      <w:r w:rsidRPr="00880616">
        <w:rPr>
          <w:rFonts w:asciiTheme="minorHAnsi" w:hAnsiTheme="minorHAnsi" w:cstheme="minorHAnsi"/>
          <w:sz w:val="24"/>
          <w:szCs w:val="24"/>
        </w:rPr>
        <w:t xml:space="preserve"> środki w kwocie wyższej niż maksymalna wysokość dofinansowania, o której mowa w zdaniu poprzednim, różnica podlega zwrotowi bez odsetek w  terminie i na zasadach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określonych przez Instytucję </w:t>
      </w:r>
      <w:r w:rsidR="008A6D62" w:rsidRPr="00880616">
        <w:rPr>
          <w:rFonts w:asciiTheme="minorHAnsi" w:hAnsiTheme="minorHAnsi" w:cstheme="minorHAnsi"/>
          <w:spacing w:val="-2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. Po bezskutecznym upływie terminu do zwrotu, 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astępuje on w trybie i na zasadach określonych w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art. 207 ustawy z dnia 27 sierpnia 2009 r.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finansach publicznych.</w:t>
      </w:r>
    </w:p>
    <w:p w14:paraId="299F0C61" w14:textId="7777777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przypadku stworzenia przez osobę trzecią utworów, w rozumieniu art. 1 ustawy z dnia 4 lutego 1994 r. o Prawach autorskich i prawach pokrewnych, związanych z komunikacją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widocznością (np. zdjęcia, filmy, broszury, ulotki, prezentacje multimedialne nt. Projektu),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powstałych w ramach Projektu, Beneficjent zobowiązuje się do uzyskania od tej osoby majątkowych praw autorskich do tych utworów, obejmujących pola eksploatacji niezbędne do udzielenia licencji o których mowa </w:t>
      </w:r>
      <w:r w:rsidR="00967154" w:rsidRPr="00880616">
        <w:rPr>
          <w:rFonts w:asciiTheme="minorHAnsi" w:hAnsiTheme="minorHAnsi" w:cstheme="minorHAnsi"/>
          <w:sz w:val="24"/>
          <w:szCs w:val="24"/>
        </w:rPr>
        <w:t>w </w:t>
      </w:r>
      <w:r w:rsidRPr="00880616">
        <w:rPr>
          <w:rFonts w:asciiTheme="minorHAnsi" w:hAnsiTheme="minorHAnsi" w:cstheme="minorHAnsi"/>
          <w:sz w:val="24"/>
          <w:szCs w:val="24"/>
        </w:rPr>
        <w:t>ust. 10.</w:t>
      </w:r>
    </w:p>
    <w:p w14:paraId="55AAAD05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wniosek Instytucji Koordynującej Umowę Partnerstwa, Instytucji Zarządzającej</w:t>
      </w:r>
      <w:r w:rsidR="007A5255" w:rsidRPr="00880616">
        <w:rPr>
          <w:rFonts w:asciiTheme="minorHAnsi" w:hAnsiTheme="minorHAnsi" w:cstheme="minorHAnsi"/>
          <w:sz w:val="24"/>
          <w:szCs w:val="24"/>
        </w:rPr>
        <w:t>, Instytucji Pośredniczących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Programie i unijnych instytucji lub organów i jednostek organizacyjnych, Beneficjent zobowiązuje się do udostępnienia tym podmiotom utworów związanych z komunikacją i widocznością (np. zdjęcia, filmy, broszury, ulotki, prezentacje multimedialne nt. Projektu) powstałych w ramach Projektu i udziela tym podmiotom nieodpłatnej i niewyłącznej licencji do korzystania z tych utworów na następujących warunkach:</w:t>
      </w:r>
    </w:p>
    <w:p w14:paraId="0FBC731C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terytorium Rzeczypospolitej Polskiej oraz na terytorium innych państw członkowskich UE,</w:t>
      </w:r>
    </w:p>
    <w:p w14:paraId="4B98A7ED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okres 10 lat,</w:t>
      </w:r>
    </w:p>
    <w:p w14:paraId="3A6F1620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bez ograniczeń co do liczby egzemplarzy i nośników, w zakresie następujących pól eksploatacji:</w:t>
      </w:r>
    </w:p>
    <w:p w14:paraId="52B09A19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utrwalanie – w szczególności 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>drukiem, zapisem w pamięci komputera i na nośnikach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 elektronicznych, oraz zwielokrotnianie, </w:t>
      </w:r>
      <w:r w:rsidRPr="00880616">
        <w:rPr>
          <w:rFonts w:asciiTheme="minorHAnsi" w:hAnsiTheme="minorHAnsi" w:cstheme="minorHAnsi"/>
          <w:sz w:val="24"/>
          <w:szCs w:val="24"/>
        </w:rPr>
        <w:t xml:space="preserve">powielanie i kopiowanie 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>tak powstałych egzemplarzy dowolną techniką,</w:t>
      </w:r>
    </w:p>
    <w:p w14:paraId="5C148E11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rozpowszechnianie oraz publikowanie w dowolny sposób (w tym poprzez: wyświetla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nie lub publiczne odtwarzanie lub wprowadzanie do pamięci komputera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 i sieci multimedialnych, w tym Internetu) – w całości lub w części, jak również w połączeniu z innymi utworami,</w:t>
      </w:r>
    </w:p>
    <w:p w14:paraId="1B9B0BFA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publiczna dystrybucja utworów lub ich kopii we wszelkich formach (np. książka, broszura, CD, Internet),</w:t>
      </w:r>
    </w:p>
    <w:p w14:paraId="26273B95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udostępnianie, w tym unijnym </w:t>
      </w:r>
      <w:r w:rsidRPr="00880616">
        <w:rPr>
          <w:rFonts w:asciiTheme="minorHAnsi" w:hAnsiTheme="minorHAnsi" w:cstheme="minorHAnsi"/>
          <w:sz w:val="24"/>
          <w:szCs w:val="24"/>
        </w:rPr>
        <w:t>instytucjom, organom lub jednostkom organizacyjnym Unii, Instytucji Koordynującej Umowę Partnerstwa, Instytucji Zarządzającej</w:t>
      </w:r>
      <w:r w:rsidR="008A6D62" w:rsidRPr="00880616">
        <w:rPr>
          <w:rFonts w:asciiTheme="minorHAnsi" w:hAnsiTheme="minorHAnsi" w:cstheme="minorHAnsi"/>
          <w:sz w:val="24"/>
          <w:szCs w:val="24"/>
        </w:rPr>
        <w:t>, Instytucji 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Programie oraz ich pracownikom oraz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publiczne udostępnianie przy wykorzystaniu wszelkich środków komunikacji (np. Internet),</w:t>
      </w:r>
    </w:p>
    <w:p w14:paraId="4A257ABA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przechowywanie i archiwizowanie w postaci papierowej albo elektronicznej,</w:t>
      </w:r>
    </w:p>
    <w:p w14:paraId="1AE202DF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 prawem do udzielania osobom trzecim sublicencji na warunkach i polach eksploatacji, o których mowa w niniejszym ustępie. </w:t>
      </w:r>
    </w:p>
    <w:p w14:paraId="6B94DB8F" w14:textId="43D24254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Znaki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 graficzne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oraz obowiązkowe wzory tablic, plakatu i naklejek 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są określone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 Księdze</w:t>
      </w:r>
      <w:r w:rsidRPr="00880616">
        <w:rPr>
          <w:rFonts w:asciiTheme="minorHAnsi" w:hAnsiTheme="minorHAnsi" w:cstheme="minorHAnsi"/>
          <w:sz w:val="24"/>
          <w:szCs w:val="24"/>
        </w:rPr>
        <w:t xml:space="preserve"> Tożsamości Wizualnej i dostępne na stronie internetowej Programu oraz w </w:t>
      </w:r>
      <w:r w:rsidR="008A6D62" w:rsidRPr="00880616">
        <w:rPr>
          <w:rFonts w:asciiTheme="minorHAnsi" w:hAnsiTheme="minorHAnsi" w:cstheme="minorHAnsi"/>
          <w:sz w:val="24"/>
          <w:szCs w:val="24"/>
        </w:rPr>
        <w:t xml:space="preserve">załączniku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Umowy. </w:t>
      </w:r>
    </w:p>
    <w:p w14:paraId="48B7DFC8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  <w:lang w:bidi="pl-PL"/>
        </w:rPr>
      </w:pP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Zmiana adresów poczty elektronicznej, wskazanych w ust. 2 pkt. </w:t>
      </w:r>
      <w:r w:rsidR="00967154"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5 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oraz ust. 4, 5 i strony internetowej wskazanej w ust. </w:t>
      </w:r>
      <w:r w:rsidR="00967154"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11 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nie wymaga aneksowania Umowy. Instytucja </w:t>
      </w:r>
      <w:r w:rsidRPr="00880616">
        <w:rPr>
          <w:rFonts w:asciiTheme="minorHAnsi" w:hAnsiTheme="minorHAnsi" w:cstheme="minorHAnsi"/>
          <w:sz w:val="24"/>
          <w:szCs w:val="24"/>
        </w:rPr>
        <w:t>poinformuje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 Beneficjenta o tym fakcie w formie pisemnej lub elektronicznej, wraz ze wskazaniem daty, od której obowiązuje zmieniony adres. Zmiana jest skuteczna z chwilą doręczenia informacji Beneficjentowi.</w:t>
      </w:r>
    </w:p>
    <w:p w14:paraId="5110C59C" w14:textId="74476422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Beneficjent przyjmuje do wiadomości, że objęcie dofinansowaniem oznacza umieszczenie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danych Beneficjenta w publikowanym przez Instytucję </w:t>
      </w:r>
      <w:r w:rsidR="002D722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wykazie projektów</w:t>
      </w:r>
      <w:r w:rsidRPr="00880616">
        <w:rPr>
          <w:rStyle w:val="Odwoanieprzypisudolnego"/>
          <w:rFonts w:asciiTheme="minorHAnsi" w:hAnsiTheme="minorHAnsi"/>
          <w:sz w:val="24"/>
          <w:szCs w:val="24"/>
        </w:rPr>
        <w:footnoteReference w:id="62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B79D63B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Niezależnie od obowiązków określonych w niniejszym paragrafie, Beneficjent realizujący Projekt, w którym wartość wkładu publicznego jest równa lub przekracza wyrażoną 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złotych równowartość 500 000 EUR zobowiązuje się do podjęcia także działań informacyjnych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zgodnie z Rozporządzeniem Rady Ministrów z dnia 7 maja 2021 r. w sprawie określenia działań informacyjnych podejmowanych przez podmioty realizujące zadania finansowane lub dofinansowane z budżetu państwa lub z państwowych funduszy celowych. Przeliczenia wartości Projektu na złote dokonuje się zgodnie z kursem wskazanym ww. Rozporządzeniu. Koszty ww. działań nie stanowią wydatków kwalifikowalnych Projektu.</w:t>
      </w:r>
    </w:p>
    <w:p w14:paraId="5C1C3FC4" w14:textId="77777777" w:rsidR="000B104F" w:rsidRPr="00880616" w:rsidRDefault="000B104F" w:rsidP="002D722F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7" w:name="_Hlk96504002"/>
      <w:bookmarkEnd w:id="54"/>
      <w:bookmarkEnd w:id="55"/>
      <w:bookmarkEnd w:id="56"/>
      <w:r w:rsidRPr="00880616">
        <w:rPr>
          <w:rFonts w:asciiTheme="minorHAnsi" w:hAnsiTheme="minorHAnsi" w:cstheme="minorHAnsi"/>
          <w:sz w:val="24"/>
          <w:szCs w:val="24"/>
        </w:rPr>
        <w:t>Zapobieganie nadużyciom finansowym</w:t>
      </w:r>
    </w:p>
    <w:p w14:paraId="42C73418" w14:textId="77777777" w:rsidR="000B104F" w:rsidRPr="00880616" w:rsidRDefault="000B104F" w:rsidP="00F537FF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F265A27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Beneficjent zobowiązany jest do podjęcia wszelkich działań w celu zapobieżenia powstania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nadużyć finansowych, w tym do konfliktu interesów i korupcji, które mogłyby mieć wpływ</w:t>
      </w:r>
      <w:r w:rsidRPr="00880616">
        <w:rPr>
          <w:rFonts w:asciiTheme="minorHAnsi" w:hAnsiTheme="minorHAnsi" w:cstheme="minorHAnsi"/>
        </w:rPr>
        <w:t xml:space="preserve"> na bezstronną i obiektywną realizację Umowy i Projektu, w tym w szczególności przy podejmowaniu działań finansowych oraz wyłanianiu wykonawcy dla zamówień przewidzianych w ramach realizowanego Projektu, bez względu na wysokość kwoty </w:t>
      </w:r>
      <w:r w:rsidRPr="00880616">
        <w:rPr>
          <w:rFonts w:asciiTheme="minorHAnsi" w:hAnsiTheme="minorHAnsi" w:cstheme="minorHAnsi"/>
          <w:spacing w:val="-4"/>
        </w:rPr>
        <w:t>zamówienia. Z odpowiedzialności tej nie zwalnia Beneficjenta fakt powierzenia czynności</w:t>
      </w:r>
      <w:r w:rsidRPr="00880616">
        <w:rPr>
          <w:rFonts w:asciiTheme="minorHAnsi" w:hAnsiTheme="minorHAnsi" w:cstheme="minorHAnsi"/>
        </w:rPr>
        <w:t xml:space="preserve"> dotyczących przeprowadzenia postępowania o udzielenie zamówienia osobie trzeciej, np. inżynierowi kontraktu.</w:t>
      </w:r>
    </w:p>
    <w:p w14:paraId="2D5D776A" w14:textId="71D96176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zobowiązany jest do pisemnego powiadomienia Instytucji </w:t>
      </w:r>
      <w:r w:rsidR="008E282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 xml:space="preserve">o każdym podejrzeniu wystąpienia lub stwierdzonym przypadku wystąpienia nadużycia </w:t>
      </w:r>
      <w:r w:rsidRPr="00880616">
        <w:rPr>
          <w:rFonts w:asciiTheme="minorHAnsi" w:hAnsiTheme="minorHAnsi" w:cstheme="minorHAnsi"/>
          <w:spacing w:val="-6"/>
        </w:rPr>
        <w:t>finansowego, w</w:t>
      </w:r>
      <w:r w:rsidR="004E32AB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 xml:space="preserve">tym konfliktu interesów lub korupcji, a także o możliwości ich występowania </w:t>
      </w:r>
      <w:r w:rsidRPr="00880616">
        <w:rPr>
          <w:rFonts w:asciiTheme="minorHAnsi" w:hAnsiTheme="minorHAnsi" w:cstheme="minorHAnsi"/>
          <w:spacing w:val="-6"/>
        </w:rPr>
        <w:lastRenderedPageBreak/>
        <w:t>lub</w:t>
      </w:r>
      <w:r w:rsidRPr="00880616">
        <w:rPr>
          <w:rFonts w:asciiTheme="minorHAnsi" w:hAnsiTheme="minorHAnsi" w:cstheme="minorHAnsi"/>
        </w:rPr>
        <w:t xml:space="preserve"> ich wykrycia oraz o podjętych działaniach naprawczych, w terminie 3 dni od powzięcia informacji.</w:t>
      </w:r>
    </w:p>
    <w:p w14:paraId="75BAF10D" w14:textId="3B7CE879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podejrzenia, iż doszło do nadużycia finansowego, w tym do korupcji lub konfliktu </w:t>
      </w:r>
      <w:r w:rsidRPr="00880616">
        <w:rPr>
          <w:rFonts w:asciiTheme="minorHAnsi" w:hAnsiTheme="minorHAnsi" w:cstheme="minorHAnsi"/>
          <w:spacing w:val="-6"/>
        </w:rPr>
        <w:t>interesów w związku z realizacją Projektu przez Beneficjenta/Partnera/Podmiot</w:t>
      </w:r>
      <w:r w:rsidRPr="00880616">
        <w:rPr>
          <w:rFonts w:asciiTheme="minorHAnsi" w:hAnsiTheme="minorHAnsi" w:cstheme="minorHAnsi"/>
        </w:rPr>
        <w:t xml:space="preserve"> upoważniony do ponoszenia wydatków kwalifikowalnych, Instytucja </w:t>
      </w:r>
      <w:r w:rsidR="008E282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  <w:spacing w:val="-8"/>
        </w:rPr>
        <w:t>bezzwłocznie podejmuje przewidziane prawem działania, w tym zawiadamia właściwe organy.</w:t>
      </w:r>
    </w:p>
    <w:p w14:paraId="1FBE6DDF" w14:textId="41EF467E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każdym przypadku powzięcia informacji o postępowaniach prowadzonych przez organy ścigania oraz Urząd Ochrony Konkurencji i Konsumentów (UOKiK) Beneficjent jest zobowiązany do przekazania Instytucji </w:t>
      </w:r>
      <w:r w:rsidR="008E282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w formie pisemnej informacji w tym zakresie, w terminie 3 dni od dnia jej uzyskania.</w:t>
      </w:r>
    </w:p>
    <w:p w14:paraId="6789B816" w14:textId="7C5794A5" w:rsidR="000B104F" w:rsidRPr="00880616" w:rsidRDefault="000B104F" w:rsidP="00791A47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jest zobowiązany do informowania podmiotów uczestniczących w Projekcie o</w:t>
      </w:r>
      <w:r w:rsidR="004E32AB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możliwości </w:t>
      </w:r>
      <w:r w:rsidRPr="00DB1164">
        <w:rPr>
          <w:rFonts w:asciiTheme="minorHAnsi" w:hAnsiTheme="minorHAnsi" w:cstheme="minorHAnsi"/>
        </w:rPr>
        <w:t xml:space="preserve">zgłoszenia Instytucji </w:t>
      </w:r>
      <w:r w:rsidR="008E282C" w:rsidRPr="00DB1164">
        <w:rPr>
          <w:rFonts w:asciiTheme="minorHAnsi" w:hAnsiTheme="minorHAnsi" w:cstheme="minorHAnsi"/>
        </w:rPr>
        <w:t>Pośredniczącej</w:t>
      </w:r>
      <w:r w:rsidRPr="00DB1164">
        <w:rPr>
          <w:rFonts w:asciiTheme="minorHAnsi" w:hAnsiTheme="minorHAnsi" w:cstheme="minorHAnsi"/>
        </w:rPr>
        <w:t xml:space="preserve">, m.in. za pomocą anonimowego formularza kontaktowego dostępnego na stronie internetowej </w:t>
      </w:r>
      <w:r w:rsidR="008824C4" w:rsidRPr="00DB1164">
        <w:rPr>
          <w:rFonts w:asciiTheme="minorHAnsi" w:hAnsiTheme="minorHAnsi" w:cstheme="minorHAnsi"/>
        </w:rPr>
        <w:t xml:space="preserve">Instytucji Pośredniczącej: </w:t>
      </w:r>
      <w:hyperlink r:id="rId20" w:history="1">
        <w:r w:rsidR="008824C4" w:rsidRPr="00DB1164">
          <w:rPr>
            <w:rStyle w:val="Hipercze"/>
            <w:rFonts w:asciiTheme="minorHAnsi" w:hAnsiTheme="minorHAnsi" w:cstheme="minorHAnsi"/>
            <w:color w:val="auto"/>
          </w:rPr>
          <w:t>http://www.dwup.pl/kontakt/formularz.html</w:t>
        </w:r>
      </w:hyperlink>
      <w:r w:rsidRPr="00DB1164">
        <w:rPr>
          <w:rFonts w:asciiTheme="minorHAnsi" w:hAnsiTheme="minorHAnsi" w:cstheme="minorHAnsi"/>
        </w:rPr>
        <w:t>, informacji o możliwości wystąpienia nadużycia finansowego, w tym konfliktu interesów lub korupcji. W przypadku posiadania strony internetowej Beneficjent dodatkowo umieszcza taką informację na stronie internetowej wraz z odniesieniem do</w:t>
      </w:r>
      <w:r w:rsidRPr="00880616">
        <w:rPr>
          <w:rFonts w:asciiTheme="minorHAnsi" w:hAnsiTheme="minorHAnsi" w:cstheme="minorHAnsi"/>
        </w:rPr>
        <w:t xml:space="preserve"> wskazanego powyżej formularza kontaktowego.</w:t>
      </w:r>
    </w:p>
    <w:p w14:paraId="2968070D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zobowiązany jest do dokumentowania każdego zgłoszenia o podejrzeniu wystąpienia lub stwierdzonego przypadku wystąpienia nadużycia finansowego, w tym konfliktu interesów lub korupcji oraz podjętych działaniach naprawczych.</w:t>
      </w:r>
    </w:p>
    <w:p w14:paraId="16E33626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każdym przypadku prowadzenia postępowania o udzielenie zamówienia przewidzianego w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ramach Projektu i dokonywania wyboru wykonawcy Beneficjent obowiązany jest kierować się zasadą uczciwej konkurencji, równego traktowania, niedyskryminacji, efektywności, jawności i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przejrzystości. </w:t>
      </w:r>
    </w:p>
    <w:p w14:paraId="25A0FAAA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Fakt rozliczania części wydatków w projekcie według uproszczonej metody rozliczania wydatków nie zwalnia Beneficjenta z obowiązku przestrzegania wobec tych wydatków wszystkich obowiązujących przepisów krajowych i unijnych, dotyczących między innymi jawności, udzielania zamówień publicznych, równości szans i niedyskryminacji, zrównoważonego środowiska, pomocy państwa, itp. Sposób ponoszenia tych wydatków może podlegać kontroli przez inne uprawnione do tego podmioty w związku z obowiązującym prawem, np. prawem zamówień publicznych przez Urząd Zamówień Publicznych, prawem pracy przez Państwową Inspekcję Pracy, w ramach audytów prowadzonych przez Instytucję Audytową.</w:t>
      </w:r>
    </w:p>
    <w:p w14:paraId="2BBD21B4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Zamówienia w ramach Projektu, inne niż sektorowe, udzielane przez Beneficjenta </w:t>
      </w:r>
      <w:r w:rsidRPr="00880616">
        <w:rPr>
          <w:rFonts w:asciiTheme="minorHAnsi" w:hAnsiTheme="minorHAnsi" w:cstheme="minorHAnsi"/>
          <w:spacing w:val="-4"/>
        </w:rPr>
        <w:t>niezobowiązanego do stosowania obowiązującej ustawy regulującej udzielanie zamówień</w:t>
      </w:r>
      <w:r w:rsidRPr="00880616">
        <w:rPr>
          <w:rFonts w:asciiTheme="minorHAnsi" w:hAnsiTheme="minorHAnsi" w:cstheme="minorHAnsi"/>
        </w:rPr>
        <w:t xml:space="preserve"> publicznych, nie mogą być udzielane podmiotom powiązanym z nim osobowo lub kapitałowo, w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rozumieniu Wytycznych </w:t>
      </w:r>
      <w:r w:rsidR="00DD63EB" w:rsidRPr="00880616">
        <w:rPr>
          <w:rFonts w:asciiTheme="minorHAnsi" w:hAnsiTheme="minorHAnsi" w:cstheme="minorHAnsi"/>
        </w:rPr>
        <w:t>dotyczących kwalifikowalności wydatków na lata 2021–2027</w:t>
      </w:r>
      <w:r w:rsidR="001B6202" w:rsidRPr="00880616">
        <w:rPr>
          <w:rFonts w:asciiTheme="minorHAnsi" w:hAnsiTheme="minorHAnsi" w:cstheme="minorHAnsi"/>
        </w:rPr>
        <w:t xml:space="preserve">. Zapisy ust. </w:t>
      </w:r>
      <w:r w:rsidR="005365F4" w:rsidRPr="00880616">
        <w:rPr>
          <w:rFonts w:asciiTheme="minorHAnsi" w:hAnsiTheme="minorHAnsi" w:cstheme="minorHAnsi"/>
        </w:rPr>
        <w:t xml:space="preserve">8 </w:t>
      </w:r>
      <w:r w:rsidRPr="00880616">
        <w:rPr>
          <w:rFonts w:asciiTheme="minorHAnsi" w:hAnsiTheme="minorHAnsi" w:cstheme="minorHAnsi"/>
        </w:rPr>
        <w:t>stosuje się odpowiednio.</w:t>
      </w:r>
    </w:p>
    <w:p w14:paraId="11C2B6FB" w14:textId="74B035E2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Instytucja </w:t>
      </w:r>
      <w:r w:rsidR="008E282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podejmuje działania mające na celu wykrycie ewentualnych nadużyć finansowych, w tym konfliktów interesów i przypadków korupcji, a Beneficjent </w:t>
      </w:r>
      <w:r w:rsidRPr="00880616">
        <w:rPr>
          <w:rFonts w:asciiTheme="minorHAnsi" w:hAnsiTheme="minorHAnsi" w:cstheme="minorHAnsi"/>
          <w:spacing w:val="-4"/>
        </w:rPr>
        <w:lastRenderedPageBreak/>
        <w:t>zobowiązany jest do przedstawienia wszystkich informacji i dokumentów umożliwiających</w:t>
      </w:r>
      <w:r w:rsidRPr="00880616">
        <w:rPr>
          <w:rFonts w:asciiTheme="minorHAnsi" w:hAnsiTheme="minorHAnsi" w:cstheme="minorHAnsi"/>
        </w:rPr>
        <w:t xml:space="preserve"> ustalenie stanu faktycznego w tym zakresie oraz do zobowiązania każdej osoby zaangażowanej w realizację Projektu (w tym personelu Projektu) do przekazania takich danych i informacji, w tym danych dotyczących historii zatrudnienia i statusu rodzinnego tych osób.</w:t>
      </w:r>
    </w:p>
    <w:p w14:paraId="75F284AF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zobowiązany jest wdrożyć i stosować procedury wynikające z przepisów prawa implementujących do polskiego porządku prawnego Dyrektywę Parlamentu Europejskiego i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Rady (UE) 2019/1937 z dnia 23 października 2019 r. w sprawie ochrony osób zgłaszających naruszenia prawa Unii, zwaną powszechnie dyrektywą o ochronie praw sygnalistów, pod warunkiem i od dnia wejścia tych przepisów w życie.</w:t>
      </w:r>
    </w:p>
    <w:p w14:paraId="73D9350B" w14:textId="77777777" w:rsidR="000F2039" w:rsidRPr="00880616" w:rsidRDefault="00A04645" w:rsidP="008E282C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Rozwiązanie umowy</w:t>
      </w:r>
    </w:p>
    <w:bookmarkEnd w:id="57"/>
    <w:p w14:paraId="6ED4D06B" w14:textId="77777777" w:rsidR="00A04645" w:rsidRPr="00880616" w:rsidRDefault="00A04645" w:rsidP="00C134A9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6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54C8896" w14:textId="6295C395" w:rsidR="00A04645" w:rsidRPr="00880616" w:rsidRDefault="00A04645" w:rsidP="00791A47">
      <w:pPr>
        <w:numPr>
          <w:ilvl w:val="0"/>
          <w:numId w:val="4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5B4885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może rozwiązać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mowę w trybie natychmiastowym, </w:t>
      </w:r>
      <w:r w:rsidR="005F2447" w:rsidRPr="00880616">
        <w:rPr>
          <w:rFonts w:asciiTheme="minorHAnsi" w:hAnsiTheme="minorHAnsi" w:cstheme="minorHAnsi"/>
          <w:sz w:val="24"/>
          <w:szCs w:val="24"/>
        </w:rPr>
        <w:t>bez zachowania okresu wypowiedzenia, w przypadku gdy Beneficjent nie wywiązuje się z obowiązków umownych, w szczególności gdy</w:t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1420DC1B" w14:textId="77777777" w:rsidR="00A04645" w:rsidRPr="00880616" w:rsidRDefault="00A04645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i/>
          <w:sz w:val="24"/>
          <w:szCs w:val="24"/>
        </w:rPr>
        <w:t>lub Partner dopuścił</w:t>
      </w:r>
      <w:r w:rsidR="006C6032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63"/>
      </w:r>
      <w:r w:rsidR="006C6032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się </w:t>
      </w:r>
      <w:r w:rsidR="000B3E21" w:rsidRPr="00880616">
        <w:rPr>
          <w:rFonts w:asciiTheme="minorHAnsi" w:hAnsiTheme="minorHAnsi" w:cstheme="minorHAnsi"/>
          <w:sz w:val="24"/>
          <w:szCs w:val="24"/>
        </w:rPr>
        <w:t xml:space="preserve">poważnych </w:t>
      </w:r>
      <w:r w:rsidRPr="00880616">
        <w:rPr>
          <w:rFonts w:asciiTheme="minorHAnsi" w:hAnsiTheme="minorHAnsi" w:cstheme="minorHAnsi"/>
          <w:sz w:val="24"/>
          <w:szCs w:val="24"/>
        </w:rPr>
        <w:t>nieprawidłowości</w:t>
      </w:r>
      <w:r w:rsidR="00A8723F" w:rsidRPr="00880616">
        <w:rPr>
          <w:rFonts w:asciiTheme="minorHAnsi" w:hAnsiTheme="minorHAnsi" w:cstheme="minorHAnsi"/>
          <w:sz w:val="24"/>
          <w:szCs w:val="24"/>
        </w:rPr>
        <w:t xml:space="preserve"> finansowych</w:t>
      </w:r>
      <w:r w:rsidRPr="00880616">
        <w:rPr>
          <w:rFonts w:asciiTheme="minorHAnsi" w:hAnsiTheme="minorHAnsi" w:cstheme="minorHAnsi"/>
          <w:sz w:val="24"/>
          <w:szCs w:val="24"/>
        </w:rPr>
        <w:t>, w</w:t>
      </w:r>
      <w:r w:rsidR="00A64111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szczególności </w:t>
      </w:r>
      <w:r w:rsidRPr="00880616">
        <w:rPr>
          <w:rFonts w:asciiTheme="minorHAnsi" w:hAnsiTheme="minorHAnsi" w:cstheme="minorHAnsi"/>
          <w:i/>
          <w:sz w:val="24"/>
          <w:szCs w:val="24"/>
        </w:rPr>
        <w:t>wykorzysta</w:t>
      </w:r>
      <w:r w:rsidR="00A41940" w:rsidRPr="00880616">
        <w:rPr>
          <w:rFonts w:asciiTheme="minorHAnsi" w:hAnsiTheme="minorHAnsi" w:cstheme="minorHAnsi"/>
          <w:i/>
          <w:sz w:val="24"/>
          <w:szCs w:val="24"/>
        </w:rPr>
        <w:t>ł</w:t>
      </w:r>
      <w:r w:rsidR="006C6032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64"/>
      </w:r>
      <w:r w:rsidRPr="00880616">
        <w:rPr>
          <w:rFonts w:asciiTheme="minorHAnsi" w:hAnsiTheme="minorHAnsi" w:cstheme="minorHAnsi"/>
          <w:sz w:val="24"/>
          <w:szCs w:val="24"/>
        </w:rPr>
        <w:t xml:space="preserve"> przekazane środki na cel inny niż określony w Projekcie lub niezgodnie z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mową;</w:t>
      </w:r>
    </w:p>
    <w:p w14:paraId="4BA8A3CB" w14:textId="77777777" w:rsidR="001F0F7D" w:rsidRPr="00880616" w:rsidRDefault="00A04645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złożył lub posłużył się fałszywym oświadczeniem lub podrobionymi, przerobionymi, stwierdzającymi nieprawdę lub niepełnymi dokumentami w celu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uzyskania dofinansowania w</w:t>
      </w:r>
      <w:r w:rsidR="00A64111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ramach niniejszej </w:t>
      </w:r>
      <w:r w:rsidR="007B3EF0" w:rsidRPr="00880616">
        <w:rPr>
          <w:rFonts w:asciiTheme="minorHAnsi" w:hAnsiTheme="minorHAnsi" w:cstheme="minorHAnsi"/>
          <w:spacing w:val="-4"/>
          <w:sz w:val="24"/>
          <w:szCs w:val="24"/>
        </w:rPr>
        <w:t>U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mowy, w tym uznania za kwalifikowalne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ponoszonych w</w:t>
      </w:r>
      <w:r w:rsidR="006922CA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ramach Projektu</w:t>
      </w:r>
      <w:r w:rsidR="00C45A02" w:rsidRPr="00880616">
        <w:rPr>
          <w:rFonts w:asciiTheme="minorHAnsi" w:hAnsiTheme="minorHAnsi" w:cstheme="minorHAnsi"/>
          <w:sz w:val="24"/>
          <w:szCs w:val="24"/>
        </w:rPr>
        <w:t>, również na etapie aplikowania o środki unijne, co zostało stwierdzone po podpisaniu niniejszej Umowy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FA06E20" w14:textId="77777777" w:rsidR="006E6C29" w:rsidRPr="00880616" w:rsidRDefault="006E6C29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5F2447" w:rsidRPr="00880616">
        <w:rPr>
          <w:rFonts w:asciiTheme="minorHAnsi" w:hAnsiTheme="minorHAnsi" w:cstheme="minorHAnsi"/>
          <w:sz w:val="24"/>
          <w:szCs w:val="24"/>
        </w:rPr>
        <w:t xml:space="preserve">utrudnia lub uniemożliwia przeprowadzenie kontroli </w:t>
      </w:r>
      <w:r w:rsidR="00FF7741" w:rsidRPr="00880616">
        <w:rPr>
          <w:rFonts w:asciiTheme="minorHAnsi" w:hAnsiTheme="minorHAnsi" w:cstheme="minorHAnsi"/>
          <w:sz w:val="24"/>
          <w:szCs w:val="24"/>
        </w:rPr>
        <w:t xml:space="preserve">lub </w:t>
      </w:r>
      <w:r w:rsidRPr="00880616">
        <w:rPr>
          <w:rFonts w:asciiTheme="minorHAnsi" w:hAnsiTheme="minorHAnsi" w:cstheme="minorHAnsi"/>
          <w:sz w:val="24"/>
          <w:szCs w:val="24"/>
        </w:rPr>
        <w:t xml:space="preserve">odmówi poddania się kontroli, o której mowa w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§</w:t>
      </w:r>
      <w:r w:rsidR="00DC0B01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79189D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20</w:t>
      </w:r>
      <w:r w:rsidR="008A0444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mowy;</w:t>
      </w:r>
    </w:p>
    <w:p w14:paraId="68AD911F" w14:textId="17F84FA5" w:rsidR="00A04645" w:rsidRPr="00880616" w:rsidRDefault="00A04645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ze swojej winy nie rozpoczął realizacji Projektu w ciągu 3 miesięcy </w:t>
      </w:r>
      <w:r w:rsidRPr="001433C1">
        <w:rPr>
          <w:rFonts w:asciiTheme="minorHAnsi" w:hAnsiTheme="minorHAnsi" w:cstheme="minorHAnsi"/>
          <w:sz w:val="24"/>
          <w:szCs w:val="24"/>
        </w:rPr>
        <w:t xml:space="preserve">od </w:t>
      </w:r>
      <w:r w:rsidR="00E963FF" w:rsidRPr="00880616">
        <w:rPr>
          <w:rFonts w:asciiTheme="minorHAnsi" w:hAnsiTheme="minorHAnsi" w:cstheme="minorHAnsi"/>
          <w:sz w:val="24"/>
          <w:szCs w:val="24"/>
        </w:rPr>
        <w:t xml:space="preserve">daty podpisania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="00E963FF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5A547BF" w14:textId="77777777" w:rsidR="005F2447" w:rsidRPr="00880616" w:rsidRDefault="00FF7741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5F2447" w:rsidRPr="00880616">
        <w:rPr>
          <w:rFonts w:asciiTheme="minorHAnsi" w:hAnsiTheme="minorHAnsi" w:cstheme="minorHAnsi"/>
          <w:sz w:val="24"/>
          <w:szCs w:val="24"/>
        </w:rPr>
        <w:t>zaprzestał realizacji Projektu;</w:t>
      </w:r>
    </w:p>
    <w:p w14:paraId="10BE6366" w14:textId="77777777" w:rsidR="00B85114" w:rsidRPr="00880616" w:rsidRDefault="00A04645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nie przedłoży zabezpieczenia prawidłowej realizacji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zgodnie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z § </w:t>
      </w:r>
      <w:r w:rsidR="0035163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4</w:t>
      </w:r>
      <w:r w:rsidR="00636E4F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="00636E4F" w:rsidRPr="00880616">
        <w:rPr>
          <w:rFonts w:asciiTheme="minorHAnsi" w:hAnsiTheme="minorHAnsi" w:cstheme="minorHAnsi"/>
          <w:sz w:val="24"/>
          <w:szCs w:val="24"/>
        </w:rPr>
        <w:t>mowy</w:t>
      </w:r>
      <w:r w:rsidR="00B85114" w:rsidRPr="00880616">
        <w:rPr>
          <w:rFonts w:asciiTheme="minorHAnsi" w:hAnsiTheme="minorHAnsi" w:cstheme="minorHAnsi"/>
          <w:i/>
          <w:sz w:val="24"/>
          <w:szCs w:val="24"/>
        </w:rPr>
        <w:t>;</w:t>
      </w:r>
    </w:p>
    <w:p w14:paraId="72F800F1" w14:textId="77777777" w:rsidR="00B85114" w:rsidRPr="00880616" w:rsidRDefault="00B85114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Beneficjent 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lub Partner </w:t>
      </w:r>
      <w:r w:rsidRPr="00880616">
        <w:rPr>
          <w:rFonts w:asciiTheme="minorHAnsi" w:hAnsiTheme="minorHAnsi" w:cstheme="minorHAnsi"/>
          <w:iCs/>
          <w:sz w:val="24"/>
          <w:szCs w:val="24"/>
        </w:rPr>
        <w:t>dopuścił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65"/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się poważnych nieprawidłowości na etapie aplikowan</w:t>
      </w:r>
      <w:r w:rsidR="00C5078F" w:rsidRPr="00880616">
        <w:rPr>
          <w:rFonts w:asciiTheme="minorHAnsi" w:hAnsiTheme="minorHAnsi" w:cstheme="minorHAnsi"/>
          <w:sz w:val="24"/>
          <w:szCs w:val="24"/>
        </w:rPr>
        <w:t>ia o</w:t>
      </w:r>
      <w:r w:rsidR="00142F48" w:rsidRPr="00880616">
        <w:rPr>
          <w:rFonts w:asciiTheme="minorHAnsi" w:hAnsiTheme="minorHAnsi" w:cstheme="minorHAnsi"/>
          <w:sz w:val="24"/>
          <w:szCs w:val="24"/>
        </w:rPr>
        <w:t> </w:t>
      </w:r>
      <w:r w:rsidR="00C5078F" w:rsidRPr="00880616">
        <w:rPr>
          <w:rFonts w:asciiTheme="minorHAnsi" w:hAnsiTheme="minorHAnsi" w:cstheme="minorHAnsi"/>
          <w:sz w:val="24"/>
          <w:szCs w:val="24"/>
        </w:rPr>
        <w:t>środki unijne, co zostało stwierdzone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 podpisaniu niniejszej Umowy.</w:t>
      </w:r>
    </w:p>
    <w:p w14:paraId="2F4902EE" w14:textId="77777777" w:rsidR="00FF7741" w:rsidRPr="00880616" w:rsidRDefault="005365F4" w:rsidP="00791A47">
      <w:pPr>
        <w:numPr>
          <w:ilvl w:val="0"/>
          <w:numId w:val="16"/>
        </w:numPr>
        <w:tabs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0628D1" w:rsidRPr="00880616">
        <w:rPr>
          <w:rFonts w:asciiTheme="minorHAnsi" w:hAnsiTheme="minorHAnsi" w:cstheme="minorHAnsi"/>
          <w:sz w:val="24"/>
          <w:szCs w:val="24"/>
        </w:rPr>
        <w:t>przetwarza dane osobowe w sposób niezgodny z Umową lub pomimo zobowiązania go do usunięcia uchybień stwierdzonych podczas kontroli, nie usunie ich w</w:t>
      </w:r>
      <w:r w:rsidRPr="00880616">
        <w:rPr>
          <w:rFonts w:asciiTheme="minorHAnsi" w:hAnsiTheme="minorHAnsi" w:cstheme="minorHAnsi"/>
          <w:sz w:val="24"/>
          <w:szCs w:val="24"/>
        </w:rPr>
        <w:t> </w:t>
      </w:r>
      <w:r w:rsidR="000628D1" w:rsidRPr="00880616">
        <w:rPr>
          <w:rFonts w:asciiTheme="minorHAnsi" w:hAnsiTheme="minorHAnsi" w:cstheme="minorHAnsi"/>
          <w:sz w:val="24"/>
          <w:szCs w:val="24"/>
        </w:rPr>
        <w:t xml:space="preserve">wyznaczonym terminie oraz nie zastosuje zaleceń dotyczących poprawy jakości </w:t>
      </w:r>
      <w:r w:rsidR="000628D1" w:rsidRPr="00880616">
        <w:rPr>
          <w:rFonts w:asciiTheme="minorHAnsi" w:hAnsiTheme="minorHAnsi" w:cstheme="minorHAnsi"/>
          <w:sz w:val="24"/>
          <w:szCs w:val="24"/>
        </w:rPr>
        <w:lastRenderedPageBreak/>
        <w:t>zabezpieczenia danych osobowych przetwarzanych na podstawie Umowy oraz sposobu ich przetwarzania</w:t>
      </w:r>
      <w:r w:rsidR="00FF7741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F023529" w14:textId="77777777" w:rsidR="000628D1" w:rsidRPr="00880616" w:rsidRDefault="00FF7741" w:rsidP="00791A47">
      <w:pPr>
        <w:numPr>
          <w:ilvl w:val="0"/>
          <w:numId w:val="16"/>
        </w:numPr>
        <w:tabs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pacing w:val="-6"/>
          <w:sz w:val="24"/>
          <w:szCs w:val="24"/>
        </w:rPr>
      </w:pP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 nie zachował trwałości Projektu w rozumieniu art. 65 rozporządzenia ogólnego</w:t>
      </w:r>
      <w:r w:rsidR="000628D1" w:rsidRPr="00880616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32BE316C" w14:textId="77777777" w:rsidR="00FF7741" w:rsidRPr="00880616" w:rsidRDefault="00FF7741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zostało ujawnione po zawarciu Umowy, że na dzień jej zawarcia istniały okoliczności wykluczające Beneficjenta z otrzymania dofinansowania, zgodnie z art. 207 ust. 4 ustawy z dnia 27 sierpnia 2009 r. o finansach publicznych;</w:t>
      </w:r>
    </w:p>
    <w:p w14:paraId="457AD9AC" w14:textId="77777777" w:rsidR="00B41C93" w:rsidRPr="00880616" w:rsidRDefault="00B41C93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Beneficjent pozostaje w stanie likwidacji, podlega zarządowi komisarycznemu, zawiesił swoją działalność lub względem Beneficjenta prowadzone są postępowania prawne o podobnym charakterze;</w:t>
      </w:r>
    </w:p>
    <w:p w14:paraId="14FD625F" w14:textId="2C1420DE" w:rsidR="00B41C93" w:rsidRPr="00880616" w:rsidRDefault="003953BC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w</w:t>
      </w:r>
      <w:r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stosunku do Beneficjenta będącego osobą fizyczną lub członka organów zarządzających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Beneficjenta niebędącego osobą fizyczną toczy się </w:t>
      </w:r>
      <w:r w:rsidR="00E238F5" w:rsidRPr="00880616">
        <w:rPr>
          <w:rFonts w:asciiTheme="minorHAnsi" w:eastAsia="Calibri" w:hAnsiTheme="minorHAnsi" w:cstheme="minorHAnsi"/>
          <w:lang w:eastAsia="en-US"/>
        </w:rPr>
        <w:t xml:space="preserve">, bądź w dacie zawarcia lub w trakcie realizacji umowy toczyło się 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postępowanie karne lub karne skarbowe za przestępstwo składania 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fałszywych zeznań, przekupstwa, przeciwko mieniu, wiarygodności dokumentów,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obrotowi pieniędzmi i papierami wartościowymi, obrotowi gospodarczemu, systemowi bankowem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u albo inne związane z wykonywaniem działalności gospodarczej lub popełnione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w celu osiągnięcia korzyści majątkowych, w związku z dofinansowaniem, które zostało udzielone ze środków publicznych na realizację projektu temu Beneficjentowi, podmiotowi powiązanemu z nim osobowo lub kapitałowo lub członkowi organów zarządzających tego Beneficjenta lub podmiotu, co zostało stwierdzone po podpisaniu umowy.</w:t>
      </w:r>
    </w:p>
    <w:p w14:paraId="57B3838B" w14:textId="1B3DB9C5" w:rsidR="00B41C93" w:rsidRPr="00880616" w:rsidRDefault="00B41C93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 </w:t>
      </w:r>
      <w:r w:rsidR="00E238F5" w:rsidRPr="00880616">
        <w:rPr>
          <w:rFonts w:asciiTheme="minorHAnsi" w:eastAsia="Calibri" w:hAnsiTheme="minorHAnsi" w:cstheme="minorHAnsi"/>
          <w:lang w:eastAsia="en-US"/>
        </w:rPr>
        <w:t xml:space="preserve">nie wyraził zgody </w:t>
      </w:r>
      <w:r w:rsidRPr="00880616">
        <w:rPr>
          <w:rFonts w:asciiTheme="minorHAnsi" w:eastAsia="Calibri" w:hAnsiTheme="minorHAnsi" w:cstheme="minorHAnsi"/>
          <w:lang w:eastAsia="en-US"/>
        </w:rPr>
        <w:t xml:space="preserve"> na zmianę załączników/wzorów załączników do Umowy, o </w:t>
      </w:r>
      <w:r w:rsidR="003953BC" w:rsidRPr="00880616">
        <w:rPr>
          <w:rFonts w:asciiTheme="minorHAnsi" w:eastAsia="Calibri" w:hAnsiTheme="minorHAnsi" w:cstheme="minorHAnsi"/>
          <w:lang w:eastAsia="en-US"/>
        </w:rPr>
        <w:t>któr</w:t>
      </w:r>
      <w:r w:rsidR="003953BC">
        <w:rPr>
          <w:rFonts w:asciiTheme="minorHAnsi" w:eastAsia="Calibri" w:hAnsiTheme="minorHAnsi" w:cstheme="minorHAnsi"/>
          <w:lang w:eastAsia="en-US"/>
        </w:rPr>
        <w:t>ej</w:t>
      </w:r>
      <w:r w:rsidR="003953BC"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lang w:eastAsia="en-US"/>
        </w:rPr>
        <w:t>mowa w § 17 ust. 5 Umowy;</w:t>
      </w:r>
    </w:p>
    <w:p w14:paraId="1CCA4BB5" w14:textId="62B2BDDF" w:rsidR="00B41C93" w:rsidRPr="00880616" w:rsidRDefault="00B41C93" w:rsidP="00791A47">
      <w:pPr>
        <w:numPr>
          <w:ilvl w:val="0"/>
          <w:numId w:val="16"/>
        </w:numPr>
        <w:tabs>
          <w:tab w:val="clear" w:pos="540"/>
          <w:tab w:val="left" w:pos="284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</w:t>
      </w:r>
      <w:r w:rsidR="00CB627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okresie od dnia podpisania Umowy do zakończenia okresu trwałości:</w:t>
      </w:r>
    </w:p>
    <w:p w14:paraId="17C71AED" w14:textId="77777777" w:rsidR="00B41C93" w:rsidRPr="00880616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prawa lub obowiązki z Umowy zostały przeniesione na osoby trzecie,</w:t>
      </w:r>
    </w:p>
    <w:p w14:paraId="4C60A41A" w14:textId="77777777" w:rsidR="00B41C93" w:rsidRPr="00880616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doszło do przekształcenia własnościowego lub zmiany formy prowadzenia działalności przez Beneficjenta, </w:t>
      </w:r>
    </w:p>
    <w:p w14:paraId="32846784" w14:textId="6CC4C07D" w:rsidR="00B41C93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rozwiązana została spółka cywilna, której wspólnicy są Beneficjentami, bez uprzedniej zgody Instytucji </w:t>
      </w:r>
      <w:r w:rsidR="005B4885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;</w:t>
      </w:r>
    </w:p>
    <w:p w14:paraId="53196B94" w14:textId="3CB251C2" w:rsidR="00CB6272" w:rsidRDefault="003953BC" w:rsidP="00CB6272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hAnsiTheme="minorHAnsi" w:cstheme="minorHAnsi"/>
        </w:rPr>
      </w:pPr>
      <w:r w:rsidRPr="003953BC">
        <w:rPr>
          <w:rFonts w:asciiTheme="minorHAnsi" w:hAnsiTheme="minorHAnsi" w:cstheme="minorHAnsi"/>
          <w:spacing w:val="-4"/>
        </w:rPr>
        <w:t>o</w:t>
      </w:r>
      <w:r w:rsidR="00CB6272" w:rsidRPr="003953BC">
        <w:rPr>
          <w:rFonts w:asciiTheme="minorHAnsi" w:hAnsiTheme="minorHAnsi" w:cstheme="minorHAnsi"/>
          <w:spacing w:val="-4"/>
        </w:rPr>
        <w:t>rgan stanowiący jednostki samorządu terytorialnego, która jest Beneficjentem, lub której</w:t>
      </w:r>
      <w:r w:rsidR="00CB6272">
        <w:rPr>
          <w:rFonts w:asciiTheme="minorHAnsi" w:hAnsiTheme="minorHAnsi" w:cstheme="minorHAnsi"/>
        </w:rPr>
        <w:t xml:space="preserve"> podmiot kontrolowany lub zależny jest Beneficjentem, uchwalił dyskryminujący akt prawny sprzeczny z zasadami, o których mowa w art. 9 ust. 3 rozporządzenia ogólnego,  </w:t>
      </w:r>
      <w:r w:rsidR="00CB6272" w:rsidRPr="003953BC">
        <w:rPr>
          <w:rFonts w:asciiTheme="minorHAnsi" w:hAnsiTheme="minorHAnsi" w:cstheme="minorHAnsi"/>
          <w:spacing w:val="-4"/>
        </w:rPr>
        <w:t>bądź został wydany wobec  powyższych podmiotów prawomocny wyrok sądu w sprawie naruszenia</w:t>
      </w:r>
      <w:r w:rsidR="00CB6272">
        <w:rPr>
          <w:rFonts w:asciiTheme="minorHAnsi" w:hAnsiTheme="minorHAnsi" w:cstheme="minorHAnsi"/>
        </w:rPr>
        <w:t xml:space="preserve"> przepisów antydyskryminacyjnych;</w:t>
      </w:r>
    </w:p>
    <w:p w14:paraId="1A7FFEB0" w14:textId="52A8E107" w:rsidR="00CB6272" w:rsidRPr="00CB6272" w:rsidRDefault="003953BC" w:rsidP="00CB6272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CB6272">
        <w:rPr>
          <w:rFonts w:asciiTheme="minorHAnsi" w:hAnsiTheme="minorHAnsi" w:cstheme="minorHAnsi"/>
        </w:rPr>
        <w:t>obec Partnera lub Podmiotu upoważnionego do ponoszenia wydatków zachodzą okoliczności, o których mowa w pkt 15 i nie jest możliwe wprowadzenie zmian do Projektu polegających na wyłączeniu tych podmiotów z zakresu Projektu;</w:t>
      </w:r>
    </w:p>
    <w:p w14:paraId="1C840647" w14:textId="77777777" w:rsidR="00B41C93" w:rsidRPr="00880616" w:rsidRDefault="00B41C93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realizuje Projekt w sposób niezgodny z Umową, przepisami prawa lub Wytycznymi.</w:t>
      </w:r>
    </w:p>
    <w:p w14:paraId="0FF184AC" w14:textId="27E650BB" w:rsidR="00491A59" w:rsidRPr="00880616" w:rsidRDefault="00491A59" w:rsidP="00791A47">
      <w:pPr>
        <w:numPr>
          <w:ilvl w:val="0"/>
          <w:numId w:val="4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lastRenderedPageBreak/>
        <w:t xml:space="preserve">Beneficjent może rozwiązać Umowę z </w:t>
      </w:r>
      <w:r w:rsidR="00062882" w:rsidRPr="00880616">
        <w:rPr>
          <w:rFonts w:asciiTheme="minorHAnsi" w:hAnsiTheme="minorHAnsi" w:cstheme="minorHAnsi"/>
          <w:spacing w:val="-4"/>
          <w:sz w:val="24"/>
          <w:szCs w:val="24"/>
        </w:rPr>
        <w:t>jedno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miesięcznym wypowiedzeniem, w przypadku </w:t>
      </w:r>
      <w:r w:rsidRPr="00880616">
        <w:rPr>
          <w:rFonts w:asciiTheme="minorHAnsi" w:hAnsiTheme="minorHAnsi" w:cstheme="minorHAnsi"/>
          <w:sz w:val="24"/>
          <w:szCs w:val="24"/>
        </w:rPr>
        <w:t>wystąpienia okoliczności niezależnych od niego i niezawinionych przez niego, które uniemożliwiają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bądź znacząco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983AA9">
        <w:rPr>
          <w:rFonts w:asciiTheme="minorHAnsi" w:hAnsiTheme="minorHAnsi" w:cstheme="minorHAnsi"/>
          <w:sz w:val="24"/>
          <w:szCs w:val="24"/>
        </w:rPr>
        <w:t>utrudniają realizację Projektu. Jednakże w przypadku</w:t>
      </w:r>
      <w:r w:rsidR="00062882" w:rsidRPr="00983AA9">
        <w:rPr>
          <w:rFonts w:asciiTheme="minorHAnsi" w:hAnsiTheme="minorHAnsi" w:cstheme="minorHAnsi"/>
          <w:sz w:val="24"/>
          <w:szCs w:val="24"/>
        </w:rPr>
        <w:t>,</w:t>
      </w:r>
      <w:r w:rsidRPr="00983AA9">
        <w:rPr>
          <w:rFonts w:asciiTheme="minorHAnsi" w:hAnsiTheme="minorHAnsi" w:cstheme="minorHAnsi"/>
          <w:sz w:val="24"/>
          <w:szCs w:val="24"/>
        </w:rPr>
        <w:t xml:space="preserve"> gdy </w:t>
      </w:r>
      <w:r w:rsidRPr="00983AA9">
        <w:rPr>
          <w:rFonts w:asciiTheme="minorHAnsi" w:hAnsiTheme="minorHAnsi" w:cstheme="minorHAnsi"/>
          <w:spacing w:val="-4"/>
          <w:sz w:val="24"/>
          <w:szCs w:val="24"/>
        </w:rPr>
        <w:t>dofinansowanie zostało Beneficjentowi wypłacone, Umowa rozwiąże się z upływem okresu</w:t>
      </w:r>
      <w:r w:rsidRPr="00983AA9">
        <w:rPr>
          <w:rFonts w:asciiTheme="minorHAnsi" w:hAnsiTheme="minorHAnsi" w:cstheme="minorHAnsi"/>
          <w:sz w:val="24"/>
          <w:szCs w:val="24"/>
        </w:rPr>
        <w:t xml:space="preserve"> wypowiedzenia pod warunkiem, że do upływu tego okresu Beneficjent dokona zwrotu otrzymanego dofinansowania wraz z odsetkami w wysokości określonej jak dla zaległości </w:t>
      </w:r>
      <w:r w:rsidRPr="00983AA9">
        <w:rPr>
          <w:rFonts w:asciiTheme="minorHAnsi" w:hAnsiTheme="minorHAnsi" w:cstheme="minorHAnsi"/>
          <w:spacing w:val="-4"/>
          <w:sz w:val="24"/>
          <w:szCs w:val="24"/>
        </w:rPr>
        <w:t>podatkowych naliczonymi od dnia przekazania dofinansowania do dnia zwrotu na rachunek</w:t>
      </w:r>
      <w:r w:rsidRPr="00983AA9">
        <w:rPr>
          <w:rFonts w:asciiTheme="minorHAnsi" w:hAnsiTheme="minorHAnsi" w:cstheme="minorHAnsi"/>
          <w:bCs/>
          <w:sz w:val="24"/>
          <w:szCs w:val="24"/>
        </w:rPr>
        <w:t xml:space="preserve"> bankowy Instytucji </w:t>
      </w:r>
      <w:r w:rsidR="005B4885" w:rsidRPr="00983AA9">
        <w:rPr>
          <w:rFonts w:asciiTheme="minorHAnsi" w:hAnsiTheme="minorHAnsi" w:cstheme="minorHAnsi"/>
          <w:bCs/>
          <w:sz w:val="24"/>
          <w:szCs w:val="24"/>
        </w:rPr>
        <w:t xml:space="preserve">Pośredniczącej </w:t>
      </w:r>
      <w:r w:rsidRPr="00983AA9">
        <w:rPr>
          <w:rFonts w:asciiTheme="minorHAnsi" w:hAnsiTheme="minorHAnsi" w:cstheme="minorHAnsi"/>
          <w:bCs/>
          <w:sz w:val="24"/>
          <w:szCs w:val="24"/>
        </w:rPr>
        <w:t>dla zwrotu środków</w:t>
      </w:r>
      <w:r w:rsidRPr="00983AA9">
        <w:rPr>
          <w:rFonts w:asciiTheme="minorHAnsi" w:hAnsiTheme="minorHAnsi" w:cstheme="minorHAnsi"/>
          <w:sz w:val="24"/>
          <w:szCs w:val="24"/>
        </w:rPr>
        <w:t>. Wypowiedzenie Umowy wymaga zachowania formy pisemnej pod rygorem nieważności.</w:t>
      </w:r>
    </w:p>
    <w:p w14:paraId="3F7B7AC6" w14:textId="77777777" w:rsidR="000F2039" w:rsidRPr="00880616" w:rsidRDefault="00A04645" w:rsidP="0013052B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7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F21D1EC" w14:textId="77777777" w:rsidR="000D5E7C" w:rsidRPr="00880616" w:rsidRDefault="00A04645" w:rsidP="0013052B">
      <w:pPr>
        <w:spacing w:after="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Umowa może zostać rozwiązana w drodze pisemnego porozumienia stron na wniosek każdej ze stron w przypadku wystąpienia okoliczności, które uniemożliwiają dalsze wykonywanie postanowień zawartych w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mowie.</w:t>
      </w:r>
      <w:r w:rsidR="00EB51C3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7F3C53" w14:textId="77777777" w:rsidR="00A04645" w:rsidRPr="00880616" w:rsidRDefault="00A04645" w:rsidP="0013052B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F3A2414" w14:textId="77777777" w:rsidR="00A04645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rozwiązania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na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podstawie § </w:t>
      </w:r>
      <w:r w:rsidR="00D25B08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6</w:t>
      </w:r>
      <w:r w:rsidR="008A0444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ust</w:t>
      </w:r>
      <w:r w:rsidRPr="00880616">
        <w:rPr>
          <w:rFonts w:asciiTheme="minorHAnsi" w:hAnsiTheme="minorHAnsi" w:cstheme="minorHAnsi"/>
          <w:sz w:val="24"/>
          <w:szCs w:val="24"/>
        </w:rPr>
        <w:t>. 1</w:t>
      </w:r>
      <w:r w:rsidR="00636E4F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="00636E4F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Beneficjent jest </w:t>
      </w:r>
      <w:r w:rsidR="004273B6" w:rsidRPr="00880616">
        <w:rPr>
          <w:rFonts w:asciiTheme="minorHAnsi" w:hAnsiTheme="minorHAnsi" w:cstheme="minorHAnsi"/>
          <w:sz w:val="24"/>
          <w:szCs w:val="24"/>
        </w:rPr>
        <w:t xml:space="preserve">zobowiązany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zwrotu całości otrzymanego dofinansowania wraz z odsetkami w wysokości określonej jak dla zaległości podatkowych liczonymi od dnia przekazania środków dofinansowania.  </w:t>
      </w:r>
    </w:p>
    <w:p w14:paraId="5486EAA2" w14:textId="77777777" w:rsidR="00A04645" w:rsidRPr="005D56C9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>W pr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zypadku rozwiązania </w:t>
      </w:r>
      <w:r w:rsidR="00E670BB" w:rsidRPr="005D56C9">
        <w:rPr>
          <w:rFonts w:asciiTheme="minorHAnsi" w:hAnsiTheme="minorHAnsi" w:cstheme="minorHAnsi"/>
          <w:spacing w:val="-4"/>
          <w:sz w:val="24"/>
          <w:szCs w:val="24"/>
        </w:rPr>
        <w:t>U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mowy w trybie </w:t>
      </w:r>
      <w:r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§ </w:t>
      </w:r>
      <w:r w:rsidR="00D25B08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6</w:t>
      </w:r>
      <w:r w:rsidR="008A0444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ust. 2 i § </w:t>
      </w:r>
      <w:r w:rsidR="008A0444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7</w:t>
      </w:r>
      <w:r w:rsidR="003C7CE8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E670BB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U</w:t>
      </w:r>
      <w:r w:rsidR="00EB4AAD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mowy</w:t>
      </w:r>
      <w:r w:rsidR="00EB4AAD"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Beneficjent ma prawo</w:t>
      </w:r>
      <w:r w:rsidRPr="005D56C9">
        <w:rPr>
          <w:rFonts w:asciiTheme="minorHAnsi" w:hAnsiTheme="minorHAnsi" w:cstheme="minorHAnsi"/>
          <w:sz w:val="24"/>
          <w:szCs w:val="24"/>
        </w:rPr>
        <w:t xml:space="preserve"> do </w:t>
      </w:r>
      <w:r w:rsidR="00A41940" w:rsidRPr="005D56C9">
        <w:rPr>
          <w:rFonts w:asciiTheme="minorHAnsi" w:hAnsiTheme="minorHAnsi" w:cstheme="minorHAnsi"/>
          <w:sz w:val="24"/>
          <w:szCs w:val="24"/>
        </w:rPr>
        <w:t>wykorzys</w:t>
      </w:r>
      <w:r w:rsidR="00A41940"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tania 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wyłącznie tej części otrzymanych transz dofinansowania, które odpowiadają</w:t>
      </w:r>
      <w:r w:rsidRPr="005D56C9">
        <w:rPr>
          <w:rFonts w:asciiTheme="minorHAnsi" w:hAnsiTheme="minorHAnsi" w:cstheme="minorHAnsi"/>
          <w:sz w:val="24"/>
          <w:szCs w:val="24"/>
        </w:rPr>
        <w:t xml:space="preserve"> prawidłowo zrealizowanej części Projektu, z zastrzeżeniem ust. 3 i 4. </w:t>
      </w:r>
    </w:p>
    <w:p w14:paraId="56E41ABF" w14:textId="77777777" w:rsidR="00A04645" w:rsidRPr="005D56C9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>Za pra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widłowo zrealizowaną część Projektu należy uznać część Projektu rozliczoną zgodnie</w:t>
      </w:r>
      <w:r w:rsidRPr="005D56C9">
        <w:rPr>
          <w:rFonts w:asciiTheme="minorHAnsi" w:hAnsiTheme="minorHAnsi" w:cstheme="minorHAnsi"/>
          <w:sz w:val="24"/>
          <w:szCs w:val="24"/>
        </w:rPr>
        <w:t xml:space="preserve"> z</w:t>
      </w:r>
      <w:r w:rsidR="00074194" w:rsidRPr="005D56C9">
        <w:rPr>
          <w:rFonts w:asciiTheme="minorHAnsi" w:hAnsiTheme="minorHAnsi" w:cstheme="minorHAnsi"/>
          <w:sz w:val="24"/>
          <w:szCs w:val="24"/>
        </w:rPr>
        <w:t> </w:t>
      </w:r>
      <w:r w:rsidRPr="005D56C9">
        <w:rPr>
          <w:rFonts w:asciiTheme="minorHAnsi" w:hAnsiTheme="minorHAnsi" w:cstheme="minorHAnsi"/>
          <w:sz w:val="24"/>
          <w:szCs w:val="24"/>
        </w:rPr>
        <w:t xml:space="preserve">regułą proporcjonalności, o której mowa </w:t>
      </w:r>
      <w:r w:rsidR="004273B6" w:rsidRPr="005D56C9">
        <w:rPr>
          <w:rFonts w:asciiTheme="minorHAnsi" w:hAnsiTheme="minorHAnsi" w:cstheme="minorHAnsi"/>
          <w:sz w:val="24"/>
          <w:szCs w:val="24"/>
        </w:rPr>
        <w:t xml:space="preserve">w </w:t>
      </w:r>
      <w:r w:rsidR="004273B6" w:rsidRPr="005D56C9">
        <w:rPr>
          <w:rFonts w:asciiTheme="minorHAnsi" w:hAnsiTheme="minorHAnsi" w:cstheme="minorHAnsi"/>
          <w:iCs/>
          <w:sz w:val="24"/>
          <w:szCs w:val="24"/>
        </w:rPr>
        <w:t>W</w:t>
      </w:r>
      <w:r w:rsidRPr="005D56C9">
        <w:rPr>
          <w:rFonts w:asciiTheme="minorHAnsi" w:hAnsiTheme="minorHAnsi" w:cstheme="minorHAnsi"/>
          <w:iCs/>
          <w:sz w:val="24"/>
          <w:szCs w:val="24"/>
        </w:rPr>
        <w:t>ytycznych</w:t>
      </w:r>
      <w:r w:rsidR="00DD63EB" w:rsidRPr="005D56C9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DD63EB" w:rsidRPr="005D56C9">
        <w:rPr>
          <w:rFonts w:asciiTheme="minorHAnsi" w:hAnsiTheme="minorHAnsi" w:cstheme="minorHAnsi"/>
          <w:sz w:val="24"/>
          <w:szCs w:val="24"/>
        </w:rPr>
        <w:t>dotyczących kwalifikowalności wydatków na lata 2021–2027</w:t>
      </w:r>
      <w:r w:rsidR="0036374E" w:rsidRPr="005D56C9">
        <w:rPr>
          <w:rFonts w:asciiTheme="minorHAnsi" w:hAnsiTheme="minorHAnsi" w:cstheme="minorHAnsi"/>
          <w:sz w:val="24"/>
          <w:szCs w:val="24"/>
        </w:rPr>
        <w:t>.</w:t>
      </w:r>
    </w:p>
    <w:p w14:paraId="07E2FFAF" w14:textId="0F060F6F" w:rsidR="00577335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 xml:space="preserve">Beneficjent jest zobowiązany </w:t>
      </w:r>
      <w:r w:rsidRPr="00880616">
        <w:rPr>
          <w:rFonts w:asciiTheme="minorHAnsi" w:hAnsiTheme="minorHAnsi" w:cstheme="minorHAnsi"/>
          <w:sz w:val="24"/>
          <w:szCs w:val="24"/>
        </w:rPr>
        <w:t>zwrócić niewykorzystaną część otrzymanych transz dofinansowania</w:t>
      </w:r>
      <w:r w:rsidR="005D56C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6"/>
      </w:r>
      <w:r w:rsidRPr="00880616">
        <w:rPr>
          <w:rFonts w:asciiTheme="minorHAnsi" w:hAnsiTheme="minorHAnsi" w:cstheme="minorHAnsi"/>
          <w:sz w:val="24"/>
          <w:szCs w:val="24"/>
        </w:rPr>
        <w:t xml:space="preserve"> na rachunek </w:t>
      </w:r>
      <w:r w:rsidR="003260FE" w:rsidRPr="00880616">
        <w:rPr>
          <w:rFonts w:asciiTheme="minorHAnsi" w:hAnsiTheme="minorHAnsi" w:cstheme="minorHAnsi"/>
          <w:sz w:val="24"/>
          <w:szCs w:val="24"/>
        </w:rPr>
        <w:t>płatniczy</w:t>
      </w:r>
      <w:r w:rsidR="00141F6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wskazany przez Instytucję </w:t>
      </w:r>
      <w:r w:rsidR="005B4885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="00577335" w:rsidRPr="00880616">
        <w:rPr>
          <w:rFonts w:asciiTheme="minorHAnsi" w:hAnsiTheme="minorHAnsi" w:cstheme="minorHAnsi"/>
          <w:sz w:val="24"/>
          <w:szCs w:val="24"/>
        </w:rPr>
        <w:t xml:space="preserve">, </w:t>
      </w:r>
      <w:bookmarkStart w:id="58" w:name="_Hlk15633489"/>
      <w:r w:rsidR="00577335" w:rsidRPr="00880616">
        <w:rPr>
          <w:rFonts w:asciiTheme="minorHAnsi" w:hAnsiTheme="minorHAnsi" w:cstheme="minorHAnsi"/>
          <w:sz w:val="24"/>
          <w:szCs w:val="24"/>
        </w:rPr>
        <w:t>na następujących zasadach:</w:t>
      </w:r>
    </w:p>
    <w:p w14:paraId="2A779E70" w14:textId="768AC3DA" w:rsidR="00577335" w:rsidRPr="00880616" w:rsidRDefault="00577335" w:rsidP="0013052B">
      <w:pPr>
        <w:pStyle w:val="Akapitzlist"/>
        <w:numPr>
          <w:ilvl w:val="1"/>
          <w:numId w:val="40"/>
        </w:numPr>
        <w:tabs>
          <w:tab w:val="left" w:pos="284"/>
        </w:tabs>
        <w:suppressAutoHyphens/>
        <w:spacing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rozwiązania </w:t>
      </w:r>
      <w:r w:rsidR="00BC7D9E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mowy w trybie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§ </w:t>
      </w:r>
      <w:r w:rsidR="00C00A9B" w:rsidRPr="00880616">
        <w:rPr>
          <w:rFonts w:asciiTheme="minorHAnsi" w:hAnsiTheme="minorHAnsi" w:cstheme="minorHAnsi"/>
          <w:shd w:val="clear" w:color="auto" w:fill="FFFFFF" w:themeFill="background1"/>
        </w:rPr>
        <w:t>2</w:t>
      </w:r>
      <w:r w:rsidR="0054362C" w:rsidRPr="00880616">
        <w:rPr>
          <w:rFonts w:asciiTheme="minorHAnsi" w:hAnsiTheme="minorHAnsi" w:cstheme="minorHAnsi"/>
          <w:shd w:val="clear" w:color="auto" w:fill="FFFFFF" w:themeFill="background1"/>
        </w:rPr>
        <w:t>6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 u</w:t>
      </w:r>
      <w:r w:rsidRPr="00880616">
        <w:rPr>
          <w:rFonts w:asciiTheme="minorHAnsi" w:hAnsiTheme="minorHAnsi" w:cstheme="minorHAnsi"/>
        </w:rPr>
        <w:t>st. 2 Beneficjent jest zobowiązany do zwrotu niewykorzystanej części otrzymanych transz dofinansowania wraz z odsetkami w wysokości określonej jak dla zaległości podatkowych liczonymi od dnia przekazania środków</w:t>
      </w:r>
      <w:r w:rsidRPr="00880616">
        <w:rPr>
          <w:rFonts w:asciiTheme="minorHAnsi" w:hAnsiTheme="minorHAnsi" w:cstheme="minorHAnsi"/>
          <w:spacing w:val="-4"/>
        </w:rPr>
        <w:t xml:space="preserve"> dofinansowania </w:t>
      </w:r>
      <w:r w:rsidR="005D56C9">
        <w:rPr>
          <w:rFonts w:asciiTheme="minorHAnsi" w:hAnsiTheme="minorHAnsi" w:cstheme="minorHAnsi"/>
          <w:spacing w:val="-4"/>
        </w:rPr>
        <w:t xml:space="preserve">do dnia zwrotu na rachunek bankowy Instytucji Pośredniczącej dla zwrotu środków, </w:t>
      </w:r>
      <w:r w:rsidRPr="00880616">
        <w:rPr>
          <w:rFonts w:asciiTheme="minorHAnsi" w:hAnsiTheme="minorHAnsi" w:cstheme="minorHAnsi"/>
          <w:spacing w:val="-4"/>
        </w:rPr>
        <w:t xml:space="preserve">w terminie 30 dni </w:t>
      </w:r>
      <w:r w:rsidRPr="00983AA9">
        <w:rPr>
          <w:rFonts w:asciiTheme="minorHAnsi" w:hAnsiTheme="minorHAnsi" w:cstheme="minorHAnsi"/>
          <w:spacing w:val="-4"/>
        </w:rPr>
        <w:t xml:space="preserve">kalendarzowych od dnia </w:t>
      </w:r>
      <w:r w:rsidR="005D56C9" w:rsidRPr="00983AA9">
        <w:rPr>
          <w:rFonts w:asciiTheme="minorHAnsi" w:hAnsiTheme="minorHAnsi" w:cstheme="minorHAnsi"/>
          <w:spacing w:val="-4"/>
        </w:rPr>
        <w:t xml:space="preserve">wypowiedzenia </w:t>
      </w:r>
      <w:r w:rsidRPr="00983AA9">
        <w:rPr>
          <w:rFonts w:asciiTheme="minorHAnsi" w:hAnsiTheme="minorHAnsi" w:cstheme="minorHAnsi"/>
          <w:spacing w:val="-4"/>
        </w:rPr>
        <w:t>umowy</w:t>
      </w:r>
      <w:r w:rsidR="00191566" w:rsidRPr="00983AA9">
        <w:rPr>
          <w:rFonts w:asciiTheme="minorHAnsi" w:hAnsiTheme="minorHAnsi" w:cstheme="minorHAnsi"/>
          <w:spacing w:val="-4"/>
        </w:rPr>
        <w:t>;</w:t>
      </w:r>
      <w:r w:rsidRPr="00880616">
        <w:rPr>
          <w:rStyle w:val="Znakiprzypiswdolnych"/>
          <w:rFonts w:asciiTheme="minorHAnsi" w:hAnsiTheme="minorHAnsi" w:cstheme="minorHAnsi"/>
        </w:rPr>
        <w:t xml:space="preserve"> </w:t>
      </w:r>
    </w:p>
    <w:p w14:paraId="4A05FB90" w14:textId="44887AAE" w:rsidR="00990031" w:rsidRPr="00880616" w:rsidRDefault="00577335" w:rsidP="0013052B">
      <w:pPr>
        <w:pStyle w:val="Akapitzlist"/>
        <w:numPr>
          <w:ilvl w:val="1"/>
          <w:numId w:val="40"/>
        </w:numPr>
        <w:tabs>
          <w:tab w:val="left" w:pos="567"/>
        </w:tabs>
        <w:suppressAutoHyphens/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rozwiązania umowy w trybie § </w:t>
      </w:r>
      <w:r w:rsidR="008A0444" w:rsidRPr="00880616">
        <w:rPr>
          <w:rFonts w:asciiTheme="minorHAnsi" w:hAnsiTheme="minorHAnsi" w:cstheme="minorHAnsi"/>
        </w:rPr>
        <w:t>2</w:t>
      </w:r>
      <w:r w:rsidR="0054362C" w:rsidRPr="00880616">
        <w:rPr>
          <w:rFonts w:asciiTheme="minorHAnsi" w:hAnsiTheme="minorHAnsi" w:cstheme="minorHAnsi"/>
        </w:rPr>
        <w:t>7</w:t>
      </w:r>
      <w:r w:rsidR="008A0444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Beneficjent </w:t>
      </w:r>
      <w:r w:rsidR="005D56C9">
        <w:rPr>
          <w:rFonts w:asciiTheme="minorHAnsi" w:hAnsiTheme="minorHAnsi" w:cstheme="minorHAnsi"/>
        </w:rPr>
        <w:t xml:space="preserve">do dnia zawarcia porozumienia </w:t>
      </w:r>
      <w:r w:rsidRPr="00880616">
        <w:rPr>
          <w:rFonts w:asciiTheme="minorHAnsi" w:hAnsiTheme="minorHAnsi" w:cstheme="minorHAnsi"/>
        </w:rPr>
        <w:t>jest zobowiązany do zwrotu niewykorzystanej części otrzymanych transz dofinansowania</w:t>
      </w:r>
      <w:r w:rsidR="005F52F0" w:rsidRPr="00880616">
        <w:t xml:space="preserve"> </w:t>
      </w:r>
      <w:r w:rsidR="005F52F0" w:rsidRPr="00880616">
        <w:rPr>
          <w:rFonts w:asciiTheme="minorHAnsi" w:hAnsiTheme="minorHAnsi" w:cstheme="minorHAnsi"/>
        </w:rPr>
        <w:t>wraz z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>odsetkami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>w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 xml:space="preserve">wysokości określonej jak dla zaległości </w:t>
      </w:r>
      <w:r w:rsidR="005F52F0" w:rsidRPr="00880616">
        <w:rPr>
          <w:rFonts w:asciiTheme="minorHAnsi" w:hAnsiTheme="minorHAnsi" w:cstheme="minorHAnsi"/>
        </w:rPr>
        <w:lastRenderedPageBreak/>
        <w:t xml:space="preserve">podatkowych liczonymi od dnia przekazania środków </w:t>
      </w:r>
      <w:r w:rsidR="00FB7277" w:rsidRPr="00880616">
        <w:rPr>
          <w:rFonts w:asciiTheme="minorHAnsi" w:hAnsiTheme="minorHAnsi" w:cstheme="minorHAnsi"/>
        </w:rPr>
        <w:t>dofinansowania</w:t>
      </w:r>
      <w:r w:rsidR="001358C1" w:rsidRPr="00880616">
        <w:rPr>
          <w:rFonts w:asciiTheme="minorHAnsi" w:hAnsiTheme="minorHAnsi" w:cstheme="minorHAnsi"/>
        </w:rPr>
        <w:t xml:space="preserve"> do dnia </w:t>
      </w:r>
      <w:r w:rsidR="00011B0F">
        <w:rPr>
          <w:rFonts w:asciiTheme="minorHAnsi" w:hAnsiTheme="minorHAnsi" w:cstheme="minorHAnsi"/>
        </w:rPr>
        <w:t xml:space="preserve">obciążenia rachunku </w:t>
      </w:r>
      <w:r w:rsidR="004D7E9A">
        <w:rPr>
          <w:rFonts w:asciiTheme="minorHAnsi" w:hAnsiTheme="minorHAnsi" w:cstheme="minorHAnsi"/>
        </w:rPr>
        <w:t>płatniczego Beneficjenta</w:t>
      </w:r>
      <w:r w:rsidR="00EB51C3" w:rsidRPr="00880616">
        <w:rPr>
          <w:rFonts w:asciiTheme="minorHAnsi" w:hAnsiTheme="minorHAnsi" w:cstheme="minorHAnsi"/>
        </w:rPr>
        <w:t>.</w:t>
      </w:r>
    </w:p>
    <w:bookmarkEnd w:id="58"/>
    <w:p w14:paraId="6290AB16" w14:textId="77777777" w:rsidR="0091669C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niedokonania zwrotu środków zgodnie z ust. 1 </w:t>
      </w:r>
      <w:r w:rsidR="00885F27" w:rsidRPr="00880616">
        <w:rPr>
          <w:rFonts w:asciiTheme="minorHAnsi" w:hAnsiTheme="minorHAnsi" w:cstheme="minorHAnsi"/>
          <w:sz w:val="24"/>
          <w:szCs w:val="24"/>
        </w:rPr>
        <w:t xml:space="preserve">oraz </w:t>
      </w:r>
      <w:r w:rsidRPr="00880616">
        <w:rPr>
          <w:rFonts w:asciiTheme="minorHAnsi" w:hAnsiTheme="minorHAnsi" w:cstheme="minorHAnsi"/>
          <w:sz w:val="24"/>
          <w:szCs w:val="24"/>
        </w:rPr>
        <w:t xml:space="preserve">3-4, stosuje się odpowiednio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§</w:t>
      </w:r>
      <w:r w:rsidR="00B1191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 </w:t>
      </w:r>
      <w:r w:rsidR="00074194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</w:t>
      </w:r>
      <w:r w:rsidR="00C00A9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1</w:t>
      </w:r>
      <w:r w:rsidR="00B1191B" w:rsidRPr="00880616">
        <w:rPr>
          <w:rFonts w:asciiTheme="minorHAnsi" w:hAnsiTheme="minorHAnsi" w:cstheme="minorHAnsi"/>
          <w:sz w:val="24"/>
          <w:szCs w:val="24"/>
        </w:rPr>
        <w:t> 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mowy.</w:t>
      </w:r>
    </w:p>
    <w:p w14:paraId="63005AC9" w14:textId="77777777" w:rsidR="00A04645" w:rsidRPr="00880616" w:rsidRDefault="00E91936" w:rsidP="0094076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54362C" w:rsidRPr="00880616">
        <w:rPr>
          <w:rFonts w:asciiTheme="minorHAnsi" w:hAnsiTheme="minorHAnsi" w:cstheme="minorHAnsi"/>
          <w:sz w:val="24"/>
          <w:szCs w:val="24"/>
        </w:rPr>
        <w:t>29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FA7AB29" w14:textId="77777777" w:rsidR="00EC6698" w:rsidRPr="00880616" w:rsidRDefault="00EC6698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Rozwiązanie Umowy pozostaje bez wpływu na obowiązek przechowywania kompletnej dokumentacji związanej z realizacją Projektu uregulowany w § 18 Umowy. </w:t>
      </w:r>
    </w:p>
    <w:p w14:paraId="7E5E0B13" w14:textId="77777777" w:rsidR="00A04645" w:rsidRPr="00880616" w:rsidRDefault="00A04645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Przepis ust. 1 nie obejmuje sytuacji, gdy w związku z rozwiązaniem </w:t>
      </w:r>
      <w:r w:rsidR="001E3FF3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 Beneficjent jest zobowiązany do zwrotu całości otrzymanego dofinansowania.</w:t>
      </w:r>
    </w:p>
    <w:p w14:paraId="78DBC72B" w14:textId="77777777" w:rsidR="00A96DC0" w:rsidRPr="00880616" w:rsidRDefault="00A96DC0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cs="Calibri"/>
          <w:sz w:val="24"/>
          <w:szCs w:val="24"/>
        </w:rPr>
        <w:t>W przypadku rozwiązania Umowy Beneficjentowi nie przysługuje odszkodowanie.</w:t>
      </w:r>
    </w:p>
    <w:p w14:paraId="2274B2C9" w14:textId="77777777" w:rsidR="000F2039" w:rsidRPr="00880616" w:rsidRDefault="00A04645" w:rsidP="005B4885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9" w:name="_Hlk96504014"/>
      <w:r w:rsidRPr="00880616">
        <w:rPr>
          <w:rFonts w:asciiTheme="minorHAnsi" w:hAnsiTheme="minorHAnsi" w:cstheme="minorHAnsi"/>
          <w:sz w:val="24"/>
          <w:szCs w:val="24"/>
        </w:rPr>
        <w:t>Postanowienia końcowe</w:t>
      </w:r>
    </w:p>
    <w:bookmarkEnd w:id="59"/>
    <w:p w14:paraId="71FB8DBA" w14:textId="77777777" w:rsidR="00A04645" w:rsidRPr="00880616" w:rsidRDefault="00A04645" w:rsidP="002A789D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0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A790810" w14:textId="77777777" w:rsidR="00182520" w:rsidRPr="00880616" w:rsidRDefault="00182520" w:rsidP="0013052B">
      <w:pPr>
        <w:pStyle w:val="Akapitzlist"/>
        <w:widowControl w:val="0"/>
        <w:numPr>
          <w:ilvl w:val="0"/>
          <w:numId w:val="61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6"/>
        </w:rPr>
        <w:t xml:space="preserve">sprawach nieuregulowanych </w:t>
      </w:r>
      <w:r w:rsidR="001E3FF3" w:rsidRPr="00880616">
        <w:rPr>
          <w:rFonts w:asciiTheme="minorHAnsi" w:hAnsiTheme="minorHAnsi" w:cstheme="minorHAnsi"/>
          <w:spacing w:val="-6"/>
        </w:rPr>
        <w:t>U</w:t>
      </w:r>
      <w:r w:rsidRPr="00880616">
        <w:rPr>
          <w:rFonts w:asciiTheme="minorHAnsi" w:hAnsiTheme="minorHAnsi" w:cstheme="minorHAnsi"/>
          <w:spacing w:val="-6"/>
        </w:rPr>
        <w:t xml:space="preserve">mową zastosowanie mają odpowiednie </w:t>
      </w:r>
      <w:r w:rsidR="00E238F5" w:rsidRPr="00880616">
        <w:rPr>
          <w:rFonts w:asciiTheme="minorHAnsi" w:hAnsiTheme="minorHAnsi" w:cstheme="minorHAnsi"/>
          <w:spacing w:val="-6"/>
        </w:rPr>
        <w:t>regulacje</w:t>
      </w:r>
      <w:r w:rsidRPr="00880616">
        <w:rPr>
          <w:rFonts w:asciiTheme="minorHAnsi" w:hAnsiTheme="minorHAnsi" w:cstheme="minorHAnsi"/>
          <w:spacing w:val="-6"/>
        </w:rPr>
        <w:t xml:space="preserve">  Programu,</w:t>
      </w:r>
      <w:r w:rsidRPr="00880616">
        <w:rPr>
          <w:rFonts w:asciiTheme="minorHAnsi" w:hAnsiTheme="minorHAnsi" w:cstheme="minorHAnsi"/>
        </w:rPr>
        <w:t xml:space="preserve">  </w:t>
      </w:r>
      <w:r w:rsidR="002247C9" w:rsidRPr="00880616">
        <w:rPr>
          <w:rFonts w:asciiTheme="minorHAnsi" w:hAnsiTheme="minorHAnsi" w:cstheme="minorHAnsi"/>
        </w:rPr>
        <w:t xml:space="preserve">dokumentów programowych, </w:t>
      </w:r>
      <w:r w:rsidRPr="00880616">
        <w:rPr>
          <w:rFonts w:asciiTheme="minorHAnsi" w:hAnsiTheme="minorHAnsi" w:cstheme="minorHAnsi"/>
        </w:rPr>
        <w:t xml:space="preserve">a także odpowiednie przepisy prawa </w:t>
      </w:r>
      <w:r w:rsidR="004C19C0" w:rsidRPr="00880616">
        <w:rPr>
          <w:rFonts w:asciiTheme="minorHAnsi" w:hAnsiTheme="minorHAnsi" w:cstheme="minorHAnsi"/>
        </w:rPr>
        <w:t xml:space="preserve">unijnego </w:t>
      </w:r>
      <w:r w:rsidR="000D5E7C" w:rsidRPr="00880616">
        <w:rPr>
          <w:rFonts w:asciiTheme="minorHAnsi" w:hAnsiTheme="minorHAnsi" w:cstheme="minorHAnsi"/>
        </w:rPr>
        <w:t>i </w:t>
      </w:r>
      <w:r w:rsidRPr="00880616">
        <w:rPr>
          <w:rFonts w:asciiTheme="minorHAnsi" w:hAnsiTheme="minorHAnsi" w:cstheme="minorHAnsi"/>
        </w:rPr>
        <w:t>krajowego, w szczególności:</w:t>
      </w:r>
    </w:p>
    <w:p w14:paraId="70373270" w14:textId="77777777" w:rsidR="00701BF1" w:rsidRPr="00880616" w:rsidRDefault="00701BF1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rozporządzenia ogólnego;</w:t>
      </w:r>
    </w:p>
    <w:p w14:paraId="1096F0B8" w14:textId="21E3E2EA" w:rsidR="00B96203" w:rsidRPr="00880616" w:rsidRDefault="00B96203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rozporządzeni</w:t>
      </w:r>
      <w:r w:rsidR="0037791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Parlamentu Europejskiego i Rady (UE) 2021/1057 z dnia 24 czerwca 2021 r. ustanawiające Europejski Fundusz Społeczny Plus (EFS+) oraz uchylające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rozporządzenie (UE) nr 1296/2013 (Dz. Urz. UE L 231 z 30.06.2021, str. 21, z </w:t>
      </w:r>
      <w:proofErr w:type="spellStart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późn</w:t>
      </w:r>
      <w:proofErr w:type="spellEnd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. zm.),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zwane</w:t>
      </w:r>
      <w:r w:rsidR="00DC6328">
        <w:rPr>
          <w:rFonts w:asciiTheme="minorHAnsi" w:hAnsiTheme="minorHAnsi" w:cstheme="minorHAnsi"/>
          <w:sz w:val="24"/>
          <w:szCs w:val="24"/>
        </w:rPr>
        <w:t>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dalej „rozporządzeniem w sprawie EFS+”;</w:t>
      </w:r>
    </w:p>
    <w:p w14:paraId="099D8A67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dnia 23 kwietnia 1964 r. - Kodeks cywilny</w:t>
      </w:r>
      <w:r w:rsidR="0034202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BD356CC" w14:textId="77777777" w:rsidR="00182520" w:rsidRPr="00880616" w:rsidRDefault="001D7B6A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</w:t>
      </w:r>
      <w:r w:rsidR="000077E8" w:rsidRPr="00880616">
        <w:rPr>
          <w:rFonts w:asciiTheme="minorHAnsi" w:hAnsiTheme="minorHAnsi" w:cstheme="minorHAnsi"/>
          <w:sz w:val="24"/>
          <w:szCs w:val="24"/>
        </w:rPr>
        <w:t xml:space="preserve"> z dnia 27 sierpnia 2009 r. </w:t>
      </w:r>
      <w:r w:rsidRPr="00880616">
        <w:rPr>
          <w:rFonts w:asciiTheme="minorHAnsi" w:hAnsiTheme="minorHAnsi" w:cstheme="minorHAnsi"/>
          <w:sz w:val="24"/>
          <w:szCs w:val="24"/>
        </w:rPr>
        <w:t>o finansach publicznych</w:t>
      </w:r>
      <w:r w:rsidR="00A3195D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5B5D7F4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ustawy </w:t>
      </w:r>
      <w:r w:rsidR="00A3195D" w:rsidRPr="00880616">
        <w:rPr>
          <w:rFonts w:asciiTheme="minorHAnsi" w:hAnsiTheme="minorHAnsi" w:cstheme="minorHAnsi"/>
          <w:sz w:val="24"/>
          <w:szCs w:val="24"/>
        </w:rPr>
        <w:t>wdrożeniowej;</w:t>
      </w:r>
    </w:p>
    <w:p w14:paraId="5C2A919E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</w:t>
      </w:r>
      <w:r w:rsidR="000077E8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dnia </w:t>
      </w:r>
      <w:r w:rsidR="007E0F0D" w:rsidRPr="00880616">
        <w:rPr>
          <w:rFonts w:asciiTheme="minorHAnsi" w:hAnsiTheme="minorHAnsi" w:cstheme="minorHAnsi"/>
          <w:sz w:val="24"/>
          <w:szCs w:val="24"/>
        </w:rPr>
        <w:t>11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E0F0D" w:rsidRPr="00880616">
        <w:rPr>
          <w:rFonts w:asciiTheme="minorHAnsi" w:hAnsiTheme="minorHAnsi" w:cstheme="minorHAnsi"/>
          <w:sz w:val="24"/>
          <w:szCs w:val="24"/>
        </w:rPr>
        <w:t>września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20</w:t>
      </w:r>
      <w:r w:rsidR="007E0F0D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 xml:space="preserve"> r.</w:t>
      </w:r>
      <w:r w:rsidR="00216212" w:rsidRPr="00880616">
        <w:rPr>
          <w:rFonts w:asciiTheme="minorHAnsi" w:hAnsiTheme="minorHAnsi" w:cstheme="minorHAnsi"/>
          <w:sz w:val="24"/>
          <w:szCs w:val="24"/>
        </w:rPr>
        <w:t xml:space="preserve"> -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Prawo zamówień publicznych</w:t>
      </w:r>
      <w:r w:rsidR="00F3594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8213C7A" w14:textId="77777777" w:rsidR="00182520" w:rsidRPr="00880616" w:rsidRDefault="00B567EF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rozporządzenia Ministra Funduszy i Polityki Regionalnej z dnia 21 września 2022 r. w sprawie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zaliczek w ramach programów finansowanych z udziałem środków europejskich</w:t>
      </w:r>
      <w:r w:rsidR="00F3594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;</w:t>
      </w:r>
    </w:p>
    <w:p w14:paraId="5E1A0B9B" w14:textId="53DD1984" w:rsidR="00182520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rozporządzeni</w:t>
      </w:r>
      <w:r w:rsidR="00A3195D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154BA" w:rsidRPr="00880616">
        <w:rPr>
          <w:rFonts w:asciiTheme="minorHAnsi" w:hAnsiTheme="minorHAnsi" w:cstheme="minorHAnsi"/>
          <w:sz w:val="24"/>
          <w:szCs w:val="24"/>
        </w:rPr>
        <w:t xml:space="preserve">Ministra Funduszy i Polityki Regionalnej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z dnia </w:t>
      </w:r>
      <w:r w:rsidR="00AB46B3">
        <w:rPr>
          <w:rFonts w:asciiTheme="minorHAnsi" w:hAnsiTheme="minorHAnsi" w:cstheme="minorHAnsi"/>
          <w:sz w:val="24"/>
          <w:szCs w:val="24"/>
        </w:rPr>
        <w:t>20</w:t>
      </w:r>
      <w:r w:rsidR="00AB46B3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B46B3">
        <w:rPr>
          <w:rFonts w:asciiTheme="minorHAnsi" w:hAnsiTheme="minorHAnsi" w:cstheme="minorHAnsi"/>
          <w:sz w:val="24"/>
          <w:szCs w:val="24"/>
        </w:rPr>
        <w:t>grudnia</w:t>
      </w:r>
      <w:r w:rsidR="00AB46B3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2022 </w:t>
      </w:r>
      <w:r w:rsidR="00587EF6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r. </w:t>
      </w:r>
      <w:r w:rsidR="001154BA" w:rsidRPr="00880616">
        <w:rPr>
          <w:rFonts w:asciiTheme="minorHAnsi" w:hAnsiTheme="minorHAnsi" w:cstheme="minorHAnsi"/>
          <w:sz w:val="24"/>
          <w:szCs w:val="24"/>
        </w:rPr>
        <w:t xml:space="preserve">w sprawie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udzielania pomocy de </w:t>
      </w:r>
      <w:proofErr w:type="spellStart"/>
      <w:r w:rsidR="00F53ABD" w:rsidRPr="00880616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F53AB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B46B3">
        <w:rPr>
          <w:rFonts w:asciiTheme="minorHAnsi" w:hAnsiTheme="minorHAnsi" w:cstheme="minorHAnsi"/>
          <w:sz w:val="24"/>
          <w:szCs w:val="24"/>
        </w:rPr>
        <w:t xml:space="preserve">oraz pomocy publicznej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w ramach </w:t>
      </w:r>
      <w:r w:rsidR="00AB46B3">
        <w:rPr>
          <w:rFonts w:asciiTheme="minorHAnsi" w:hAnsiTheme="minorHAnsi" w:cstheme="minorHAnsi"/>
          <w:sz w:val="24"/>
          <w:szCs w:val="24"/>
        </w:rPr>
        <w:t xml:space="preserve">programów finansowanych z Europejskiego Funduszu Społecznego Plus (EFS+) </w:t>
      </w:r>
      <w:r w:rsidR="00F53ABD" w:rsidRPr="00880616">
        <w:rPr>
          <w:rFonts w:asciiTheme="minorHAnsi" w:hAnsiTheme="minorHAnsi" w:cstheme="minorHAnsi"/>
          <w:sz w:val="24"/>
          <w:szCs w:val="24"/>
        </w:rPr>
        <w:t>na lata 2021–2027</w:t>
      </w:r>
      <w:r w:rsidR="00587EF6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7D3F27D" w14:textId="0CDF1F13" w:rsidR="008D63C8" w:rsidRPr="00880616" w:rsidRDefault="008D63C8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ustaw</w:t>
      </w:r>
      <w:r w:rsidR="00072734">
        <w:rPr>
          <w:rFonts w:asciiTheme="minorHAnsi" w:hAnsiTheme="minorHAnsi" w:cstheme="minorHAnsi"/>
          <w:sz w:val="24"/>
          <w:szCs w:val="24"/>
        </w:rPr>
        <w:t>y</w:t>
      </w:r>
      <w:r>
        <w:rPr>
          <w:rFonts w:asciiTheme="minorHAnsi" w:hAnsiTheme="minorHAnsi" w:cstheme="minorHAnsi"/>
          <w:sz w:val="24"/>
          <w:szCs w:val="24"/>
        </w:rPr>
        <w:t xml:space="preserve"> z dnia 30 kwietnia 2004 r. o postępowaniu w sprawach dotyczących pomocy publicznej;</w:t>
      </w:r>
    </w:p>
    <w:p w14:paraId="283C19BE" w14:textId="77777777" w:rsidR="00B048B1" w:rsidRPr="00880616" w:rsidRDefault="00182520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dnia 29 września 1994 r. o rachunkowości</w:t>
      </w:r>
      <w:r w:rsidR="00F3594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4B45F19" w14:textId="77777777" w:rsidR="00182520" w:rsidRPr="00880616" w:rsidRDefault="00182520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ustawy z dnia 26 czerwca 1974 r. – </w:t>
      </w:r>
      <w:r w:rsidR="00F3594E" w:rsidRPr="00880616">
        <w:rPr>
          <w:rFonts w:asciiTheme="minorHAnsi" w:hAnsiTheme="minorHAnsi" w:cstheme="minorHAnsi"/>
          <w:sz w:val="24"/>
          <w:szCs w:val="24"/>
        </w:rPr>
        <w:t>Kodeks pracy</w:t>
      </w:r>
      <w:r w:rsidR="00B02B63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36B10A17" w14:textId="77777777" w:rsidR="0033451E" w:rsidRPr="00880616" w:rsidRDefault="007B6482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rozporządzenia Ministra Rozwoju z dnia</w:t>
      </w:r>
      <w:r w:rsidR="00E93A80" w:rsidRPr="00880616">
        <w:rPr>
          <w:rFonts w:asciiTheme="minorHAnsi" w:hAnsiTheme="minorHAnsi" w:cstheme="minorHAnsi"/>
          <w:sz w:val="24"/>
          <w:szCs w:val="24"/>
        </w:rPr>
        <w:t xml:space="preserve"> 29</w:t>
      </w:r>
      <w:r w:rsidR="004866E6" w:rsidRPr="00880616">
        <w:rPr>
          <w:rFonts w:asciiTheme="minorHAnsi" w:hAnsiTheme="minorHAnsi" w:cstheme="minorHAnsi"/>
          <w:sz w:val="24"/>
          <w:szCs w:val="24"/>
        </w:rPr>
        <w:t xml:space="preserve"> stycznia </w:t>
      </w:r>
      <w:r w:rsidR="00E93A80" w:rsidRPr="00880616">
        <w:rPr>
          <w:rFonts w:asciiTheme="minorHAnsi" w:hAnsiTheme="minorHAnsi" w:cstheme="minorHAnsi"/>
          <w:sz w:val="24"/>
          <w:szCs w:val="24"/>
        </w:rPr>
        <w:t xml:space="preserve">2016 r. </w:t>
      </w:r>
      <w:r w:rsidR="00882D9C" w:rsidRPr="00880616">
        <w:rPr>
          <w:rFonts w:asciiTheme="minorHAnsi" w:hAnsiTheme="minorHAnsi" w:cstheme="minorHAnsi"/>
          <w:sz w:val="24"/>
          <w:szCs w:val="24"/>
        </w:rPr>
        <w:t>sprawie warunków obniżania wartości korekt finansowych oraz wydatków poniesionych nieprawidłowo związanych z udzielaniem zamówień</w:t>
      </w:r>
      <w:r w:rsidR="0033451E" w:rsidRPr="00880616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40DCDD30" w14:textId="77777777" w:rsidR="005C4DC4" w:rsidRPr="00880616" w:rsidRDefault="005C4DC4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rozporządzenia Rady Ministrów z dnia 7 maja 2021 r. w sprawie określenia działań informacyjnych podejmowanych przez podmioty realizujące zadania finansowane lub dofinansowane z budżetu państwa lub z państwowych funduszy celowych;</w:t>
      </w:r>
    </w:p>
    <w:p w14:paraId="741E4331" w14:textId="6428B285" w:rsidR="0033451E" w:rsidRPr="00880616" w:rsidRDefault="0033451E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bookmarkStart w:id="60" w:name="_Hlk40773787"/>
      <w:r w:rsidRPr="00880616">
        <w:rPr>
          <w:rFonts w:asciiTheme="minorHAnsi" w:hAnsiTheme="minorHAnsi" w:cstheme="minorHAnsi"/>
          <w:sz w:val="24"/>
          <w:szCs w:val="24"/>
        </w:rPr>
        <w:t xml:space="preserve">ustawy z dnia 19 lipca 2019 r. o </w:t>
      </w:r>
      <w:r w:rsidR="0041354A" w:rsidRPr="00880616">
        <w:rPr>
          <w:rFonts w:asciiTheme="minorHAnsi" w:hAnsiTheme="minorHAnsi" w:cstheme="minorHAnsi"/>
          <w:sz w:val="24"/>
          <w:szCs w:val="24"/>
        </w:rPr>
        <w:t>zapewni</w:t>
      </w:r>
      <w:r w:rsidR="0041354A">
        <w:rPr>
          <w:rFonts w:asciiTheme="minorHAnsi" w:hAnsiTheme="minorHAnsi" w:cstheme="minorHAnsi"/>
          <w:sz w:val="24"/>
          <w:szCs w:val="24"/>
        </w:rPr>
        <w:t>a</w:t>
      </w:r>
      <w:r w:rsidR="0041354A" w:rsidRPr="00880616">
        <w:rPr>
          <w:rFonts w:asciiTheme="minorHAnsi" w:hAnsiTheme="minorHAnsi" w:cstheme="minorHAnsi"/>
          <w:sz w:val="24"/>
          <w:szCs w:val="24"/>
        </w:rPr>
        <w:t xml:space="preserve">niu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dostępności osobom ze szczególnymi potrzebami; </w:t>
      </w:r>
    </w:p>
    <w:p w14:paraId="480496F3" w14:textId="54B4BF84" w:rsidR="0033451E" w:rsidRDefault="0033451E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4 kwietnia 2019 r. o dostępności cyfrowej stron internetowych i aplikacji mobilnych</w:t>
      </w:r>
      <w:r w:rsidR="0041354A">
        <w:rPr>
          <w:rFonts w:asciiTheme="minorHAnsi" w:hAnsiTheme="minorHAnsi" w:cstheme="minorHAnsi"/>
          <w:sz w:val="24"/>
          <w:szCs w:val="24"/>
        </w:rPr>
        <w:t xml:space="preserve"> podmiotów publicznych</w:t>
      </w:r>
      <w:r w:rsidR="00514B77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5241A39" w14:textId="458D19D1" w:rsidR="00AC5B39" w:rsidRPr="00880616" w:rsidRDefault="00AC5B39" w:rsidP="003467B8">
      <w:pPr>
        <w:pStyle w:val="Akapitzlist"/>
        <w:widowControl w:val="0"/>
        <w:numPr>
          <w:ilvl w:val="0"/>
          <w:numId w:val="61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wsparcia stanowiącego pomoc publiczną udzielaną przez Instytucję </w:t>
      </w:r>
      <w:r w:rsidRPr="00072734">
        <w:rPr>
          <w:rFonts w:asciiTheme="minorHAnsi" w:hAnsiTheme="minorHAnsi" w:cstheme="minorHAnsi"/>
          <w:spacing w:val="-4"/>
        </w:rPr>
        <w:t xml:space="preserve">Pośredniczącą/pomoc de </w:t>
      </w:r>
      <w:proofErr w:type="spellStart"/>
      <w:r w:rsidRPr="00072734">
        <w:rPr>
          <w:rFonts w:asciiTheme="minorHAnsi" w:hAnsiTheme="minorHAnsi" w:cstheme="minorHAnsi"/>
          <w:spacing w:val="-4"/>
        </w:rPr>
        <w:t>minimis</w:t>
      </w:r>
      <w:proofErr w:type="spellEnd"/>
      <w:r w:rsidRPr="00072734">
        <w:rPr>
          <w:rFonts w:asciiTheme="minorHAnsi" w:hAnsiTheme="minorHAnsi" w:cstheme="minorHAnsi"/>
          <w:spacing w:val="-4"/>
        </w:rPr>
        <w:t xml:space="preserve"> udzielaną przez Instytucję Pośredniczącą lub Beneficjenta</w:t>
      </w:r>
      <w:r>
        <w:rPr>
          <w:rFonts w:asciiTheme="minorHAnsi" w:hAnsiTheme="minorHAnsi" w:cstheme="minorHAnsi"/>
        </w:rPr>
        <w:t xml:space="preserve"> i/</w:t>
      </w:r>
      <w:r w:rsidRPr="00072734">
        <w:rPr>
          <w:rFonts w:asciiTheme="minorHAnsi" w:hAnsiTheme="minorHAnsi" w:cstheme="minorHAnsi"/>
          <w:spacing w:val="-4"/>
        </w:rPr>
        <w:t>lub Partnera w ramach realizacji Projektu, mają zastosowanie wszelkie właściwe przepisy</w:t>
      </w:r>
      <w:r>
        <w:rPr>
          <w:rFonts w:asciiTheme="minorHAnsi" w:hAnsiTheme="minorHAnsi" w:cstheme="minorHAnsi"/>
        </w:rPr>
        <w:t xml:space="preserve"> prawa wspólnotowego i krajowego dotyczące zasad udzielania tej pomocy, obowiązujące w momencie podpisania Umowy z </w:t>
      </w:r>
      <w:r w:rsidR="003467B8" w:rsidRPr="00A56D23">
        <w:rPr>
          <w:rFonts w:asciiTheme="minorHAnsi" w:hAnsiTheme="minorHAnsi" w:cstheme="minorHAnsi"/>
        </w:rPr>
        <w:t>Beneficjentem</w:t>
      </w:r>
      <w:r w:rsidR="002D29FD" w:rsidRPr="00A56D23">
        <w:rPr>
          <w:rStyle w:val="Odwoanieprzypisudolnego"/>
          <w:rFonts w:asciiTheme="minorHAnsi" w:hAnsiTheme="minorHAnsi" w:cstheme="minorHAnsi"/>
        </w:rPr>
        <w:footnoteReference w:id="67"/>
      </w:r>
      <w:r w:rsidR="003467B8" w:rsidRPr="00A56D23">
        <w:rPr>
          <w:rFonts w:asciiTheme="minorHAnsi" w:hAnsiTheme="minorHAnsi" w:cstheme="minorHAnsi"/>
        </w:rPr>
        <w:t>/</w:t>
      </w:r>
      <w:r w:rsidR="002D29FD" w:rsidRPr="00A56D23">
        <w:rPr>
          <w:rFonts w:asciiTheme="minorHAnsi" w:hAnsiTheme="minorHAnsi" w:cstheme="minorHAnsi"/>
        </w:rPr>
        <w:t xml:space="preserve"> Umowy z </w:t>
      </w:r>
      <w:r w:rsidR="003467B8" w:rsidRPr="00A56D23">
        <w:rPr>
          <w:rFonts w:asciiTheme="minorHAnsi" w:hAnsiTheme="minorHAnsi" w:cstheme="minorHAnsi"/>
        </w:rPr>
        <w:t>uczestnikiem</w:t>
      </w:r>
      <w:r w:rsidR="003467B8">
        <w:rPr>
          <w:rFonts w:asciiTheme="minorHAnsi" w:hAnsiTheme="minorHAnsi" w:cstheme="minorHAnsi"/>
        </w:rPr>
        <w:t xml:space="preserve"> projektu lub podmiotem objętym wsparciem</w:t>
      </w:r>
      <w:r w:rsidR="003467B8">
        <w:rPr>
          <w:rStyle w:val="Odwoanieprzypisudolnego"/>
          <w:rFonts w:asciiTheme="minorHAnsi" w:hAnsiTheme="minorHAnsi" w:cstheme="minorHAnsi"/>
        </w:rPr>
        <w:footnoteReference w:id="68"/>
      </w:r>
      <w:r w:rsidR="003467B8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bookmarkEnd w:id="60"/>
    <w:p w14:paraId="731FD4B2" w14:textId="77777777" w:rsidR="000F2039" w:rsidRPr="00880616" w:rsidRDefault="00A04645" w:rsidP="00DB1164">
      <w:pPr>
        <w:pStyle w:val="Nagwek3"/>
        <w:spacing w:before="24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72FAA80" w14:textId="77777777" w:rsidR="00581892" w:rsidRPr="00880616" w:rsidRDefault="00A04645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Spory związane z realizacją </w:t>
      </w:r>
      <w:r w:rsidR="001E3FF3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mowy </w:t>
      </w:r>
      <w:r w:rsidR="00DD3A85" w:rsidRPr="00880616">
        <w:rPr>
          <w:rFonts w:asciiTheme="minorHAnsi" w:hAnsiTheme="minorHAnsi" w:cstheme="minorHAnsi"/>
        </w:rPr>
        <w:t>S</w:t>
      </w:r>
      <w:r w:rsidRPr="00880616">
        <w:rPr>
          <w:rFonts w:asciiTheme="minorHAnsi" w:hAnsiTheme="minorHAnsi" w:cstheme="minorHAnsi"/>
        </w:rPr>
        <w:t>trony będą starały się rozwiązać polubownie.</w:t>
      </w:r>
    </w:p>
    <w:p w14:paraId="6AACB176" w14:textId="712E452A" w:rsidR="00FD7F81" w:rsidRPr="00880616" w:rsidRDefault="00A04645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braku porozumienia spór będzie podlegał rozstrzygnięciu przez sąd powszechny właściwy dla siedziby Instytucji </w:t>
      </w:r>
      <w:r w:rsidR="005B4885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.</w:t>
      </w:r>
    </w:p>
    <w:p w14:paraId="7E20E836" w14:textId="77777777" w:rsidR="00514B77" w:rsidRPr="00880616" w:rsidRDefault="00514B77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Strony Umowy podają następujące adresy (zgodne ze wskazanymi w komparycji Umowy) dla wzajemnych doręczeń w szczególności dokumentów, pism i oświadczeń składanych w toku wykonywania Umowy:</w:t>
      </w:r>
    </w:p>
    <w:p w14:paraId="4F79527B" w14:textId="172048FB" w:rsidR="00514B77" w:rsidRPr="00880616" w:rsidRDefault="00514B77" w:rsidP="00137089">
      <w:pPr>
        <w:numPr>
          <w:ilvl w:val="0"/>
          <w:numId w:val="34"/>
        </w:numPr>
        <w:spacing w:before="60" w:after="60" w:line="271" w:lineRule="auto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Instytucja </w:t>
      </w:r>
      <w:r w:rsidR="005B488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Pośrednicząca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2021-2027:</w:t>
      </w:r>
    </w:p>
    <w:p w14:paraId="7C5E240D" w14:textId="77777777" w:rsidR="00514B77" w:rsidRPr="00880616" w:rsidRDefault="00514B77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komunikacja elektroniczna systemem CST2021: </w:t>
      </w:r>
      <w:r w:rsidR="009065DF" w:rsidRPr="00880616">
        <w:rPr>
          <w:rStyle w:val="Hipercze"/>
          <w:rFonts w:asciiTheme="minorHAnsi" w:eastAsia="Times New Roman" w:hAnsiTheme="minorHAnsi" w:cstheme="minorHAnsi"/>
          <w:iCs/>
          <w:sz w:val="24"/>
          <w:szCs w:val="24"/>
          <w:lang w:eastAsia="pl-PL"/>
        </w:rPr>
        <w:t>https://sso.cst2021.gov.pl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14:paraId="429A1217" w14:textId="1CC6C28F" w:rsidR="00514B77" w:rsidRDefault="00382624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k</w:t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omunikacja elektroniczna </w:t>
      </w:r>
      <w:r w:rsidR="00F32B39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poprzez</w:t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</w:t>
      </w:r>
      <w:proofErr w:type="spellStart"/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ePUAP</w:t>
      </w:r>
      <w:proofErr w:type="spellEnd"/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:</w:t>
      </w:r>
      <w:r w:rsidR="00832756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 </w:t>
      </w:r>
      <w:r w:rsidR="00832756" w:rsidRPr="00880616">
        <w:rPr>
          <w:rFonts w:asciiTheme="minorHAnsi" w:hAnsiTheme="minorHAnsi" w:cs="Arial"/>
          <w:color w:val="000000"/>
          <w:sz w:val="24"/>
          <w:szCs w:val="24"/>
        </w:rPr>
        <w:t>/x6x6e54mt5/</w:t>
      </w:r>
      <w:proofErr w:type="spellStart"/>
      <w:r w:rsidR="00832756" w:rsidRPr="00880616">
        <w:rPr>
          <w:rFonts w:asciiTheme="minorHAnsi" w:hAnsiTheme="minorHAnsi" w:cs="Arial"/>
          <w:color w:val="000000"/>
          <w:sz w:val="24"/>
          <w:szCs w:val="24"/>
        </w:rPr>
        <w:t>SkrytkaESP</w:t>
      </w:r>
      <w:proofErr w:type="spellEnd"/>
      <w:r w:rsidR="00653243">
        <w:rPr>
          <w:rStyle w:val="Odwoanieprzypisudolnego"/>
          <w:rFonts w:asciiTheme="minorHAnsi" w:hAnsiTheme="minorHAnsi" w:cs="Arial"/>
          <w:color w:val="000000"/>
          <w:sz w:val="24"/>
          <w:szCs w:val="24"/>
        </w:rPr>
        <w:footnoteReference w:id="69"/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19318C2F" w14:textId="7B392D46" w:rsidR="00653243" w:rsidRPr="00880616" w:rsidRDefault="00653243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komunikacja elektroniczna poprzez adres do e-Doręczeń: </w:t>
      </w:r>
      <w:r w:rsidRPr="00653243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AE:PL-15312-54843-IWVSW-34</w:t>
      </w:r>
      <w:r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  <w:lang w:eastAsia="pl-PL"/>
        </w:rPr>
        <w:footnoteReference w:id="70"/>
      </w: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52AF97AA" w14:textId="7484C47B" w:rsidR="00514B77" w:rsidRPr="00880616" w:rsidRDefault="00514B77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komunikacja </w:t>
      </w:r>
      <w:r w:rsidR="00382624"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papierowa</w:t>
      </w: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Instytucja </w:t>
      </w:r>
      <w:r w:rsidR="00832756"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Pośrednicząca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</w:t>
      </w: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</w:t>
      </w:r>
      <w:r w:rsidR="00832756" w:rsidRPr="00880616">
        <w:rPr>
          <w:rFonts w:cs="Calibri"/>
          <w:spacing w:val="-4"/>
          <w:sz w:val="24"/>
          <w:szCs w:val="24"/>
        </w:rPr>
        <w:t>Dolnośląski Wojewódzki Urząd Pracy – Filia we Wrocławiu,</w:t>
      </w:r>
      <w:r w:rsidR="00832756" w:rsidRPr="00880616">
        <w:rPr>
          <w:rFonts w:cs="Calibri"/>
          <w:sz w:val="24"/>
          <w:szCs w:val="24"/>
        </w:rPr>
        <w:t xml:space="preserve"> ul. </w:t>
      </w:r>
      <w:r w:rsidR="00832756" w:rsidRPr="00880616">
        <w:rPr>
          <w:rFonts w:cs="Calibri"/>
          <w:spacing w:val="-4"/>
          <w:sz w:val="24"/>
          <w:szCs w:val="24"/>
        </w:rPr>
        <w:t>Eugeniusza Kwiatkowskiego 4, 52-326 Wrocław</w:t>
      </w:r>
      <w:r w:rsidR="00832756" w:rsidRPr="00880616" w:rsidDel="00832756">
        <w:rPr>
          <w:rFonts w:asciiTheme="minorHAnsi" w:eastAsia="Times New Roman" w:hAnsiTheme="minorHAnsi" w:cstheme="minorHAnsi"/>
          <w:bCs/>
          <w:i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bCs/>
          <w:i/>
          <w:iCs/>
          <w:sz w:val="24"/>
          <w:szCs w:val="24"/>
          <w:vertAlign w:val="superscript"/>
          <w:lang w:eastAsia="pl-PL"/>
        </w:rPr>
        <w:footnoteReference w:id="71"/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355A3471" w14:textId="77777777" w:rsidR="00514B77" w:rsidRPr="00880616" w:rsidRDefault="00514B77" w:rsidP="00137089">
      <w:pPr>
        <w:numPr>
          <w:ilvl w:val="0"/>
          <w:numId w:val="34"/>
        </w:numPr>
        <w:spacing w:before="60" w:after="60" w:line="271" w:lineRule="auto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Beneficjent: </w:t>
      </w:r>
    </w:p>
    <w:p w14:paraId="609AAB2A" w14:textId="69960E66" w:rsidR="00514B77" w:rsidRPr="00880616" w:rsidRDefault="00514B77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 xml:space="preserve">komunikacja elektroniczna systemem CST2021: </w:t>
      </w:r>
      <w:r w:rsidR="009A5EEA" w:rsidRPr="009A5EEA">
        <w:rPr>
          <w:rFonts w:asciiTheme="minorHAnsi" w:hAnsiTheme="minorHAnsi" w:cstheme="minorHAnsi"/>
          <w:iCs/>
        </w:rPr>
        <w:t>https://sso.cst2021.gov.pl</w:t>
      </w:r>
      <w:r w:rsidRPr="00880616">
        <w:rPr>
          <w:rFonts w:asciiTheme="minorHAnsi" w:hAnsiTheme="minorHAnsi" w:cstheme="minorHAnsi"/>
          <w:iCs/>
        </w:rPr>
        <w:t>;</w:t>
      </w:r>
    </w:p>
    <w:p w14:paraId="28A55B7A" w14:textId="77777777" w:rsidR="00514B77" w:rsidRPr="00880616" w:rsidRDefault="00514B77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 xml:space="preserve">komunikacja elektroniczna </w:t>
      </w:r>
      <w:r w:rsidR="00F32B39" w:rsidRPr="00880616">
        <w:rPr>
          <w:rFonts w:asciiTheme="minorHAnsi" w:hAnsiTheme="minorHAnsi" w:cstheme="minorHAnsi"/>
          <w:iCs/>
        </w:rPr>
        <w:t xml:space="preserve">poprzez </w:t>
      </w:r>
      <w:proofErr w:type="spellStart"/>
      <w:r w:rsidRPr="00880616">
        <w:rPr>
          <w:rFonts w:asciiTheme="minorHAnsi" w:hAnsiTheme="minorHAnsi" w:cstheme="minorHAnsi"/>
          <w:iCs/>
        </w:rPr>
        <w:t>ePUAP</w:t>
      </w:r>
      <w:proofErr w:type="spellEnd"/>
      <w:r w:rsidRPr="00880616">
        <w:rPr>
          <w:rFonts w:asciiTheme="minorHAnsi" w:hAnsiTheme="minorHAnsi" w:cstheme="minorHAnsi"/>
          <w:iCs/>
        </w:rPr>
        <w:t> ………………</w:t>
      </w:r>
      <w:r w:rsidR="0040362A" w:rsidRPr="00880616">
        <w:rPr>
          <w:rFonts w:asciiTheme="minorHAnsi" w:hAnsiTheme="minorHAnsi" w:cstheme="minorHAnsi"/>
          <w:iCs/>
        </w:rPr>
        <w:t>……………………………..</w:t>
      </w:r>
      <w:r w:rsidRPr="00880616">
        <w:rPr>
          <w:rFonts w:asciiTheme="minorHAnsi" w:hAnsiTheme="minorHAnsi" w:cstheme="minorHAnsi"/>
          <w:iCs/>
        </w:rPr>
        <w:t>…</w:t>
      </w:r>
      <w:r w:rsidR="00F32B39" w:rsidRPr="00880616">
        <w:rPr>
          <w:rFonts w:asciiTheme="minorHAnsi" w:hAnsiTheme="minorHAnsi" w:cstheme="minorHAnsi"/>
          <w:iCs/>
        </w:rPr>
        <w:t>…..</w:t>
      </w:r>
      <w:r w:rsidRPr="00880616">
        <w:rPr>
          <w:rFonts w:asciiTheme="minorHAnsi" w:hAnsiTheme="minorHAnsi" w:cstheme="minorHAnsi"/>
          <w:iCs/>
        </w:rPr>
        <w:t>…</w:t>
      </w:r>
      <w:r w:rsidRPr="00880616">
        <w:rPr>
          <w:rFonts w:asciiTheme="minorHAnsi" w:hAnsiTheme="minorHAnsi" w:cstheme="minorHAnsi"/>
          <w:bCs/>
          <w:iCs/>
        </w:rPr>
        <w:t>.;</w:t>
      </w:r>
    </w:p>
    <w:p w14:paraId="6AB31C67" w14:textId="77777777" w:rsidR="00382624" w:rsidRPr="00880616" w:rsidRDefault="00382624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>komunikacja elektroniczna poprze adres do e-Doręczeń: ……………………………</w:t>
      </w:r>
      <w:r w:rsidR="00F32B39" w:rsidRPr="00880616">
        <w:rPr>
          <w:rFonts w:asciiTheme="minorHAnsi" w:hAnsiTheme="minorHAnsi" w:cstheme="minorHAnsi"/>
          <w:iCs/>
        </w:rPr>
        <w:t>..</w:t>
      </w:r>
      <w:r w:rsidRPr="00880616">
        <w:rPr>
          <w:rFonts w:asciiTheme="minorHAnsi" w:hAnsiTheme="minorHAnsi" w:cstheme="minorHAnsi"/>
          <w:iCs/>
        </w:rPr>
        <w:t>…….;</w:t>
      </w:r>
    </w:p>
    <w:p w14:paraId="74558763" w14:textId="77777777" w:rsidR="00514B77" w:rsidRPr="00880616" w:rsidRDefault="00382624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lastRenderedPageBreak/>
        <w:t xml:space="preserve">komunikacja papierowa: </w:t>
      </w:r>
      <w:r w:rsidR="00514B77" w:rsidRPr="00880616">
        <w:rPr>
          <w:rFonts w:asciiTheme="minorHAnsi" w:hAnsiTheme="minorHAnsi" w:cstheme="minorHAnsi"/>
          <w:iCs/>
        </w:rPr>
        <w:t>…………………………………………</w:t>
      </w:r>
      <w:r w:rsidR="0040362A" w:rsidRPr="00880616">
        <w:rPr>
          <w:rFonts w:asciiTheme="minorHAnsi" w:hAnsiTheme="minorHAnsi" w:cstheme="minorHAnsi"/>
          <w:iCs/>
        </w:rPr>
        <w:t>…………………………..</w:t>
      </w:r>
      <w:r w:rsidR="00514B77" w:rsidRPr="00880616">
        <w:rPr>
          <w:rFonts w:asciiTheme="minorHAnsi" w:hAnsiTheme="minorHAnsi" w:cstheme="minorHAnsi"/>
          <w:iCs/>
        </w:rPr>
        <w:t>………………;</w:t>
      </w:r>
    </w:p>
    <w:p w14:paraId="1037D75B" w14:textId="77777777" w:rsidR="00514B77" w:rsidRPr="00880616" w:rsidRDefault="00514B77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Strona Umowy, której adres wskazany w ust. </w:t>
      </w:r>
      <w:r w:rsidR="00334965" w:rsidRPr="00880616">
        <w:rPr>
          <w:rFonts w:asciiTheme="minorHAnsi" w:hAnsiTheme="minorHAnsi" w:cstheme="minorHAnsi"/>
          <w:spacing w:val="-4"/>
        </w:rPr>
        <w:t xml:space="preserve">3 </w:t>
      </w:r>
      <w:r w:rsidRPr="00880616">
        <w:rPr>
          <w:rFonts w:asciiTheme="minorHAnsi" w:hAnsiTheme="minorHAnsi" w:cstheme="minorHAnsi"/>
          <w:spacing w:val="-4"/>
        </w:rPr>
        <w:t>uległ zmianie, jest zobowiązana do pisemnego</w:t>
      </w:r>
      <w:r w:rsidRPr="00880616">
        <w:rPr>
          <w:rFonts w:asciiTheme="minorHAnsi" w:hAnsiTheme="minorHAnsi" w:cstheme="minorHAnsi"/>
        </w:rPr>
        <w:t xml:space="preserve"> powiadomienia drugiej Strony Umowy o swoim nowym adresie. Zmiany związane z aktualizacją adresu siedziby Beneficjenta i/lub Partner</w:t>
      </w:r>
      <w:r w:rsidR="00EF3BB4" w:rsidRPr="00880616">
        <w:rPr>
          <w:rFonts w:asciiTheme="minorHAnsi" w:hAnsiTheme="minorHAnsi" w:cstheme="minorHAnsi"/>
        </w:rPr>
        <w:t>a</w:t>
      </w:r>
      <w:r w:rsidRPr="00880616">
        <w:rPr>
          <w:rFonts w:asciiTheme="minorHAnsi" w:hAnsiTheme="minorHAnsi" w:cstheme="minorHAnsi"/>
        </w:rPr>
        <w:t xml:space="preserve"> nie wymagają sporządzenia aneksu do Umowy. W</w:t>
      </w:r>
      <w:r w:rsidR="00E93847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przypadku braku powiadomienia o zmianie adresu, skuteczna będzie korespondencja wysyłana na adres dotychczasowy.</w:t>
      </w:r>
    </w:p>
    <w:p w14:paraId="494D713C" w14:textId="77777777" w:rsidR="000F2039" w:rsidRPr="00880616" w:rsidRDefault="00A04645" w:rsidP="0094076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2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AFDE6F6" w14:textId="77777777" w:rsidR="00E238F5" w:rsidRPr="00880616" w:rsidRDefault="00E238F5" w:rsidP="00137089">
      <w:pPr>
        <w:numPr>
          <w:ilvl w:val="0"/>
          <w:numId w:val="15"/>
        </w:numPr>
        <w:tabs>
          <w:tab w:val="clear" w:pos="72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Umowa została sporządzona w formie elektronicznej/w dwóch jednobrzmiących egzemplarzach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>po jednym dla każdej ze Stron Umowy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2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9922EE1" w14:textId="77777777" w:rsidR="00DB414E" w:rsidRPr="00880616" w:rsidRDefault="00A04645" w:rsidP="00137089">
      <w:pPr>
        <w:numPr>
          <w:ilvl w:val="0"/>
          <w:numId w:val="15"/>
        </w:numPr>
        <w:tabs>
          <w:tab w:val="clear" w:pos="72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Integralną część niniejszej </w:t>
      </w:r>
      <w:r w:rsidR="001E3FF3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 stanowią następujące załączniki</w:t>
      </w:r>
      <w:r w:rsidR="00276D15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3"/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381D3A77" w14:textId="77777777" w:rsidR="007848F4" w:rsidRPr="00880616" w:rsidRDefault="003D3789" w:rsidP="00137089">
      <w:pPr>
        <w:numPr>
          <w:ilvl w:val="1"/>
          <w:numId w:val="15"/>
        </w:numPr>
        <w:tabs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1: </w:t>
      </w:r>
      <w:r w:rsidR="00DF3BF9" w:rsidRPr="00880616">
        <w:rPr>
          <w:rFonts w:asciiTheme="minorHAnsi" w:hAnsiTheme="minorHAnsi" w:cstheme="minorHAnsi"/>
          <w:sz w:val="24"/>
          <w:szCs w:val="24"/>
        </w:rPr>
        <w:t>Pełnomocnictwo</w:t>
      </w:r>
      <w:r w:rsidR="007848F4" w:rsidRPr="00880616">
        <w:rPr>
          <w:rFonts w:asciiTheme="minorHAnsi" w:hAnsiTheme="minorHAnsi" w:cstheme="minorHAnsi"/>
          <w:sz w:val="24"/>
          <w:szCs w:val="24"/>
        </w:rPr>
        <w:t xml:space="preserve"> osób</w:t>
      </w:r>
      <w:r w:rsidR="00DF3BF9" w:rsidRPr="00880616">
        <w:rPr>
          <w:rFonts w:asciiTheme="minorHAnsi" w:hAnsiTheme="minorHAnsi" w:cstheme="minorHAnsi"/>
          <w:sz w:val="24"/>
          <w:szCs w:val="24"/>
        </w:rPr>
        <w:t>/y</w:t>
      </w:r>
      <w:r w:rsidR="007848F4" w:rsidRPr="00880616">
        <w:rPr>
          <w:rFonts w:asciiTheme="minorHAnsi" w:hAnsiTheme="minorHAnsi" w:cstheme="minorHAnsi"/>
          <w:sz w:val="24"/>
          <w:szCs w:val="24"/>
        </w:rPr>
        <w:t xml:space="preserve"> reprezentując</w:t>
      </w:r>
      <w:r w:rsidR="00DF3BF9" w:rsidRPr="00880616">
        <w:rPr>
          <w:rFonts w:asciiTheme="minorHAnsi" w:hAnsiTheme="minorHAnsi" w:cstheme="minorHAnsi"/>
          <w:sz w:val="24"/>
          <w:szCs w:val="24"/>
        </w:rPr>
        <w:t>ej/</w:t>
      </w:r>
      <w:proofErr w:type="spellStart"/>
      <w:r w:rsidR="00DF3BF9" w:rsidRPr="00880616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="00DF3BF9" w:rsidRPr="00880616">
        <w:rPr>
          <w:rFonts w:asciiTheme="minorHAnsi" w:hAnsiTheme="minorHAnsi" w:cstheme="minorHAnsi"/>
          <w:sz w:val="24"/>
          <w:szCs w:val="24"/>
        </w:rPr>
        <w:t xml:space="preserve"> Beneficjenta</w:t>
      </w:r>
      <w:r w:rsidR="007848F4" w:rsidRPr="00880616">
        <w:rPr>
          <w:rFonts w:asciiTheme="minorHAnsi" w:hAnsiTheme="minorHAnsi" w:cstheme="minorHAnsi"/>
          <w:sz w:val="24"/>
          <w:szCs w:val="24"/>
        </w:rPr>
        <w:t>;</w:t>
      </w:r>
      <w:r w:rsidR="007848F4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4"/>
      </w:r>
    </w:p>
    <w:p w14:paraId="5458C112" w14:textId="77777777" w:rsidR="00975029" w:rsidRPr="00880616" w:rsidRDefault="009650B8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załącz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nik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nr 2: Harmonogram realizacji zamówień dla Projektu w ramach </w:t>
      </w:r>
      <w:r w:rsidR="00495ABB" w:rsidRPr="00880616">
        <w:rPr>
          <w:rFonts w:asciiTheme="minorHAnsi" w:hAnsiTheme="minorHAnsi" w:cstheme="minorHAnsi"/>
          <w:spacing w:val="-4"/>
          <w:sz w:val="24"/>
          <w:szCs w:val="24"/>
        </w:rPr>
        <w:t>FEDS 2021-2027</w:t>
      </w:r>
      <w:r w:rsidR="007F07EC" w:rsidRPr="00880616">
        <w:rPr>
          <w:rFonts w:asciiTheme="minorHAnsi" w:hAnsiTheme="minorHAnsi" w:cstheme="minorHAnsi"/>
          <w:spacing w:val="-4"/>
          <w:sz w:val="24"/>
          <w:szCs w:val="24"/>
        </w:rPr>
        <w:t>;</w:t>
      </w:r>
    </w:p>
    <w:p w14:paraId="6BF3A135" w14:textId="77777777" w:rsidR="003D3789" w:rsidRPr="00880616" w:rsidRDefault="003D3789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: Oświadczenie o kwalifikowalności</w:t>
      </w:r>
      <w:r w:rsidR="00091221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6696A" w:rsidRPr="00880616">
        <w:rPr>
          <w:rFonts w:asciiTheme="minorHAnsi" w:hAnsiTheme="minorHAnsi" w:cstheme="minorHAnsi"/>
          <w:sz w:val="24"/>
          <w:szCs w:val="24"/>
        </w:rPr>
        <w:t xml:space="preserve">podatku </w:t>
      </w:r>
      <w:r w:rsidR="00091221" w:rsidRPr="00880616">
        <w:rPr>
          <w:rFonts w:asciiTheme="minorHAnsi" w:hAnsiTheme="minorHAnsi" w:cstheme="minorHAnsi"/>
          <w:sz w:val="24"/>
          <w:szCs w:val="24"/>
        </w:rPr>
        <w:t>od towar</w:t>
      </w:r>
      <w:r w:rsidR="00F6696A" w:rsidRPr="00880616">
        <w:rPr>
          <w:rFonts w:asciiTheme="minorHAnsi" w:hAnsiTheme="minorHAnsi" w:cstheme="minorHAnsi"/>
          <w:sz w:val="24"/>
          <w:szCs w:val="24"/>
        </w:rPr>
        <w:t>ów</w:t>
      </w:r>
      <w:r w:rsidR="00091221" w:rsidRPr="00880616">
        <w:rPr>
          <w:rFonts w:asciiTheme="minorHAnsi" w:hAnsiTheme="minorHAnsi" w:cstheme="minorHAnsi"/>
          <w:sz w:val="24"/>
          <w:szCs w:val="24"/>
        </w:rPr>
        <w:t xml:space="preserve"> i usług</w:t>
      </w:r>
      <w:r w:rsidR="00DF3BF9" w:rsidRPr="00880616">
        <w:rPr>
          <w:rFonts w:asciiTheme="minorHAnsi" w:hAnsiTheme="minorHAnsi" w:cstheme="minorHAnsi"/>
          <w:sz w:val="24"/>
          <w:szCs w:val="24"/>
        </w:rPr>
        <w:t>;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5"/>
      </w:r>
    </w:p>
    <w:p w14:paraId="7C7C6E01" w14:textId="77777777" w:rsidR="003D3789" w:rsidRPr="00880616" w:rsidRDefault="003D3789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880616">
        <w:rPr>
          <w:rFonts w:asciiTheme="minorHAnsi" w:hAnsiTheme="minorHAnsi" w:cstheme="minorHAnsi"/>
          <w:sz w:val="24"/>
          <w:szCs w:val="24"/>
        </w:rPr>
        <w:t>4</w:t>
      </w:r>
      <w:r w:rsidR="00696591" w:rsidRPr="00880616">
        <w:rPr>
          <w:rFonts w:asciiTheme="minorHAnsi" w:hAnsiTheme="minorHAnsi" w:cstheme="minorHAnsi"/>
          <w:sz w:val="24"/>
          <w:szCs w:val="24"/>
        </w:rPr>
        <w:t>: Harmonogram płatności;</w:t>
      </w:r>
    </w:p>
    <w:p w14:paraId="4C951107" w14:textId="77777777" w:rsidR="000749C0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5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276D15" w:rsidRPr="00880616">
        <w:rPr>
          <w:rFonts w:asciiTheme="minorHAnsi" w:hAnsiTheme="minorHAnsi" w:cstheme="minorHAnsi"/>
          <w:sz w:val="24"/>
          <w:szCs w:val="24"/>
        </w:rPr>
        <w:t>Wzór z</w:t>
      </w:r>
      <w:r w:rsidR="000749C0" w:rsidRPr="00880616">
        <w:rPr>
          <w:rFonts w:asciiTheme="minorHAnsi" w:hAnsiTheme="minorHAnsi" w:cstheme="minorHAnsi"/>
          <w:sz w:val="24"/>
          <w:szCs w:val="24"/>
        </w:rPr>
        <w:t>estawienie wszystkich dokumentów dotyczących operacji w r</w:t>
      </w:r>
      <w:r w:rsidR="00EB4AAD" w:rsidRPr="00880616">
        <w:rPr>
          <w:rFonts w:asciiTheme="minorHAnsi" w:hAnsiTheme="minorHAnsi" w:cstheme="minorHAnsi"/>
          <w:sz w:val="24"/>
          <w:szCs w:val="24"/>
        </w:rPr>
        <w:t xml:space="preserve">amach projektu dofinansowanego 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z </w:t>
      </w:r>
      <w:r w:rsidR="00C6260C" w:rsidRPr="00880616">
        <w:rPr>
          <w:rFonts w:asciiTheme="minorHAnsi" w:hAnsiTheme="minorHAnsi" w:cstheme="minorHAnsi"/>
          <w:sz w:val="24"/>
          <w:szCs w:val="24"/>
        </w:rPr>
        <w:t>FEDŚ 2021-2027</w:t>
      </w:r>
      <w:r w:rsidR="00024F1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0DBB0C58" w14:textId="77777777" w:rsidR="000749C0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6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: Instrukcja wypełniania „Zestawienia wszystkich dokumentów dotyczących operacji w ramach projektu dofinansowanego z </w:t>
      </w:r>
      <w:r w:rsidR="00C6260C" w:rsidRPr="00880616">
        <w:rPr>
          <w:rFonts w:asciiTheme="minorHAnsi" w:hAnsiTheme="minorHAnsi" w:cstheme="minorHAnsi"/>
          <w:sz w:val="24"/>
          <w:szCs w:val="24"/>
        </w:rPr>
        <w:t>FED</w:t>
      </w:r>
      <w:r w:rsidR="00495ABB" w:rsidRPr="00880616">
        <w:rPr>
          <w:rFonts w:asciiTheme="minorHAnsi" w:hAnsiTheme="minorHAnsi" w:cstheme="minorHAnsi"/>
          <w:sz w:val="24"/>
          <w:szCs w:val="24"/>
        </w:rPr>
        <w:t>S</w:t>
      </w:r>
      <w:r w:rsidR="00C6260C" w:rsidRPr="00880616">
        <w:rPr>
          <w:rFonts w:asciiTheme="minorHAnsi" w:hAnsiTheme="minorHAnsi" w:cstheme="minorHAnsi"/>
          <w:sz w:val="24"/>
          <w:szCs w:val="24"/>
        </w:rPr>
        <w:t xml:space="preserve"> 2021-2027</w:t>
      </w:r>
      <w:r w:rsidR="000749C0" w:rsidRPr="00880616">
        <w:rPr>
          <w:rFonts w:asciiTheme="minorHAnsi" w:hAnsiTheme="minorHAnsi" w:cstheme="minorHAnsi"/>
          <w:sz w:val="24"/>
          <w:szCs w:val="24"/>
        </w:rPr>
        <w:t>”</w:t>
      </w:r>
      <w:r w:rsidR="00024F1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5BD5346E" w14:textId="77777777" w:rsidR="004D1E17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24F11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7</w:t>
      </w:r>
      <w:r w:rsidR="00024F11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A9022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Wyciąg z zapisów Podręcznika wnioskodawcy i beneficjenta Funduszy Europejskich na lata 2021-2027 w zakresie informacji i promocji</w:t>
      </w:r>
      <w:r w:rsidR="00952717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D493D19" w14:textId="36EFD41E" w:rsidR="000C64C3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C64C3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8</w:t>
      </w:r>
      <w:r w:rsidR="000C64C3" w:rsidRPr="00880616">
        <w:rPr>
          <w:rFonts w:asciiTheme="minorHAnsi" w:hAnsiTheme="minorHAnsi" w:cstheme="minorHAnsi"/>
          <w:sz w:val="24"/>
          <w:szCs w:val="24"/>
        </w:rPr>
        <w:t>: Oświadczenie dotyczące wydatków inwestycyjnych</w:t>
      </w:r>
      <w:r w:rsidR="00EA351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DB9B975" w14:textId="77777777" w:rsidR="006E20E7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6E20E7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9</w:t>
      </w:r>
      <w:r w:rsidR="006E20E7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37791A" w:rsidRPr="00880616">
        <w:rPr>
          <w:rFonts w:asciiTheme="minorHAnsi" w:hAnsiTheme="minorHAnsi" w:cstheme="minorHAnsi"/>
          <w:sz w:val="24"/>
          <w:szCs w:val="24"/>
        </w:rPr>
        <w:t>Dokumentowanie wydatków w ramach projektu</w:t>
      </w:r>
      <w:r w:rsidR="00EA351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90C7B04" w14:textId="77777777" w:rsidR="0003274A" w:rsidRPr="00880616" w:rsidRDefault="00AF1C8F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AF5207" w:rsidRPr="00880616">
        <w:rPr>
          <w:rFonts w:asciiTheme="minorHAnsi" w:hAnsiTheme="minorHAnsi" w:cstheme="minorHAnsi"/>
          <w:sz w:val="24"/>
          <w:szCs w:val="24"/>
        </w:rPr>
        <w:t>1</w:t>
      </w:r>
      <w:r w:rsidR="00EF3BB4" w:rsidRPr="00880616">
        <w:rPr>
          <w:rFonts w:asciiTheme="minorHAnsi" w:hAnsiTheme="minorHAnsi" w:cstheme="minorHAnsi"/>
          <w:sz w:val="24"/>
          <w:szCs w:val="24"/>
        </w:rPr>
        <w:t>0</w:t>
      </w:r>
      <w:r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Pełnomocnictwo do podpisania Umowy o dofinansowanie projektu w imieniu i na rzecz Partnera</w:t>
      </w:r>
      <w:r w:rsidR="0003274A" w:rsidRPr="00880616">
        <w:rPr>
          <w:rStyle w:val="Odwoanieprzypisudolnego"/>
          <w:rFonts w:asciiTheme="minorHAnsi" w:eastAsia="Times New Roman" w:hAnsiTheme="minorHAnsi" w:cstheme="minorHAnsi"/>
          <w:sz w:val="24"/>
          <w:szCs w:val="24"/>
          <w:lang w:eastAsia="pl-PL"/>
        </w:rPr>
        <w:footnoteReference w:id="76"/>
      </w:r>
      <w:r w:rsidR="00EA351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7B22FE4B" w14:textId="41C4E385" w:rsidR="00EA351E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016FE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AF5207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EF3BB4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016FE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: Katalog naruszeń zapisów Umowy o dofinansowanie projektu- zakres obniżeń stawek ryczałtowych kosztów pośrednich</w:t>
      </w:r>
      <w:r w:rsidR="00EA351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088283C0" w14:textId="322BB86F" w:rsidR="00951851" w:rsidRPr="00880616" w:rsidRDefault="00BF32DC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12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Minimalny wzór harmonogramu 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realizacji 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wsparcia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projekcie</w:t>
      </w:r>
      <w:r w:rsidR="00CF68D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12052403" w14:textId="46EF915B" w:rsidR="007243DD" w:rsidRPr="00880616" w:rsidRDefault="007243DD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13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Wzór raportu 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 zachowania trwałości</w:t>
      </w:r>
      <w:r w:rsidR="00CF68D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6A433099" w14:textId="1F3CE6AC" w:rsidR="00033338" w:rsidRPr="00880616" w:rsidRDefault="00033338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14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</w:t>
      </w:r>
      <w:r w:rsidRPr="00880616">
        <w:rPr>
          <w:rFonts w:asciiTheme="minorHAnsi" w:hAnsiTheme="minorHAnsi" w:cstheme="minorHAnsi"/>
          <w:sz w:val="24"/>
          <w:szCs w:val="24"/>
        </w:rPr>
        <w:t>Wzór oświadczenia o statusie Wnioskodawcy;</w:t>
      </w:r>
    </w:p>
    <w:p w14:paraId="2EAC4F8D" w14:textId="466F66A4" w:rsidR="00A90226" w:rsidRPr="00880616" w:rsidRDefault="00AF5207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A9022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15</w:t>
      </w:r>
      <w:r w:rsidR="00A9022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: Wykaz pomniejszenia wartości dofinansowania Projektu w zakresie obowiązków komunikacyjnych beneficjentów FE.</w:t>
      </w:r>
    </w:p>
    <w:p w14:paraId="23749244" w14:textId="77777777" w:rsidR="00A90226" w:rsidRPr="00880616" w:rsidRDefault="00A90226" w:rsidP="00A90226">
      <w:pPr>
        <w:tabs>
          <w:tab w:val="left" w:pos="567"/>
        </w:tabs>
        <w:spacing w:before="60" w:after="6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4A1BFD77" w14:textId="77777777" w:rsidR="00016FED" w:rsidRPr="00880616" w:rsidRDefault="00016FED" w:rsidP="00F85DE3">
      <w:pPr>
        <w:tabs>
          <w:tab w:val="left" w:pos="567"/>
        </w:tabs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2ED79200" w14:textId="77777777" w:rsidR="00CA6913" w:rsidRPr="00880616" w:rsidRDefault="00CA6913" w:rsidP="00F85DE3">
      <w:pPr>
        <w:tabs>
          <w:tab w:val="left" w:pos="567"/>
          <w:tab w:val="left" w:pos="6151"/>
        </w:tabs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Podpisy:</w:t>
      </w:r>
      <w:r w:rsidR="0003274A" w:rsidRPr="00880616">
        <w:rPr>
          <w:rFonts w:asciiTheme="minorHAnsi" w:hAnsiTheme="minorHAnsi" w:cstheme="minorHAnsi"/>
          <w:sz w:val="24"/>
          <w:szCs w:val="24"/>
        </w:rPr>
        <w:tab/>
      </w:r>
    </w:p>
    <w:p w14:paraId="1F08E6B0" w14:textId="77777777" w:rsidR="00CA6913" w:rsidRPr="00880616" w:rsidRDefault="00CA6913" w:rsidP="00F85DE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386BBDD" w14:textId="77777777" w:rsidR="00D03E19" w:rsidRPr="00880616" w:rsidRDefault="00D03E19" w:rsidP="00F85DE3">
      <w:pPr>
        <w:spacing w:after="0" w:line="240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52E1E387" w14:textId="77777777" w:rsidR="00D03E19" w:rsidRPr="00880616" w:rsidRDefault="00D03E19" w:rsidP="00F85DE3">
      <w:pPr>
        <w:spacing w:after="0" w:line="240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3EE28E81" w14:textId="3AC1769F" w:rsidR="00CD0CD2" w:rsidRPr="000956CA" w:rsidRDefault="00CA6913" w:rsidP="00A90226">
      <w:pPr>
        <w:tabs>
          <w:tab w:val="left" w:pos="6379"/>
        </w:tabs>
        <w:spacing w:after="0" w:line="240" w:lineRule="auto"/>
        <w:ind w:firstLine="1276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b/>
          <w:i/>
          <w:sz w:val="24"/>
          <w:szCs w:val="24"/>
        </w:rPr>
        <w:t xml:space="preserve">Instytucja </w:t>
      </w:r>
      <w:r w:rsidR="001732CD" w:rsidRPr="00880616">
        <w:rPr>
          <w:rFonts w:asciiTheme="minorHAnsi" w:hAnsiTheme="minorHAnsi" w:cstheme="minorHAnsi"/>
          <w:b/>
          <w:i/>
          <w:sz w:val="24"/>
          <w:szCs w:val="24"/>
        </w:rPr>
        <w:t>Pośrednicząca</w:t>
      </w:r>
      <w:r w:rsidR="00A90226" w:rsidRPr="00880616">
        <w:rPr>
          <w:rFonts w:asciiTheme="minorHAnsi" w:hAnsiTheme="minorHAnsi" w:cstheme="minorHAnsi"/>
          <w:b/>
          <w:i/>
          <w:sz w:val="24"/>
          <w:szCs w:val="24"/>
        </w:rPr>
        <w:tab/>
      </w:r>
      <w:r w:rsidR="00203773" w:rsidRPr="00880616">
        <w:rPr>
          <w:rFonts w:asciiTheme="minorHAnsi" w:hAnsiTheme="minorHAnsi" w:cstheme="minorHAnsi"/>
          <w:b/>
          <w:i/>
          <w:sz w:val="24"/>
          <w:szCs w:val="24"/>
        </w:rPr>
        <w:t>Beneficjen</w:t>
      </w:r>
      <w:r w:rsidR="00245CAB" w:rsidRPr="00880616">
        <w:rPr>
          <w:rFonts w:asciiTheme="minorHAnsi" w:hAnsiTheme="minorHAnsi" w:cstheme="minorHAnsi"/>
          <w:b/>
          <w:i/>
          <w:sz w:val="24"/>
          <w:szCs w:val="24"/>
        </w:rPr>
        <w:t>t</w:t>
      </w:r>
    </w:p>
    <w:sectPr w:rsidR="00CD0CD2" w:rsidRPr="000956CA" w:rsidSect="004D697F">
      <w:headerReference w:type="default" r:id="rId21"/>
      <w:footerReference w:type="default" r:id="rId22"/>
      <w:pgSz w:w="11904" w:h="16843"/>
      <w:pgMar w:top="1418" w:right="1414" w:bottom="318" w:left="1418" w:header="573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20A61" w14:textId="77777777" w:rsidR="00CA625D" w:rsidRDefault="00CA625D" w:rsidP="009D490C">
      <w:pPr>
        <w:spacing w:after="0" w:line="240" w:lineRule="auto"/>
      </w:pPr>
      <w:r>
        <w:separator/>
      </w:r>
    </w:p>
  </w:endnote>
  <w:endnote w:type="continuationSeparator" w:id="0">
    <w:p w14:paraId="3FBCB481" w14:textId="77777777" w:rsidR="00CA625D" w:rsidRDefault="00CA625D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Sans Serif">
    <w:altName w:val="Microsoft Sans Serif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396926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6B31AA48" w14:textId="7C9D8E95" w:rsidR="005B7122" w:rsidRPr="00966F69" w:rsidRDefault="005B7122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66F6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66F6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66F6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CC19FF">
          <w:rPr>
            <w:rFonts w:asciiTheme="minorHAnsi" w:hAnsiTheme="minorHAnsi" w:cstheme="minorHAnsi"/>
            <w:noProof/>
            <w:sz w:val="22"/>
            <w:szCs w:val="22"/>
          </w:rPr>
          <w:t>19</w:t>
        </w:r>
        <w:r w:rsidRPr="00966F69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2D3E9D94" w14:textId="5A007216" w:rsidR="007C0825" w:rsidRPr="00D60F5C" w:rsidRDefault="004C4C73" w:rsidP="007C0825">
    <w:pPr>
      <w:pStyle w:val="Stopka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v5</w:t>
    </w:r>
    <w:r w:rsidR="007C0825">
      <w:rPr>
        <w:rFonts w:asciiTheme="minorHAnsi" w:hAnsiTheme="minorHAnsi" w:cstheme="minorHAnsi"/>
        <w:sz w:val="18"/>
        <w:szCs w:val="18"/>
      </w:rPr>
      <w:t>.112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4A4A3" w14:textId="77777777" w:rsidR="00CA625D" w:rsidRDefault="00CA625D" w:rsidP="009D490C">
      <w:pPr>
        <w:spacing w:after="0" w:line="240" w:lineRule="auto"/>
      </w:pPr>
      <w:r>
        <w:separator/>
      </w:r>
    </w:p>
  </w:footnote>
  <w:footnote w:type="continuationSeparator" w:id="0">
    <w:p w14:paraId="54F6D4F9" w14:textId="77777777" w:rsidR="00CA625D" w:rsidRDefault="00CA625D" w:rsidP="009D490C">
      <w:pPr>
        <w:spacing w:after="0" w:line="240" w:lineRule="auto"/>
      </w:pPr>
      <w:r>
        <w:continuationSeparator/>
      </w:r>
    </w:p>
  </w:footnote>
  <w:footnote w:id="1">
    <w:p w14:paraId="713F981F" w14:textId="77777777" w:rsidR="005B7122" w:rsidRPr="00DB0BD0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DB0BD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DB0BD0">
        <w:rPr>
          <w:rFonts w:asciiTheme="minorHAnsi" w:hAnsiTheme="minorHAnsi"/>
          <w:sz w:val="16"/>
          <w:szCs w:val="16"/>
        </w:rPr>
        <w:t xml:space="preserve"> W przypadku podpisania </w:t>
      </w:r>
      <w:r>
        <w:rPr>
          <w:rFonts w:asciiTheme="minorHAnsi" w:hAnsiTheme="minorHAnsi"/>
          <w:sz w:val="16"/>
          <w:szCs w:val="16"/>
        </w:rPr>
        <w:t>U</w:t>
      </w:r>
      <w:r w:rsidRPr="00DB0BD0">
        <w:rPr>
          <w:rFonts w:asciiTheme="minorHAnsi" w:hAnsiTheme="minorHAnsi"/>
          <w:sz w:val="16"/>
          <w:szCs w:val="16"/>
        </w:rPr>
        <w:t xml:space="preserve">mowy w wersji elektronicznej należy wpisać „jej podpisania przez obie strony”, w przypadku podpisywania </w:t>
      </w:r>
      <w:r>
        <w:rPr>
          <w:rFonts w:asciiTheme="minorHAnsi" w:hAnsiTheme="minorHAnsi"/>
          <w:sz w:val="16"/>
          <w:szCs w:val="16"/>
        </w:rPr>
        <w:t>U</w:t>
      </w:r>
      <w:r w:rsidRPr="00DB0BD0">
        <w:rPr>
          <w:rFonts w:asciiTheme="minorHAnsi" w:hAnsiTheme="minorHAnsi"/>
          <w:sz w:val="16"/>
          <w:szCs w:val="16"/>
        </w:rPr>
        <w:t>mowy w wersji papierowej należy pole pozostawić puste (data zostanie naniesiona w dniu podpisania Umowy przez Instytucję Pośredniczącą</w:t>
      </w:r>
      <w:r>
        <w:rPr>
          <w:rFonts w:asciiTheme="minorHAnsi" w:hAnsiTheme="minorHAnsi"/>
          <w:sz w:val="16"/>
          <w:szCs w:val="16"/>
        </w:rPr>
        <w:t>)</w:t>
      </w:r>
      <w:r w:rsidRPr="00DB0BD0">
        <w:rPr>
          <w:rFonts w:asciiTheme="minorHAnsi" w:hAnsiTheme="minorHAnsi"/>
          <w:sz w:val="16"/>
          <w:szCs w:val="16"/>
        </w:rPr>
        <w:t>.</w:t>
      </w:r>
    </w:p>
  </w:footnote>
  <w:footnote w:id="2">
    <w:p w14:paraId="2FBBCBB5" w14:textId="363E371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9849C3">
        <w:rPr>
          <w:rFonts w:ascii="Calibri" w:eastAsia="Calibri" w:hAnsi="Calibri" w:cs="Calibri"/>
          <w:sz w:val="16"/>
          <w:szCs w:val="16"/>
        </w:rPr>
        <w:t xml:space="preserve">Należy wpisać pełną nazwę (lub imię i nazwisko) i adres siedziby (lub zamieszkania) Beneficjenta, </w:t>
      </w:r>
      <w:r w:rsidR="002F7F41">
        <w:rPr>
          <w:rFonts w:ascii="Calibri" w:eastAsia="Calibri" w:hAnsi="Calibri" w:cs="Calibri"/>
          <w:sz w:val="16"/>
          <w:szCs w:val="16"/>
        </w:rPr>
        <w:t xml:space="preserve">posiadającego osobowość prawną, </w:t>
      </w:r>
      <w:r w:rsidRPr="009849C3">
        <w:rPr>
          <w:rFonts w:ascii="Calibri" w:eastAsia="Calibri" w:hAnsi="Calibri" w:cs="Calibri"/>
          <w:sz w:val="16"/>
          <w:szCs w:val="16"/>
        </w:rPr>
        <w:t xml:space="preserve">a także numer NIP, REGON i numer dokumentu rejestrowego (w takim zakresie jaki dotyczy Beneficjenta). W przypadku wspólników spółki cywilnej należy wstawić: „imiona </w:t>
      </w:r>
      <w:r w:rsidRPr="00581B5B">
        <w:rPr>
          <w:rFonts w:ascii="Calibri" w:hAnsi="Calibri" w:cstheme="minorHAnsi"/>
          <w:spacing w:val="-4"/>
          <w:sz w:val="16"/>
          <w:szCs w:val="16"/>
        </w:rPr>
        <w:t>i nazwiska wszystkich wspólników spółki, adresy głównego miejsca wykonywania działalności oraz numery NIP, firmy wspólników prowadzących</w:t>
      </w:r>
      <w:r w:rsidRPr="009849C3">
        <w:rPr>
          <w:rFonts w:ascii="Calibri" w:eastAsia="Calibri" w:hAnsi="Calibri" w:cs="Calibri"/>
          <w:sz w:val="16"/>
          <w:szCs w:val="16"/>
        </w:rPr>
        <w:t xml:space="preserve"> działalność gospodarczą na podstawie umowy spółki cywilnej pod firmą ….. (pełna nazwa spółki cywilnej) z siedzibą w …… (kod pocztowy, miejscowość, nazwa ulicy i numer budynku oraz lokalu), NIP spółki …., REGON spółki …..”. W przypadku realizowania projektu partnerskiego Beneficjent rozumiany jest jako </w:t>
      </w:r>
      <w:r>
        <w:rPr>
          <w:rFonts w:ascii="Calibri" w:eastAsia="Calibri" w:hAnsi="Calibri" w:cs="Calibri"/>
          <w:sz w:val="16"/>
          <w:szCs w:val="16"/>
        </w:rPr>
        <w:t>P</w:t>
      </w:r>
      <w:r w:rsidRPr="009849C3">
        <w:rPr>
          <w:rFonts w:ascii="Calibri" w:eastAsia="Calibri" w:hAnsi="Calibri" w:cs="Calibri"/>
          <w:sz w:val="16"/>
          <w:szCs w:val="16"/>
        </w:rPr>
        <w:t>artner wiodący</w:t>
      </w:r>
      <w:r>
        <w:rPr>
          <w:rFonts w:ascii="Calibri" w:eastAsia="Calibri" w:hAnsi="Calibri" w:cs="Calibri"/>
          <w:sz w:val="16"/>
          <w:szCs w:val="16"/>
        </w:rPr>
        <w:t>.</w:t>
      </w:r>
    </w:p>
  </w:footnote>
  <w:footnote w:id="3">
    <w:p w14:paraId="5282AEB4" w14:textId="6F11C6D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D</w:t>
      </w:r>
      <w:r w:rsidRPr="00581B5B">
        <w:rPr>
          <w:rFonts w:ascii="Calibri" w:hAnsi="Calibri" w:cstheme="minorHAnsi"/>
          <w:spacing w:val="-2"/>
          <w:sz w:val="16"/>
          <w:szCs w:val="16"/>
        </w:rPr>
        <w:t>otyczy przypadku, gdy Projekt jest realizowany w ramach partnerstwa. W takim przypadku Beneficjent (</w:t>
      </w:r>
      <w:r>
        <w:rPr>
          <w:rFonts w:ascii="Calibri" w:hAnsi="Calibri" w:cstheme="minorHAnsi"/>
          <w:spacing w:val="-2"/>
          <w:sz w:val="16"/>
          <w:szCs w:val="16"/>
        </w:rPr>
        <w:t>P</w:t>
      </w:r>
      <w:r w:rsidRPr="00581B5B">
        <w:rPr>
          <w:rFonts w:ascii="Calibri" w:hAnsi="Calibri" w:cstheme="minorHAnsi"/>
          <w:spacing w:val="-2"/>
          <w:sz w:val="16"/>
          <w:szCs w:val="16"/>
        </w:rPr>
        <w:t>artner wiodący Projektu) powinien</w:t>
      </w:r>
      <w:r w:rsidRPr="00F85DE3">
        <w:rPr>
          <w:rFonts w:ascii="Calibri" w:hAnsi="Calibri" w:cs="Calibri"/>
          <w:sz w:val="16"/>
          <w:szCs w:val="16"/>
        </w:rPr>
        <w:t xml:space="preserve"> posiadać pełnomocnictwo do podpisania Umowy o dofinansowanie Projektu w imieniu i na rzecz Partner</w:t>
      </w:r>
      <w:r>
        <w:rPr>
          <w:rFonts w:ascii="Calibri" w:hAnsi="Calibri" w:cs="Calibri"/>
          <w:sz w:val="16"/>
          <w:szCs w:val="16"/>
        </w:rPr>
        <w:t>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4">
    <w:p w14:paraId="7A7501F5" w14:textId="7AD8CA73" w:rsidR="005B7122" w:rsidRDefault="005B7122">
      <w:pPr>
        <w:pStyle w:val="Tekstprzypisudolnego"/>
      </w:pPr>
      <w:r w:rsidRPr="005A21D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5A21D7">
        <w:rPr>
          <w:rFonts w:asciiTheme="minorHAnsi" w:hAnsiTheme="minorHAnsi" w:cstheme="minorHAnsi"/>
          <w:sz w:val="16"/>
          <w:szCs w:val="16"/>
        </w:rPr>
        <w:t xml:space="preserve">W </w:t>
      </w:r>
      <w:r w:rsidRPr="005A21D7">
        <w:rPr>
          <w:rFonts w:ascii="Calibri" w:hAnsi="Calibri" w:cs="Calibri"/>
          <w:sz w:val="16"/>
          <w:szCs w:val="16"/>
        </w:rPr>
        <w:t>uzasadnionych przypadkach</w:t>
      </w:r>
      <w:r w:rsidRPr="00930B28">
        <w:rPr>
          <w:rFonts w:ascii="Calibri" w:hAnsi="Calibri" w:cs="Calibri"/>
          <w:sz w:val="16"/>
          <w:szCs w:val="16"/>
        </w:rPr>
        <w:t xml:space="preserve"> (np. podpisania </w:t>
      </w:r>
      <w:r>
        <w:rPr>
          <w:rFonts w:ascii="Calibri" w:hAnsi="Calibri" w:cs="Calibri"/>
          <w:sz w:val="16"/>
          <w:szCs w:val="16"/>
        </w:rPr>
        <w:t>U</w:t>
      </w:r>
      <w:r w:rsidRPr="00930B28">
        <w:rPr>
          <w:rFonts w:ascii="Calibri" w:hAnsi="Calibri" w:cs="Calibri"/>
          <w:sz w:val="16"/>
          <w:szCs w:val="16"/>
        </w:rPr>
        <w:t>mowy po dacie rozpoczęcia realizacji projektu),</w:t>
      </w:r>
      <w:r w:rsidRPr="005A21D7">
        <w:rPr>
          <w:rFonts w:ascii="Calibri" w:hAnsi="Calibri" w:cs="Calibri"/>
          <w:sz w:val="16"/>
          <w:szCs w:val="16"/>
        </w:rPr>
        <w:t xml:space="preserve"> za zgod</w:t>
      </w:r>
      <w:r>
        <w:rPr>
          <w:rFonts w:ascii="Calibri" w:hAnsi="Calibri" w:cs="Calibri"/>
          <w:sz w:val="16"/>
          <w:szCs w:val="16"/>
        </w:rPr>
        <w:t>ą</w:t>
      </w:r>
      <w:r w:rsidRPr="005A21D7">
        <w:rPr>
          <w:rFonts w:ascii="Calibri" w:hAnsi="Calibri" w:cs="Calibri"/>
          <w:sz w:val="16"/>
          <w:szCs w:val="16"/>
        </w:rPr>
        <w:t xml:space="preserve"> </w:t>
      </w:r>
      <w:r w:rsidR="004C4C73">
        <w:rPr>
          <w:rFonts w:ascii="Calibri" w:hAnsi="Calibri" w:cs="Calibri"/>
          <w:sz w:val="16"/>
          <w:szCs w:val="16"/>
        </w:rPr>
        <w:t>I</w:t>
      </w:r>
      <w:r w:rsidRPr="005A21D7">
        <w:rPr>
          <w:rFonts w:ascii="Calibri" w:hAnsi="Calibri" w:cs="Calibri"/>
          <w:sz w:val="16"/>
          <w:szCs w:val="16"/>
        </w:rPr>
        <w:t xml:space="preserve">nstytucji będącej stroną umowy, </w:t>
      </w:r>
      <w:r w:rsidRPr="00930B28">
        <w:rPr>
          <w:rFonts w:ascii="Calibri" w:hAnsi="Calibri" w:cs="Calibri"/>
          <w:sz w:val="16"/>
          <w:szCs w:val="16"/>
        </w:rPr>
        <w:t>dopuszcza się złożenie pierwszego wniosku o płatność za okres dłuższy niż 1 dzień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">
    <w:p w14:paraId="75D91AA6" w14:textId="69DB97D5" w:rsidR="005B7122" w:rsidRPr="00AB3B6A" w:rsidRDefault="005B7122" w:rsidP="00BD4AA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B3B6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B3B6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W</w:t>
      </w:r>
      <w:r w:rsidRPr="00AB3B6A">
        <w:rPr>
          <w:rFonts w:asciiTheme="minorHAnsi" w:hAnsiTheme="minorHAnsi" w:cstheme="minorHAnsi"/>
          <w:sz w:val="16"/>
          <w:szCs w:val="16"/>
        </w:rPr>
        <w:t xml:space="preserve"> uzasadnionych przypadkach, za zgod</w:t>
      </w:r>
      <w:r>
        <w:rPr>
          <w:rFonts w:asciiTheme="minorHAnsi" w:hAnsiTheme="minorHAnsi" w:cstheme="minorHAnsi"/>
          <w:sz w:val="16"/>
          <w:szCs w:val="16"/>
        </w:rPr>
        <w:t>ą</w:t>
      </w:r>
      <w:r w:rsidRPr="00AB3B6A">
        <w:rPr>
          <w:rFonts w:asciiTheme="minorHAnsi" w:hAnsiTheme="minorHAnsi" w:cstheme="minorHAnsi"/>
          <w:sz w:val="16"/>
          <w:szCs w:val="16"/>
        </w:rPr>
        <w:t xml:space="preserve"> </w:t>
      </w:r>
      <w:r w:rsidR="009D312E">
        <w:rPr>
          <w:rFonts w:asciiTheme="minorHAnsi" w:hAnsiTheme="minorHAnsi" w:cstheme="minorHAnsi"/>
          <w:sz w:val="16"/>
          <w:szCs w:val="16"/>
        </w:rPr>
        <w:t>I</w:t>
      </w:r>
      <w:r w:rsidRPr="00AB3B6A">
        <w:rPr>
          <w:rFonts w:asciiTheme="minorHAnsi" w:hAnsiTheme="minorHAnsi" w:cstheme="minorHAnsi"/>
          <w:sz w:val="16"/>
          <w:szCs w:val="16"/>
        </w:rPr>
        <w:t xml:space="preserve">nstytucji będącej stroną 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AB3B6A">
        <w:rPr>
          <w:rFonts w:asciiTheme="minorHAnsi" w:hAnsiTheme="minorHAnsi" w:cstheme="minorHAnsi"/>
          <w:sz w:val="16"/>
          <w:szCs w:val="16"/>
        </w:rPr>
        <w:t>mowy, okres ten może być krótszy niż 1 miesiąc i dłuższy niż 3 miesiące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6">
    <w:p w14:paraId="24E03BE1" w14:textId="77777777" w:rsidR="005B7122" w:rsidRDefault="005B71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Należy wykreślić, </w:t>
      </w:r>
      <w:r>
        <w:rPr>
          <w:rFonts w:ascii="Calibri" w:hAnsi="Calibri" w:cs="Calibri"/>
          <w:color w:val="000000"/>
          <w:sz w:val="16"/>
          <w:szCs w:val="16"/>
        </w:rPr>
        <w:t xml:space="preserve">jeśli nie dotyczy. </w:t>
      </w:r>
    </w:p>
  </w:footnote>
  <w:footnote w:id="7">
    <w:p w14:paraId="55D762F3" w14:textId="55308157" w:rsidR="00C13F87" w:rsidRPr="00C13F87" w:rsidRDefault="00C13F8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13F8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13F87">
        <w:rPr>
          <w:rFonts w:asciiTheme="minorHAnsi" w:hAnsiTheme="minorHAnsi" w:cstheme="minorHAnsi"/>
          <w:sz w:val="16"/>
          <w:szCs w:val="16"/>
        </w:rPr>
        <w:t xml:space="preserve"> Należy podać numer sumy kontrolnej pierwszej zatwierdzonej wersji Wniosku, który stanowi podstawę do podpisania Umowy.</w:t>
      </w:r>
    </w:p>
  </w:footnote>
  <w:footnote w:id="8">
    <w:p w14:paraId="4965FE08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</w:p>
  </w:footnote>
  <w:footnote w:id="9">
    <w:p w14:paraId="27416EB0" w14:textId="0A23FA95" w:rsidR="005B7122" w:rsidRPr="00193813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938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93813">
        <w:rPr>
          <w:rFonts w:asciiTheme="minorHAnsi" w:hAnsiTheme="minorHAnsi" w:cstheme="minorHAnsi"/>
          <w:sz w:val="16"/>
          <w:szCs w:val="16"/>
        </w:rPr>
        <w:t xml:space="preserve"> </w:t>
      </w:r>
      <w:r w:rsidRPr="00193813">
        <w:rPr>
          <w:rFonts w:asciiTheme="minorHAnsi" w:hAnsiTheme="minorHAnsi" w:cstheme="minorHAnsi"/>
          <w:color w:val="000000"/>
          <w:sz w:val="16"/>
          <w:szCs w:val="16"/>
          <w:lang w:eastAsia="pl-PL"/>
        </w:rPr>
        <w:t>Dotyczy przypadku, gdy Projekt jest realizowany w ramach partnerstwa.</w:t>
      </w:r>
    </w:p>
  </w:footnote>
  <w:footnote w:id="10">
    <w:p w14:paraId="68CF43D5" w14:textId="77777777" w:rsidR="005B7122" w:rsidRDefault="005B7122" w:rsidP="00E87D09">
      <w:pPr>
        <w:pStyle w:val="Tekstprzypisudolnego"/>
        <w:spacing w:line="271" w:lineRule="auto"/>
      </w:pP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footnoteRef/>
      </w: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t xml:space="preserve"> </w:t>
      </w:r>
      <w:r w:rsidRPr="008F2D04">
        <w:rPr>
          <w:rFonts w:ascii="Calibri" w:hAnsi="Calibri" w:cs="Calibri"/>
          <w:color w:val="000000"/>
          <w:sz w:val="16"/>
          <w:szCs w:val="16"/>
        </w:rPr>
        <w:t>Należy wskazać źródła finansowania w podziale na wkład publiczny</w:t>
      </w:r>
      <w:r>
        <w:rPr>
          <w:rFonts w:ascii="Calibri" w:hAnsi="Calibri" w:cs="Calibri"/>
          <w:color w:val="000000"/>
          <w:sz w:val="16"/>
          <w:szCs w:val="16"/>
        </w:rPr>
        <w:t>, ze wskazaniem źródła pochodzenia,</w:t>
      </w:r>
      <w:r w:rsidRPr="008F2D04">
        <w:rPr>
          <w:rFonts w:ascii="Calibri" w:hAnsi="Calibri" w:cs="Calibri"/>
          <w:color w:val="000000"/>
          <w:sz w:val="16"/>
          <w:szCs w:val="16"/>
        </w:rPr>
        <w:t xml:space="preserve"> i wkład prywatny. W sytuacji, gdy wkład publiczny pochodzi z kilku źródeł (np. JST, PFRON, Fundusz Pracy) należy podać odrębnie wszystkie źródła pochodzenia wkładu publicznego.</w:t>
      </w:r>
    </w:p>
  </w:footnote>
  <w:footnote w:id="11">
    <w:p w14:paraId="726A34CB" w14:textId="7777777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</w:p>
  </w:footnote>
  <w:footnote w:id="12">
    <w:p w14:paraId="6F783798" w14:textId="7777777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 w:cs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Dotyczy przypadku gdy </w:t>
      </w:r>
      <w:r w:rsidRPr="000C16C2">
        <w:rPr>
          <w:rFonts w:ascii="Calibri" w:hAnsi="Calibri" w:cs="Calibri"/>
          <w:color w:val="000000"/>
          <w:sz w:val="16"/>
          <w:szCs w:val="16"/>
        </w:rPr>
        <w:t>Beneficjent lub Partnerzy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są zobowiązani do wniesienia wkładu własnego.</w:t>
      </w:r>
    </w:p>
  </w:footnote>
  <w:footnote w:id="13">
    <w:p w14:paraId="1611823A" w14:textId="380A3EE2" w:rsidR="005B7122" w:rsidRDefault="005B7122">
      <w:pPr>
        <w:pStyle w:val="Tekstprzypisudolnego"/>
      </w:pPr>
      <w:r w:rsidRPr="0029148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9148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Zapis należy usunąć w przypadku, gdy Instytucja Pośrednicząca nie wprowadzi takiej możliwości w regulaminie </w:t>
      </w:r>
      <w:r w:rsidRPr="00981BB4">
        <w:rPr>
          <w:rFonts w:asciiTheme="minorHAnsi" w:hAnsiTheme="minorHAnsi" w:cstheme="minorHAnsi"/>
          <w:sz w:val="16"/>
          <w:szCs w:val="16"/>
        </w:rPr>
        <w:t>wyboru projekt</w:t>
      </w:r>
      <w:r>
        <w:rPr>
          <w:rFonts w:asciiTheme="minorHAnsi" w:hAnsiTheme="minorHAnsi" w:cstheme="minorHAnsi"/>
          <w:sz w:val="16"/>
          <w:szCs w:val="16"/>
        </w:rPr>
        <w:t>ów.</w:t>
      </w:r>
    </w:p>
  </w:footnote>
  <w:footnote w:id="14">
    <w:p w14:paraId="71F9B921" w14:textId="0E7D2FB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 w:cs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Należy wykreślić, w przypadku, gdy Instytucja </w:t>
      </w:r>
      <w:r>
        <w:rPr>
          <w:rFonts w:ascii="Calibri" w:hAnsi="Calibri" w:cs="Calibri"/>
          <w:color w:val="000000"/>
          <w:sz w:val="16"/>
          <w:szCs w:val="16"/>
        </w:rPr>
        <w:t>Pośrednicząca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w regulaminie wyboru projektów ograniczy możliwość kwalifikowania wydatków wstecz. </w:t>
      </w:r>
    </w:p>
  </w:footnote>
  <w:footnote w:id="15">
    <w:p w14:paraId="14400B05" w14:textId="7777777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/>
          <w:color w:val="000000"/>
          <w:sz w:val="16"/>
          <w:szCs w:val="16"/>
        </w:rPr>
      </w:pPr>
      <w:r w:rsidRPr="00C62A0E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C62A0E">
        <w:rPr>
          <w:rFonts w:ascii="Calibri" w:hAnsi="Calibri"/>
          <w:color w:val="000000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C62A0E">
        <w:rPr>
          <w:rFonts w:ascii="Calibri" w:hAnsi="Calibri" w:cs="Calibri"/>
          <w:color w:val="000000"/>
          <w:sz w:val="16"/>
          <w:szCs w:val="16"/>
        </w:rPr>
        <w:t>.</w:t>
      </w:r>
    </w:p>
  </w:footnote>
  <w:footnote w:id="16">
    <w:p w14:paraId="77F3852C" w14:textId="6F43F474" w:rsidR="005B7122" w:rsidRPr="002506F8" w:rsidRDefault="005B7122" w:rsidP="00E87D09">
      <w:pPr>
        <w:pStyle w:val="Tekstprzypisudolnego"/>
        <w:spacing w:line="271" w:lineRule="auto"/>
        <w:jc w:val="both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="00275AE4" w:rsidRPr="00275AE4">
        <w:rPr>
          <w:rFonts w:ascii="Calibri" w:hAnsi="Calibri" w:cs="Calibri"/>
          <w:sz w:val="16"/>
          <w:szCs w:val="16"/>
        </w:rPr>
        <w:t>Należy wykreślić, jeżeli Beneficjent lub Partner nie będzie kwalifikował kosztu podatku od towarów i usług lub jeżeli łączny koszt Projektu nie przekracza stanowiącej równowartość w PLN kwoty 5 000 000 EUR, przeliczonej zgodnie z miesięcznym obrachunkowym kursem wymiany walut stosowanym przez KE, aktualnym w dniu zawarcia Umowy/aneksu do Umowy wynikającego ze zmiany łącznego kosztu Projektu.</w:t>
      </w:r>
      <w:r w:rsidR="00275AE4">
        <w:rPr>
          <w:rFonts w:ascii="Calibri" w:hAnsi="Calibri" w:cs="Calibri"/>
          <w:sz w:val="16"/>
          <w:szCs w:val="16"/>
        </w:rPr>
        <w:t xml:space="preserve"> </w:t>
      </w:r>
    </w:p>
  </w:footnote>
  <w:footnote w:id="17">
    <w:p w14:paraId="2E91C2A9" w14:textId="5BF41CD0" w:rsidR="002F7F41" w:rsidRPr="0004189C" w:rsidRDefault="002F7F4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189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189C">
        <w:rPr>
          <w:rFonts w:asciiTheme="minorHAnsi" w:hAnsiTheme="minorHAnsi" w:cstheme="minorHAnsi"/>
          <w:sz w:val="16"/>
          <w:szCs w:val="16"/>
        </w:rPr>
        <w:t xml:space="preserve"> Dotyczy przypadku</w:t>
      </w:r>
      <w:r w:rsidR="0004189C" w:rsidRPr="0004189C">
        <w:rPr>
          <w:rFonts w:asciiTheme="minorHAnsi" w:hAnsiTheme="minorHAnsi" w:cstheme="minorHAnsi"/>
          <w:sz w:val="16"/>
          <w:szCs w:val="16"/>
        </w:rPr>
        <w:t>, gdy Projekt jest realizowany w ramach partnerstwa.</w:t>
      </w:r>
    </w:p>
  </w:footnote>
  <w:footnote w:id="18">
    <w:p w14:paraId="5448D854" w14:textId="2BD6D9C7" w:rsidR="005B7122" w:rsidRPr="00E63ECA" w:rsidRDefault="005B7122" w:rsidP="00E87D09">
      <w:pPr>
        <w:pStyle w:val="Tekstprzypisudolnego"/>
        <w:spacing w:line="271" w:lineRule="auto"/>
        <w:ind w:left="113" w:hanging="113"/>
        <w:rPr>
          <w:sz w:val="16"/>
          <w:szCs w:val="16"/>
        </w:rPr>
      </w:pPr>
      <w:r w:rsidRPr="00E63ECA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E63ECA">
        <w:rPr>
          <w:rStyle w:val="Odwoanieprzypisudolnego"/>
          <w:color w:val="000000"/>
        </w:rPr>
        <w:t xml:space="preserve"> </w:t>
      </w:r>
      <w:r w:rsidRPr="00E63ECA">
        <w:rPr>
          <w:rFonts w:ascii="Calibri" w:hAnsi="Calibri" w:cs="Calibri"/>
          <w:sz w:val="16"/>
          <w:szCs w:val="16"/>
        </w:rPr>
        <w:t xml:space="preserve">Należy wpisać nazwę, adres, numer: NIP, REGON i KRS (w takim zakresie jaki dotyczy) lub odpowiednio skreślić. </w:t>
      </w:r>
    </w:p>
  </w:footnote>
  <w:footnote w:id="19">
    <w:p w14:paraId="099FE55C" w14:textId="2D5CD526" w:rsidR="005B7122" w:rsidRDefault="005B7122" w:rsidP="00E87D09">
      <w:pPr>
        <w:pStyle w:val="Tekstprzypisudolnego"/>
        <w:spacing w:line="271" w:lineRule="auto"/>
      </w:pPr>
      <w:r w:rsidRPr="003D3C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3CC6">
        <w:rPr>
          <w:rFonts w:asciiTheme="minorHAnsi" w:hAnsiTheme="minorHAnsi" w:cstheme="minorHAnsi"/>
          <w:sz w:val="16"/>
          <w:szCs w:val="16"/>
        </w:rPr>
        <w:t xml:space="preserve"> </w:t>
      </w:r>
      <w:r w:rsidR="0004189C">
        <w:rPr>
          <w:rFonts w:asciiTheme="minorHAnsi" w:hAnsiTheme="minorHAnsi" w:cstheme="minorHAnsi"/>
          <w:sz w:val="16"/>
          <w:szCs w:val="16"/>
        </w:rPr>
        <w:t xml:space="preserve">W przypadku realizacji </w:t>
      </w:r>
      <w:r w:rsidR="00D1576E">
        <w:rPr>
          <w:rFonts w:asciiTheme="minorHAnsi" w:hAnsiTheme="minorHAnsi" w:cstheme="minorHAnsi"/>
          <w:sz w:val="16"/>
          <w:szCs w:val="16"/>
        </w:rPr>
        <w:t>P</w:t>
      </w:r>
      <w:r w:rsidR="0004189C">
        <w:rPr>
          <w:rFonts w:asciiTheme="minorHAnsi" w:hAnsiTheme="minorHAnsi" w:cstheme="minorHAnsi"/>
          <w:sz w:val="16"/>
          <w:szCs w:val="16"/>
        </w:rPr>
        <w:t xml:space="preserve">rojektu np. przez jednostkę organizacyjną Beneficjenta </w:t>
      </w:r>
      <w:r w:rsidR="0004189C">
        <w:rPr>
          <w:rFonts w:ascii="Calibri" w:hAnsi="Calibri" w:cs="Calibri"/>
          <w:sz w:val="16"/>
          <w:szCs w:val="16"/>
        </w:rPr>
        <w:t>n</w:t>
      </w:r>
      <w:r w:rsidRPr="00BB3B03">
        <w:rPr>
          <w:rFonts w:ascii="Calibri" w:hAnsi="Calibri" w:cs="Calibri"/>
          <w:sz w:val="16"/>
          <w:szCs w:val="16"/>
        </w:rPr>
        <w:t xml:space="preserve">ależy wpisać nazwę, adres, numer: NIP, REGON i KRS </w:t>
      </w:r>
      <w:r w:rsidR="003752FE">
        <w:rPr>
          <w:rFonts w:ascii="Calibri" w:hAnsi="Calibri" w:cs="Calibri"/>
          <w:sz w:val="16"/>
          <w:szCs w:val="16"/>
        </w:rPr>
        <w:br/>
      </w:r>
      <w:r w:rsidRPr="00BB3B03">
        <w:rPr>
          <w:rFonts w:ascii="Calibri" w:hAnsi="Calibri" w:cs="Calibri"/>
          <w:sz w:val="16"/>
          <w:szCs w:val="16"/>
        </w:rPr>
        <w:t>(w takim zakresie jaki dotyczy)</w:t>
      </w:r>
      <w:r w:rsidR="0004189C">
        <w:rPr>
          <w:rFonts w:ascii="Calibri" w:hAnsi="Calibri" w:cs="Calibri"/>
          <w:sz w:val="16"/>
          <w:szCs w:val="16"/>
        </w:rPr>
        <w:t xml:space="preserve"> oraz numer rachunku bankowego wyodrębnionego dla </w:t>
      </w:r>
      <w:r w:rsidR="0050236C">
        <w:rPr>
          <w:rFonts w:ascii="Calibri" w:hAnsi="Calibri" w:cs="Calibri"/>
          <w:sz w:val="16"/>
          <w:szCs w:val="16"/>
        </w:rPr>
        <w:t>P</w:t>
      </w:r>
      <w:r w:rsidR="0004189C">
        <w:rPr>
          <w:rFonts w:ascii="Calibri" w:hAnsi="Calibri" w:cs="Calibri"/>
          <w:sz w:val="16"/>
          <w:szCs w:val="16"/>
        </w:rPr>
        <w:t>rojektu i nazwę banku</w:t>
      </w:r>
      <w:r>
        <w:rPr>
          <w:rFonts w:asciiTheme="minorHAnsi" w:hAnsiTheme="minorHAnsi" w:cstheme="minorHAnsi"/>
          <w:color w:val="000000"/>
          <w:sz w:val="16"/>
          <w:szCs w:val="16"/>
        </w:rPr>
        <w:t>.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Jeżeli Projekt będzie realizowany wyłącznie przez podmiot wskazany jako </w:t>
      </w:r>
      <w:r w:rsidRPr="00A61695">
        <w:rPr>
          <w:rFonts w:ascii="Calibri" w:hAnsi="Calibri" w:cs="Calibri"/>
          <w:color w:val="000000"/>
          <w:sz w:val="16"/>
          <w:szCs w:val="16"/>
        </w:rPr>
        <w:t xml:space="preserve">Beneficjent, </w:t>
      </w:r>
      <w:r w:rsidRPr="00A61695"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 xml:space="preserve">ust. </w:t>
      </w:r>
      <w:r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>11</w:t>
      </w:r>
      <w:r w:rsidRPr="00A61695">
        <w:rPr>
          <w:rFonts w:ascii="Calibri" w:hAnsi="Calibri" w:cs="Calibri"/>
          <w:color w:val="000000"/>
          <w:sz w:val="16"/>
          <w:szCs w:val="16"/>
        </w:rPr>
        <w:t xml:space="preserve"> </w:t>
      </w:r>
      <w:r>
        <w:rPr>
          <w:rFonts w:ascii="Calibri" w:hAnsi="Calibri" w:cs="Calibri"/>
          <w:color w:val="000000"/>
          <w:sz w:val="16"/>
          <w:szCs w:val="16"/>
        </w:rPr>
        <w:t>pkt. 2.</w:t>
      </w:r>
      <w:r w:rsidRPr="00A61695">
        <w:rPr>
          <w:rFonts w:ascii="Calibri" w:hAnsi="Calibri" w:cs="Calibri"/>
          <w:color w:val="000000"/>
          <w:sz w:val="16"/>
          <w:szCs w:val="16"/>
        </w:rPr>
        <w:t>należy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wykreślić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20">
    <w:p w14:paraId="6803F261" w14:textId="17DE5A3F" w:rsidR="005B7122" w:rsidRPr="00664F7C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64F7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64F7C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21">
    <w:p w14:paraId="7891E60D" w14:textId="4304D196" w:rsidR="005B7122" w:rsidRDefault="005B7122">
      <w:pPr>
        <w:pStyle w:val="Tekstprzypisudolnego"/>
      </w:pPr>
      <w:r w:rsidRPr="00A56D2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56D23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A56D23">
        <w:rPr>
          <w:rFonts w:asciiTheme="minorHAnsi" w:hAnsiTheme="minorHAnsi" w:cstheme="minorHAnsi"/>
          <w:sz w:val="16"/>
          <w:szCs w:val="16"/>
        </w:rPr>
        <w:t xml:space="preserve">Dotyczy Projektu, w którym Instytucja Pośrednicząca udziela Beneficjentowi pomocy publicznej/pomocy de </w:t>
      </w:r>
      <w:proofErr w:type="spellStart"/>
      <w:r w:rsidRPr="00A56D23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 xml:space="preserve"> i/lub Partnerowi pomocy de </w:t>
      </w:r>
      <w:proofErr w:type="spellStart"/>
      <w:r w:rsidRPr="00A56D23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>.</w:t>
      </w:r>
    </w:p>
  </w:footnote>
  <w:footnote w:id="22">
    <w:p w14:paraId="562EC1E7" w14:textId="1ED795B8" w:rsidR="005B7122" w:rsidRDefault="005B7122" w:rsidP="00E87D09">
      <w:pPr>
        <w:pStyle w:val="Tekstprzypisudolnego"/>
        <w:spacing w:line="271" w:lineRule="auto"/>
      </w:pPr>
      <w:r w:rsidRPr="00B46FA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46FA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J</w:t>
      </w:r>
      <w:r w:rsidRPr="00B46FAB">
        <w:rPr>
          <w:rFonts w:asciiTheme="minorHAnsi" w:hAnsiTheme="minorHAnsi" w:cstheme="minorHAnsi"/>
          <w:sz w:val="16"/>
          <w:szCs w:val="16"/>
        </w:rPr>
        <w:t xml:space="preserve">eśli dotyczy wskazać wybraną/e formę/y zabezpieczenia oraz </w:t>
      </w:r>
      <w:r w:rsidRPr="008C0022">
        <w:rPr>
          <w:rFonts w:asciiTheme="minorHAnsi" w:hAnsiTheme="minorHAnsi" w:cstheme="minorHAnsi"/>
          <w:sz w:val="16"/>
          <w:szCs w:val="16"/>
        </w:rPr>
        <w:t>kwotę</w:t>
      </w:r>
      <w:r>
        <w:rPr>
          <w:rFonts w:asciiTheme="minorHAnsi" w:hAnsiTheme="minorHAnsi" w:cstheme="minorHAnsi"/>
          <w:sz w:val="16"/>
          <w:szCs w:val="16"/>
        </w:rPr>
        <w:t xml:space="preserve"> a także dostosować zapisy do wybranej formy zabezpieczenia</w:t>
      </w:r>
      <w:r w:rsidRPr="008C0022">
        <w:rPr>
          <w:rFonts w:asciiTheme="minorHAnsi" w:hAnsiTheme="minorHAnsi" w:cstheme="minorHAnsi"/>
          <w:sz w:val="16"/>
          <w:szCs w:val="16"/>
        </w:rPr>
        <w:t>,.</w:t>
      </w:r>
    </w:p>
  </w:footnote>
  <w:footnote w:id="23">
    <w:p w14:paraId="5AD19FB2" w14:textId="77777777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Dotyczy przypadku, gdy Projekt jest realizowany w ramach partnerstwa.</w:t>
      </w:r>
    </w:p>
  </w:footnote>
  <w:footnote w:id="24">
    <w:p w14:paraId="36E85545" w14:textId="77777777" w:rsidR="005B7122" w:rsidRPr="00274CC9" w:rsidRDefault="005B7122" w:rsidP="00E87D0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274CC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74CC9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</w:t>
      </w:r>
    </w:p>
  </w:footnote>
  <w:footnote w:id="25">
    <w:p w14:paraId="0A1BF73C" w14:textId="77777777" w:rsidR="005B7122" w:rsidRPr="00F85DE3" w:rsidRDefault="005B7122" w:rsidP="00E87D09">
      <w:pPr>
        <w:pStyle w:val="Tekstprzypisudolnego"/>
        <w:spacing w:line="271" w:lineRule="auto"/>
        <w:rPr>
          <w:rStyle w:val="Odwoanieprzypisudolnego"/>
          <w:rFonts w:ascii="Calibri" w:hAnsi="Calibri" w:cs="Calibri"/>
          <w:color w:val="000000"/>
          <w:sz w:val="22"/>
          <w:szCs w:val="22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t xml:space="preserve"> 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Minimalny zakres </w:t>
      </w:r>
      <w:r w:rsidRPr="00F85DE3">
        <w:rPr>
          <w:rFonts w:asciiTheme="minorHAnsi" w:hAnsiTheme="minorHAnsi" w:cstheme="minorHAnsi"/>
          <w:sz w:val="16"/>
          <w:szCs w:val="16"/>
        </w:rPr>
        <w:t>porozumienia/umowy o partnerstwie określa art. 39 ustawy z dnia 28 kwietnia 2022 r. o zasadach realizacji zadań finansowanych ze środków europejskich w perspektywie finansowej 2021-2027.</w:t>
      </w:r>
    </w:p>
  </w:footnote>
  <w:footnote w:id="26">
    <w:p w14:paraId="6DE870FE" w14:textId="77777777" w:rsidR="005B7122" w:rsidRPr="00F85DE3" w:rsidRDefault="005B7122" w:rsidP="00E87D09">
      <w:pPr>
        <w:pStyle w:val="Tekstprzypisudolnego"/>
        <w:spacing w:line="271" w:lineRule="auto"/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t xml:space="preserve"> </w:t>
      </w:r>
      <w:r w:rsidRPr="008A4E3E">
        <w:rPr>
          <w:rFonts w:ascii="Calibri" w:hAnsi="Calibri" w:cs="Calibri"/>
          <w:color w:val="000000"/>
          <w:sz w:val="16"/>
          <w:szCs w:val="16"/>
        </w:rPr>
        <w:t>Dotyczy przypadku, gdy Projekt jest realizowany w ramach partnerstwa</w:t>
      </w:r>
      <w:r>
        <w:rPr>
          <w:rFonts w:ascii="Calibri" w:hAnsi="Calibri" w:cs="Calibri"/>
          <w:color w:val="000000"/>
          <w:sz w:val="16"/>
          <w:szCs w:val="16"/>
        </w:rPr>
        <w:t>.</w:t>
      </w:r>
    </w:p>
  </w:footnote>
  <w:footnote w:id="27">
    <w:p w14:paraId="7704BFB2" w14:textId="02CD33A4" w:rsidR="005B7122" w:rsidRPr="00F71CC2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71C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71CC2">
        <w:rPr>
          <w:rFonts w:asciiTheme="minorHAnsi" w:hAnsiTheme="minorHAnsi" w:cstheme="minorHAnsi"/>
          <w:sz w:val="16"/>
          <w:szCs w:val="16"/>
        </w:rPr>
        <w:t xml:space="preserve"> Dotyczy Beneficjenta oraz Partnera (w przypadku gdy Projekt realizowany jest w ramach partnerstwa)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F71CC2">
        <w:rPr>
          <w:rFonts w:asciiTheme="minorHAnsi" w:hAnsiTheme="minorHAnsi" w:cstheme="minorHAnsi"/>
          <w:sz w:val="16"/>
          <w:szCs w:val="16"/>
        </w:rPr>
        <w:t xml:space="preserve">jeśli w ramach Projektu </w:t>
      </w:r>
      <w:r>
        <w:rPr>
          <w:rFonts w:asciiTheme="minorHAnsi" w:hAnsiTheme="minorHAnsi" w:cstheme="minorHAnsi"/>
          <w:sz w:val="16"/>
          <w:szCs w:val="16"/>
        </w:rPr>
        <w:t>będzie</w:t>
      </w:r>
      <w:r w:rsidRPr="00F71CC2">
        <w:rPr>
          <w:rFonts w:asciiTheme="minorHAnsi" w:hAnsiTheme="minorHAnsi" w:cstheme="minorHAnsi"/>
          <w:sz w:val="16"/>
          <w:szCs w:val="16"/>
        </w:rPr>
        <w:t xml:space="preserve"> udzielana pomoc de </w:t>
      </w:r>
      <w:proofErr w:type="spellStart"/>
      <w:r w:rsidRPr="00F71CC2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F71CC2">
        <w:rPr>
          <w:rFonts w:asciiTheme="minorHAnsi" w:hAnsiTheme="minorHAnsi" w:cstheme="minorHAnsi"/>
          <w:sz w:val="16"/>
          <w:szCs w:val="16"/>
        </w:rPr>
        <w:t>.</w:t>
      </w:r>
    </w:p>
  </w:footnote>
  <w:footnote w:id="28">
    <w:p w14:paraId="0943A2F5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</w:rPr>
      </w:pPr>
      <w:r w:rsidRPr="00F71C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71CC2">
        <w:rPr>
          <w:rFonts w:asciiTheme="minorHAnsi" w:hAnsiTheme="minorHAnsi" w:cstheme="minorHAnsi"/>
          <w:sz w:val="16"/>
          <w:szCs w:val="16"/>
        </w:rPr>
        <w:t xml:space="preserve"> </w:t>
      </w:r>
      <w:bookmarkStart w:id="20" w:name="_Hlk117860389"/>
      <w:r w:rsidRPr="00F71CC2">
        <w:rPr>
          <w:rFonts w:asciiTheme="minorHAnsi" w:hAnsiTheme="minorHAnsi" w:cstheme="minorHAnsi"/>
          <w:sz w:val="16"/>
          <w:szCs w:val="16"/>
        </w:rPr>
        <w:t>Dotyczy przypadku, gdy Beneficjent jest osobą fizyczną</w:t>
      </w:r>
      <w:bookmarkEnd w:id="20"/>
      <w:r w:rsidRPr="00F71CC2">
        <w:rPr>
          <w:rFonts w:asciiTheme="minorHAnsi" w:hAnsiTheme="minorHAnsi" w:cstheme="minorHAnsi"/>
          <w:sz w:val="16"/>
          <w:szCs w:val="16"/>
        </w:rPr>
        <w:t>.</w:t>
      </w:r>
    </w:p>
  </w:footnote>
  <w:footnote w:id="29">
    <w:p w14:paraId="0AC37A2B" w14:textId="7FACF603" w:rsidR="005B7122" w:rsidRPr="009210B3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210B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210B3">
        <w:rPr>
          <w:rFonts w:asciiTheme="minorHAnsi" w:hAnsiTheme="minorHAnsi" w:cstheme="minorHAnsi"/>
          <w:sz w:val="16"/>
          <w:szCs w:val="16"/>
        </w:rPr>
        <w:t xml:space="preserve"> Katalog wytycznych </w:t>
      </w:r>
      <w:r>
        <w:rPr>
          <w:rFonts w:asciiTheme="minorHAnsi" w:hAnsiTheme="minorHAnsi" w:cstheme="minorHAnsi"/>
          <w:sz w:val="16"/>
          <w:szCs w:val="16"/>
        </w:rPr>
        <w:t>może zostać</w:t>
      </w:r>
      <w:r w:rsidRPr="009210B3">
        <w:rPr>
          <w:rFonts w:asciiTheme="minorHAnsi" w:hAnsiTheme="minorHAnsi" w:cstheme="minorHAnsi"/>
          <w:sz w:val="16"/>
          <w:szCs w:val="16"/>
        </w:rPr>
        <w:t xml:space="preserve"> dostosowany do specyfiki naboru.</w:t>
      </w:r>
    </w:p>
  </w:footnote>
  <w:footnote w:id="30">
    <w:p w14:paraId="02CF4D07" w14:textId="77777777" w:rsidR="005B7122" w:rsidRDefault="005B7122" w:rsidP="00E87D09">
      <w:pPr>
        <w:pStyle w:val="Tekstprzypisudolnego"/>
        <w:spacing w:line="271" w:lineRule="auto"/>
      </w:pPr>
      <w:r w:rsidRPr="00415A84">
        <w:rPr>
          <w:rStyle w:val="Odwoanieprzypisudolnego"/>
          <w:rFonts w:ascii="Calibri" w:hAnsi="Calibri"/>
          <w:sz w:val="16"/>
          <w:szCs w:val="16"/>
        </w:rPr>
        <w:footnoteRef/>
      </w:r>
      <w: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1">
    <w:p w14:paraId="65CAA59C" w14:textId="77777777" w:rsidR="005B7122" w:rsidRDefault="005B7122" w:rsidP="00E87D09">
      <w:pPr>
        <w:pStyle w:val="Tekstprzypisudolnego"/>
        <w:spacing w:line="271" w:lineRule="auto"/>
      </w:pPr>
      <w:r w:rsidRPr="00415A84">
        <w:rPr>
          <w:rStyle w:val="Odwoanieprzypisudolnego"/>
          <w:rFonts w:ascii="Calibri" w:hAnsi="Calibri"/>
          <w:sz w:val="16"/>
          <w:szCs w:val="16"/>
        </w:rPr>
        <w:footnoteRef/>
      </w:r>
      <w:r w:rsidRPr="00415A84">
        <w:rPr>
          <w:rStyle w:val="Odwoanieprzypisudolnego"/>
          <w:rFonts w:ascii="Calibri" w:hAnsi="Calibri"/>
          <w:sz w:val="16"/>
          <w:szCs w:val="16"/>
        </w:rPr>
        <w:t xml:space="preserve"> </w:t>
      </w:r>
      <w:r w:rsidRPr="00415A84">
        <w:rPr>
          <w:rStyle w:val="Odwoanieprzypisudolnego"/>
          <w:rFonts w:ascii="Calibri" w:hAnsi="Calibri"/>
          <w:sz w:val="16"/>
          <w:szCs w:val="16"/>
          <w:vertAlign w:val="baseline"/>
        </w:rPr>
        <w:t>Dotyczy przypadku, gdy Beneficjent jest osobą fizyczną</w:t>
      </w:r>
      <w:r>
        <w:rPr>
          <w:rFonts w:ascii="Calibri" w:hAnsi="Calibri"/>
          <w:sz w:val="16"/>
          <w:szCs w:val="16"/>
        </w:rPr>
        <w:t>.</w:t>
      </w:r>
    </w:p>
  </w:footnote>
  <w:footnote w:id="32">
    <w:p w14:paraId="2A4047FD" w14:textId="77777777" w:rsidR="005B7122" w:rsidRPr="00F85DE3" w:rsidRDefault="005B7122" w:rsidP="00E87D09">
      <w:pPr>
        <w:pStyle w:val="Tekstprzypisudolnego"/>
        <w:shd w:val="clear" w:color="auto" w:fill="FFFFFF" w:themeFill="background1"/>
        <w:spacing w:line="271" w:lineRule="auto"/>
        <w:rPr>
          <w:rFonts w:ascii="Calibri" w:hAnsi="Calibri" w:cs="Calibri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3">
    <w:p w14:paraId="1C0B147B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4">
    <w:p w14:paraId="0B936AF2" w14:textId="199EE4B6" w:rsidR="005B7122" w:rsidRPr="00C40D2B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40D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40D2B">
        <w:rPr>
          <w:rFonts w:asciiTheme="minorHAnsi" w:hAnsiTheme="minorHAnsi" w:cstheme="minorHAnsi"/>
          <w:sz w:val="16"/>
          <w:szCs w:val="16"/>
        </w:rPr>
        <w:t xml:space="preserve"> W przypadku awarii systemu CST2021.</w:t>
      </w:r>
    </w:p>
  </w:footnote>
  <w:footnote w:id="35">
    <w:p w14:paraId="701D76A4" w14:textId="70920272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3533B5">
        <w:rPr>
          <w:rFonts w:ascii="Calibri" w:hAnsi="Calibri" w:cs="Calibri"/>
          <w:sz w:val="16"/>
          <w:szCs w:val="16"/>
        </w:rPr>
        <w:t xml:space="preserve">Warunek nie dotyczy </w:t>
      </w:r>
      <w:r>
        <w:rPr>
          <w:rFonts w:ascii="Calibri" w:hAnsi="Calibri" w:cs="Calibri"/>
          <w:sz w:val="16"/>
          <w:szCs w:val="16"/>
        </w:rPr>
        <w:t>B</w:t>
      </w:r>
      <w:r w:rsidRPr="003533B5">
        <w:rPr>
          <w:rFonts w:ascii="Calibri" w:hAnsi="Calibri" w:cs="Calibri"/>
          <w:sz w:val="16"/>
          <w:szCs w:val="16"/>
        </w:rPr>
        <w:t>eneficjentów będących podmiotem określonym w art. 206 ust. 4 ustawy z dnia 27 sierpnia 2009 r. o finansach publicznych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6">
    <w:p w14:paraId="355D681E" w14:textId="77777777" w:rsidR="005B7122" w:rsidRPr="00F85DE3" w:rsidRDefault="005B7122" w:rsidP="00E87D09">
      <w:pPr>
        <w:pStyle w:val="Tekstprzypisudolnego"/>
        <w:shd w:val="clear" w:color="auto" w:fill="FFFFFF" w:themeFill="background1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Należy podać liczbę dni, przy czym okres przekazania zlecenia płatności nie może przekroczyć 5 dni roboczych.</w:t>
      </w:r>
    </w:p>
  </w:footnote>
  <w:footnote w:id="37">
    <w:p w14:paraId="5B700829" w14:textId="77777777" w:rsidR="005B7122" w:rsidRPr="00BD607C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BD607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D607C">
        <w:rPr>
          <w:rFonts w:asciiTheme="minorHAnsi" w:hAnsiTheme="minorHAnsi"/>
          <w:sz w:val="16"/>
          <w:szCs w:val="16"/>
        </w:rPr>
        <w:t xml:space="preserve"> Dotyczy Beneficjentów będących jednostkami sektora finansów publicznych.</w:t>
      </w:r>
    </w:p>
  </w:footnote>
  <w:footnote w:id="38">
    <w:p w14:paraId="3CD51E22" w14:textId="739C466F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BD607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D607C">
        <w:rPr>
          <w:rFonts w:asciiTheme="minorHAnsi" w:hAnsiTheme="minorHAnsi"/>
          <w:sz w:val="16"/>
          <w:szCs w:val="16"/>
        </w:rPr>
        <w:t xml:space="preserve"> </w:t>
      </w:r>
      <w:bookmarkStart w:id="29" w:name="_Hlk124858615"/>
      <w:r w:rsidRPr="00BD607C">
        <w:rPr>
          <w:rFonts w:asciiTheme="minorHAnsi" w:hAnsiTheme="minorHAnsi"/>
          <w:sz w:val="16"/>
          <w:szCs w:val="16"/>
        </w:rPr>
        <w:t>Należy podać liczbę dni, przy czym okres nie powinien być dłuższy niż 10 dni roboczych. W przypadku gdy ze względu na sposób wdrażania Projektu Beneficjent nie jest</w:t>
      </w:r>
      <w:r w:rsidRPr="00F85DE3">
        <w:rPr>
          <w:rFonts w:ascii="Calibri" w:hAnsi="Calibri"/>
          <w:sz w:val="16"/>
          <w:szCs w:val="16"/>
        </w:rPr>
        <w:t xml:space="preserve"> w stanie pozyskać dokumentacji niezbędnej do terminowego sporządzenia wniosku o płatność,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>, na wniosek Beneficjenta, może określić termin do 15 dni roboczych.</w:t>
      </w:r>
      <w:r>
        <w:rPr>
          <w:rFonts w:ascii="Calibri" w:hAnsi="Calibri"/>
          <w:sz w:val="16"/>
          <w:szCs w:val="16"/>
        </w:rPr>
        <w:t xml:space="preserve"> Umowa wówczas podlega aneksowaniu</w:t>
      </w:r>
      <w:bookmarkEnd w:id="29"/>
      <w:r>
        <w:rPr>
          <w:rFonts w:ascii="Calibri" w:hAnsi="Calibri"/>
          <w:sz w:val="16"/>
          <w:szCs w:val="16"/>
        </w:rPr>
        <w:t>.</w:t>
      </w:r>
    </w:p>
  </w:footnote>
  <w:footnote w:id="39">
    <w:p w14:paraId="56F1C4DC" w14:textId="77777777" w:rsidR="005B7122" w:rsidRPr="00F85DE3" w:rsidRDefault="005B7122" w:rsidP="00E87D09">
      <w:pPr>
        <w:pStyle w:val="Tekstprzypisudolnego"/>
        <w:tabs>
          <w:tab w:val="left" w:pos="3682"/>
        </w:tabs>
        <w:spacing w:line="271" w:lineRule="auto"/>
        <w:rPr>
          <w:rFonts w:asciiTheme="minorHAnsi" w:hAnsiTheme="minorHAnsi"/>
          <w:sz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t xml:space="preserve"> </w:t>
      </w:r>
      <w:r w:rsidRPr="00F85DE3">
        <w:rPr>
          <w:rFonts w:asciiTheme="minorHAnsi" w:hAnsiTheme="minorHAnsi"/>
          <w:sz w:val="16"/>
        </w:rPr>
        <w:t>Jeśli dotyczy.</w:t>
      </w:r>
    </w:p>
  </w:footnote>
  <w:footnote w:id="40">
    <w:p w14:paraId="141A02D7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Należy wykreślić gdy Projekt nie jest rozliczany w oparciu o stawki jednostkowe.</w:t>
      </w:r>
    </w:p>
  </w:footnote>
  <w:footnote w:id="41">
    <w:p w14:paraId="44EBC08E" w14:textId="14D859FB" w:rsidR="005B7122" w:rsidRDefault="005B7122" w:rsidP="00E87D09">
      <w:pPr>
        <w:pStyle w:val="Tekstprzypisudolnego"/>
        <w:spacing w:line="271" w:lineRule="auto"/>
      </w:pPr>
      <w:r w:rsidRPr="0011403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114038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Należy wykreślić, </w:t>
      </w:r>
      <w:r w:rsidRPr="00F85DE3">
        <w:rPr>
          <w:rFonts w:ascii="Calibri" w:hAnsi="Calibri"/>
          <w:sz w:val="16"/>
          <w:szCs w:val="16"/>
        </w:rPr>
        <w:t>gdy Projekt nie jest rozliczany w oparciu o stawki jednostkowe.</w:t>
      </w:r>
    </w:p>
  </w:footnote>
  <w:footnote w:id="42">
    <w:p w14:paraId="2346E83F" w14:textId="77777777" w:rsidR="005B7122" w:rsidRPr="00F85DE3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B65BA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65BAF">
        <w:rPr>
          <w:rFonts w:asciiTheme="minorHAnsi" w:hAnsiTheme="minorHAnsi"/>
          <w:sz w:val="16"/>
          <w:szCs w:val="16"/>
        </w:rPr>
        <w:t xml:space="preserve"> Postanowienia umowy należy rozszerzyć o pozostałe uproszczone formy rozliczania wydatków wskazane w </w:t>
      </w:r>
      <w:r w:rsidRPr="00B65BAF">
        <w:rPr>
          <w:rFonts w:asciiTheme="minorHAnsi" w:hAnsiTheme="minorHAnsi"/>
          <w:iCs/>
          <w:sz w:val="16"/>
          <w:szCs w:val="16"/>
        </w:rPr>
        <w:t>Wytycznych</w:t>
      </w:r>
      <w:r w:rsidRPr="00B65BAF">
        <w:t xml:space="preserve"> </w:t>
      </w:r>
      <w:r w:rsidRPr="00B65BAF">
        <w:rPr>
          <w:rFonts w:asciiTheme="minorHAnsi" w:hAnsiTheme="minorHAnsi"/>
          <w:sz w:val="16"/>
          <w:szCs w:val="16"/>
        </w:rPr>
        <w:t>dotyczących kwalifikowalności wydatków na lata 2021–2027, jeśli w Projekcie zakłada się ich stosowanie.</w:t>
      </w:r>
    </w:p>
  </w:footnote>
  <w:footnote w:id="43">
    <w:p w14:paraId="72487880" w14:textId="77777777" w:rsidR="005B7122" w:rsidRPr="00F85DE3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Wyodrębniony kod księgowy oznacza odpowiedni symbol, numer, wyróżnik stosowany przy rejestracji, ewidencji lub oznaczeniu dokumentu, który umożliwia sporządzanie zestawień w określonym przedziale czasowym ujmujących wszystkie operacje dotyczące Projektu oraz obejmujących przynajmniej następujący zakres danych: nr dokumentu źródłowego, nr ewidencyjny lub księgowy dokumentu, datę wystawienia dokumentu, datę płatności, kwotę brutto i kwotę netto dokumentu, kwotę wydatków kwalifikowanych, w tym VAT kwalifikowalny</w:t>
      </w:r>
      <w:r w:rsidRPr="00F85DE3">
        <w:rPr>
          <w:rFonts w:asciiTheme="minorHAnsi" w:hAnsiTheme="minorHAnsi" w:cs="Arial"/>
          <w:sz w:val="16"/>
          <w:szCs w:val="16"/>
        </w:rPr>
        <w:t>.</w:t>
      </w:r>
    </w:p>
  </w:footnote>
  <w:footnote w:id="44">
    <w:p w14:paraId="6143A881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45">
    <w:p w14:paraId="7BA44D2D" w14:textId="6E6DD0E3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Zmiany odnoszą się każdorazowo do </w:t>
      </w:r>
      <w:r>
        <w:rPr>
          <w:rFonts w:ascii="Calibri" w:hAnsi="Calibri"/>
          <w:sz w:val="16"/>
          <w:szCs w:val="16"/>
        </w:rPr>
        <w:t>zatwierdzonej</w:t>
      </w:r>
      <w:r w:rsidRPr="00F85DE3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ostatniej</w:t>
      </w:r>
      <w:r w:rsidRPr="00F85DE3">
        <w:rPr>
          <w:rFonts w:ascii="Calibri" w:hAnsi="Calibri"/>
          <w:sz w:val="16"/>
          <w:szCs w:val="16"/>
        </w:rPr>
        <w:t xml:space="preserve"> wersji wniosku o dofinansowanie</w:t>
      </w:r>
      <w:r>
        <w:rPr>
          <w:rFonts w:ascii="Calibri" w:hAnsi="Calibri"/>
          <w:sz w:val="16"/>
          <w:szCs w:val="16"/>
        </w:rPr>
        <w:t xml:space="preserve"> </w:t>
      </w:r>
      <w:r w:rsidRPr="00F85DE3">
        <w:rPr>
          <w:rFonts w:ascii="Calibri" w:hAnsi="Calibri"/>
          <w:sz w:val="16"/>
          <w:szCs w:val="16"/>
        </w:rPr>
        <w:t xml:space="preserve">i nie mogą w znaczący sposób modyfikować pierwotnych założeń Projektu. </w:t>
      </w:r>
    </w:p>
  </w:footnote>
  <w:footnote w:id="46">
    <w:p w14:paraId="34F67B8D" w14:textId="4D47110D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/>
          <w:sz w:val="16"/>
          <w:szCs w:val="16"/>
        </w:rPr>
        <w:t xml:space="preserve">W szczególnie uzasadnionych przypadkach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może wyrazić zgodę na wprowadzenie zmian w terminie późniejszym.</w:t>
      </w:r>
    </w:p>
  </w:footnote>
  <w:footnote w:id="47">
    <w:p w14:paraId="6EEEA9AF" w14:textId="05F388D5" w:rsidR="005B7122" w:rsidRPr="00F85DE3" w:rsidRDefault="005B7122" w:rsidP="00E87D0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85DE3">
        <w:rPr>
          <w:rFonts w:asciiTheme="minorHAnsi" w:hAnsiTheme="minorHAnsi" w:cstheme="minorHAnsi"/>
          <w:sz w:val="16"/>
          <w:szCs w:val="16"/>
        </w:rPr>
        <w:t xml:space="preserve"> Jako uzasadnione przypadki należy rozumieć przypadki nieprzewidziane, przypadki spowodowane działaniem siły wyższej, przypadki mające wpływ na końcowe rozliczenie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F85DE3">
        <w:rPr>
          <w:rFonts w:asciiTheme="minorHAnsi" w:hAnsiTheme="minorHAnsi" w:cstheme="minorHAnsi"/>
          <w:sz w:val="16"/>
          <w:szCs w:val="16"/>
        </w:rPr>
        <w:t>rojektu</w:t>
      </w:r>
      <w:r>
        <w:rPr>
          <w:rFonts w:asciiTheme="minorHAnsi" w:hAnsiTheme="minorHAnsi" w:cstheme="minorHAnsi"/>
          <w:sz w:val="16"/>
          <w:szCs w:val="16"/>
        </w:rPr>
        <w:t>, itp</w:t>
      </w:r>
      <w:r w:rsidRPr="00F85DE3">
        <w:rPr>
          <w:rFonts w:asciiTheme="minorHAnsi" w:hAnsiTheme="minorHAnsi" w:cstheme="minorHAnsi"/>
          <w:sz w:val="16"/>
          <w:szCs w:val="16"/>
        </w:rPr>
        <w:t>.</w:t>
      </w:r>
    </w:p>
  </w:footnote>
  <w:footnote w:id="48">
    <w:p w14:paraId="2D55D20F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Jeśli dotyczy.</w:t>
      </w:r>
    </w:p>
  </w:footnote>
  <w:footnote w:id="49">
    <w:p w14:paraId="4EBBCACE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bookmarkStart w:id="38" w:name="_Hlk532810490"/>
      <w:r w:rsidRPr="00F85DE3">
        <w:rPr>
          <w:rFonts w:ascii="Calibri" w:hAnsi="Calibri"/>
          <w:sz w:val="16"/>
          <w:szCs w:val="16"/>
        </w:rPr>
        <w:t>Chyba, że zapisy aneksu stanowią inaczej</w:t>
      </w:r>
      <w:bookmarkEnd w:id="38"/>
    </w:p>
  </w:footnote>
  <w:footnote w:id="50">
    <w:p w14:paraId="1560277E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1">
    <w:p w14:paraId="24D7BA68" w14:textId="3232A4CB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Zmiany odnoszą się każdorazowo do </w:t>
      </w:r>
      <w:r>
        <w:rPr>
          <w:rFonts w:ascii="Calibri" w:hAnsi="Calibri"/>
          <w:sz w:val="16"/>
          <w:szCs w:val="16"/>
        </w:rPr>
        <w:t>zatwierdzonej</w:t>
      </w:r>
      <w:r w:rsidRPr="00F85DE3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ostatniej </w:t>
      </w:r>
      <w:r w:rsidRPr="00F85DE3">
        <w:rPr>
          <w:rFonts w:ascii="Calibri" w:hAnsi="Calibri"/>
          <w:sz w:val="16"/>
          <w:szCs w:val="16"/>
        </w:rPr>
        <w:t>wersji wniosku o dofinansowanie</w:t>
      </w:r>
      <w:r>
        <w:rPr>
          <w:rFonts w:ascii="Calibri" w:hAnsi="Calibri"/>
          <w:sz w:val="16"/>
          <w:szCs w:val="16"/>
        </w:rPr>
        <w:t xml:space="preserve"> i</w:t>
      </w:r>
      <w:r w:rsidRPr="00F85DE3">
        <w:rPr>
          <w:rFonts w:ascii="Calibri" w:hAnsi="Calibri"/>
          <w:sz w:val="16"/>
          <w:szCs w:val="16"/>
        </w:rPr>
        <w:t xml:space="preserve"> nie mogą w znaczący sposób modyfikować pierwotnych założeń Projektu. </w:t>
      </w:r>
    </w:p>
  </w:footnote>
  <w:footnote w:id="52">
    <w:p w14:paraId="0316F303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3">
    <w:p w14:paraId="10158D0A" w14:textId="77777777" w:rsidR="005B7122" w:rsidRPr="00F85DE3" w:rsidRDefault="005B7122" w:rsidP="0013052B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Theme="minorHAnsi" w:hAnsiTheme="minorHAnsi" w:cs="Calibri"/>
          <w:sz w:val="16"/>
          <w:szCs w:val="16"/>
        </w:rPr>
        <w:t>.</w:t>
      </w:r>
    </w:p>
  </w:footnote>
  <w:footnote w:id="54">
    <w:p w14:paraId="25D07B2C" w14:textId="77777777" w:rsidR="005B7122" w:rsidRDefault="005B7122" w:rsidP="0013052B">
      <w:pPr>
        <w:pStyle w:val="Tekstprzypisudolnego"/>
        <w:spacing w:line="271" w:lineRule="auto"/>
      </w:pPr>
      <w:r w:rsidRPr="008F64C9">
        <w:rPr>
          <w:rStyle w:val="Odwoanieprzypisudolnego"/>
          <w:sz w:val="16"/>
          <w:szCs w:val="16"/>
        </w:rPr>
        <w:footnoteRef/>
      </w:r>
      <w:r w:rsidRPr="008F64C9">
        <w:t xml:space="preserve"> </w:t>
      </w:r>
      <w:r w:rsidRPr="008F64C9">
        <w:rPr>
          <w:rFonts w:asciiTheme="minorHAnsi" w:hAnsiTheme="minorHAnsi" w:cstheme="minorHAnsi"/>
          <w:sz w:val="16"/>
          <w:szCs w:val="16"/>
        </w:rPr>
        <w:t>Przez kontrolę rozumie się również audyty upoważnionych organów audytowych.</w:t>
      </w:r>
    </w:p>
  </w:footnote>
  <w:footnote w:id="55">
    <w:p w14:paraId="4A1205D9" w14:textId="77777777" w:rsidR="005B7122" w:rsidRPr="00F85DE3" w:rsidRDefault="005B7122" w:rsidP="0013052B">
      <w:pPr>
        <w:pStyle w:val="Tekstprzypisudolnego"/>
        <w:shd w:val="clear" w:color="auto" w:fill="FFFFFF"/>
        <w:spacing w:line="276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6">
    <w:p w14:paraId="30773EE2" w14:textId="77777777" w:rsidR="005B7122" w:rsidRPr="00F85DE3" w:rsidRDefault="005B7122" w:rsidP="0013052B">
      <w:pPr>
        <w:pStyle w:val="Tekstprzypisudolnego"/>
        <w:spacing w:line="276" w:lineRule="auto"/>
        <w:rPr>
          <w:sz w:val="16"/>
          <w:szCs w:val="16"/>
        </w:rPr>
      </w:pPr>
      <w:r w:rsidRPr="00F85DE3">
        <w:rPr>
          <w:rStyle w:val="Odwoanieprzypisudolnego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Theme="minorHAnsi" w:hAnsiTheme="minorHAnsi"/>
          <w:sz w:val="16"/>
          <w:szCs w:val="16"/>
        </w:rPr>
        <w:t>Nie dotyczy stwierdzenia nieprawidłowych wydatków we wniosku o płatność przed jego zatwierdzeniem, gdy Beneficjent  może przedstawić do współfinansowania inne wydatki kwalifikowalne, które nie zostały uznane wcześniej za nieprawidłowe a kwota stwierdzonej nieprawidłowości nie podlega wezwaniu do zwrotu na podstawie art. 207 ust. 8 ustawy o finansach publicznych.</w:t>
      </w:r>
    </w:p>
  </w:footnote>
  <w:footnote w:id="57">
    <w:p w14:paraId="69B430E7" w14:textId="26E2F010" w:rsidR="005B7122" w:rsidRPr="00236BC1" w:rsidRDefault="005B7122" w:rsidP="0013052B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236BC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36BC1">
        <w:rPr>
          <w:rFonts w:asciiTheme="minorHAnsi" w:hAnsiTheme="minorHAnsi" w:cstheme="minorHAnsi"/>
          <w:sz w:val="16"/>
          <w:szCs w:val="16"/>
        </w:rPr>
        <w:t xml:space="preserve"> Przez kontrolę, o której mowa w Umowie,  rozumie się działania kontrolne instytucji określone w Wytycznych dotyczących kontroli realizacji programów polityki spójności na lata 2021-2027, jak również audyty upoważnionych organów audytowych oraz dochodzenie/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236BC1">
        <w:rPr>
          <w:rFonts w:asciiTheme="minorHAnsi" w:hAnsiTheme="minorHAnsi" w:cstheme="minorHAnsi"/>
          <w:sz w:val="16"/>
          <w:szCs w:val="16"/>
        </w:rPr>
        <w:t>postępowanie innych służb uprawnionych prawnie do podejmowania czynności kontrolnych i wyjaśniających, np. prokuratura, policja, itp.</w:t>
      </w:r>
    </w:p>
  </w:footnote>
  <w:footnote w:id="58">
    <w:p w14:paraId="40C4EEBA" w14:textId="5BE8DF34" w:rsidR="005B7122" w:rsidRDefault="005B7122" w:rsidP="003102F8">
      <w:pPr>
        <w:pStyle w:val="Tekstprzypisudolnego"/>
        <w:spacing w:line="276" w:lineRule="auto"/>
      </w:pPr>
      <w:r w:rsidRPr="00764D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64DCB">
        <w:rPr>
          <w:rFonts w:asciiTheme="minorHAnsi" w:hAnsiTheme="minorHAnsi" w:cstheme="minorHAnsi"/>
          <w:sz w:val="16"/>
          <w:szCs w:val="16"/>
        </w:rPr>
        <w:t xml:space="preserve"> Okres 3 lat dotyczy MŚP, w odniesieniu do Projektów, z którymi związany jest wymóg utrzymania inwestycji (w ramach cross-</w:t>
      </w:r>
      <w:proofErr w:type="spellStart"/>
      <w:r w:rsidRPr="00764DCB">
        <w:rPr>
          <w:rFonts w:asciiTheme="minorHAnsi" w:hAnsiTheme="minorHAnsi" w:cstheme="minorHAnsi"/>
          <w:sz w:val="16"/>
          <w:szCs w:val="16"/>
        </w:rPr>
        <w:t>financingu</w:t>
      </w:r>
      <w:proofErr w:type="spellEnd"/>
      <w:r w:rsidRPr="00764DCB">
        <w:rPr>
          <w:rFonts w:asciiTheme="minorHAnsi" w:hAnsiTheme="minorHAnsi" w:cstheme="minorHAnsi"/>
          <w:sz w:val="16"/>
          <w:szCs w:val="16"/>
        </w:rPr>
        <w:t xml:space="preserve">)  lub miejsc pracy. Okres 5 lat dotyczy </w:t>
      </w:r>
      <w:r w:rsidRPr="003E310B">
        <w:rPr>
          <w:rFonts w:asciiTheme="minorHAnsi" w:hAnsiTheme="minorHAnsi" w:cstheme="minorHAnsi"/>
          <w:sz w:val="16"/>
          <w:szCs w:val="16"/>
        </w:rPr>
        <w:t>podmiotów innych niż MŚP, w odniesieniu do Projektów, z którymi związany jest wymóg utrzymania inwestycji produkcyjnych (w ramach cross-</w:t>
      </w:r>
      <w:proofErr w:type="spellStart"/>
      <w:r w:rsidRPr="003E310B">
        <w:rPr>
          <w:rFonts w:asciiTheme="minorHAnsi" w:hAnsiTheme="minorHAnsi" w:cstheme="minorHAnsi"/>
          <w:sz w:val="16"/>
          <w:szCs w:val="16"/>
        </w:rPr>
        <w:t>financingu</w:t>
      </w:r>
      <w:proofErr w:type="spellEnd"/>
      <w:r w:rsidRPr="003E310B">
        <w:rPr>
          <w:rFonts w:asciiTheme="minorHAnsi" w:hAnsiTheme="minorHAnsi" w:cstheme="minorHAnsi"/>
          <w:sz w:val="16"/>
          <w:szCs w:val="16"/>
        </w:rPr>
        <w:t xml:space="preserve">) lub miejsc pracy. Na zakończenie realizacji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3E310B">
        <w:rPr>
          <w:rFonts w:asciiTheme="minorHAnsi" w:hAnsiTheme="minorHAnsi" w:cstheme="minorHAnsi"/>
          <w:sz w:val="16"/>
          <w:szCs w:val="16"/>
        </w:rPr>
        <w:t>rojektu Beneficjent składa Oświadczenie o statusie Beneficjenta stanowiące załącznik nr 1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3E310B">
        <w:t xml:space="preserve"> </w:t>
      </w:r>
      <w:r w:rsidRPr="003E310B">
        <w:rPr>
          <w:rFonts w:asciiTheme="minorHAnsi" w:hAnsiTheme="minorHAnsi" w:cstheme="minorHAnsi"/>
          <w:sz w:val="16"/>
          <w:szCs w:val="16"/>
        </w:rPr>
        <w:t>do Umowy.</w:t>
      </w:r>
    </w:p>
  </w:footnote>
  <w:footnote w:id="59">
    <w:p w14:paraId="5E07231F" w14:textId="005DA1FB" w:rsidR="005B7122" w:rsidRDefault="005B7122" w:rsidP="0013052B">
      <w:pPr>
        <w:pStyle w:val="Tekstprzypisudolnego"/>
        <w:spacing w:line="271" w:lineRule="auto"/>
        <w:ind w:left="142" w:hanging="142"/>
      </w:pPr>
      <w:r w:rsidRPr="007A525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A5255">
        <w:rPr>
          <w:rFonts w:asciiTheme="minorHAnsi" w:hAnsiTheme="minorHAnsi" w:cstheme="minorHAnsi"/>
          <w:sz w:val="16"/>
          <w:szCs w:val="16"/>
        </w:rPr>
        <w:t xml:space="preserve"> 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Całkowity koszt Projektu </w:t>
      </w:r>
      <w:r>
        <w:rPr>
          <w:rFonts w:ascii="Calibri" w:hAnsi="Calibri" w:cs="Calibri"/>
          <w:sz w:val="16"/>
          <w:szCs w:val="16"/>
        </w:rPr>
        <w:t>jest równy c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>ałkowit</w:t>
      </w:r>
      <w:r>
        <w:rPr>
          <w:rFonts w:ascii="Calibri" w:hAnsi="Calibri" w:cs="Calibri"/>
          <w:sz w:val="16"/>
          <w:szCs w:val="16"/>
        </w:rPr>
        <w:t>ej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wartoś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c</w:t>
      </w:r>
      <w:r>
        <w:rPr>
          <w:rFonts w:ascii="Calibri" w:hAnsi="Calibri" w:cs="Calibri"/>
          <w:sz w:val="16"/>
          <w:szCs w:val="16"/>
        </w:rPr>
        <w:t>i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Projektu</w:t>
      </w:r>
      <w:r>
        <w:rPr>
          <w:rFonts w:ascii="Calibri" w:hAnsi="Calibri" w:cs="Calibri"/>
          <w:sz w:val="16"/>
          <w:szCs w:val="16"/>
        </w:rPr>
        <w:t xml:space="preserve">, o której mowa w </w:t>
      </w:r>
      <w:r w:rsidRPr="00DD406E">
        <w:rPr>
          <w:rFonts w:ascii="Calibri" w:hAnsi="Calibri" w:cs="Calibri"/>
          <w:sz w:val="16"/>
          <w:szCs w:val="16"/>
        </w:rPr>
        <w:t>§</w:t>
      </w:r>
      <w:r>
        <w:rPr>
          <w:rFonts w:ascii="Calibri" w:hAnsi="Calibri" w:cs="Calibri"/>
          <w:sz w:val="16"/>
          <w:szCs w:val="16"/>
        </w:rPr>
        <w:t>2 ust. 2</w:t>
      </w:r>
      <w:r w:rsidRPr="00DA0FD0">
        <w:rPr>
          <w:rStyle w:val="Odwoanieprzypisudolnego"/>
          <w:rFonts w:ascii="Calibri" w:hAnsi="Calibri" w:cs="Calibri"/>
          <w:sz w:val="16"/>
          <w:szCs w:val="16"/>
          <w:vertAlign w:val="baseline"/>
        </w:rPr>
        <w:t>.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Koszt Projektu należy przeliczyć według kursu Europejskiego Banku Centralnego z przedostatniego dnia pracy Komisji Europejskiej w miesiącu poprzedzającym miesiąc podpisania Umowy.</w:t>
      </w:r>
    </w:p>
  </w:footnote>
  <w:footnote w:id="60">
    <w:p w14:paraId="52DB3606" w14:textId="77777777" w:rsidR="005B7122" w:rsidRPr="00680014" w:rsidRDefault="005B7122" w:rsidP="0013052B">
      <w:pPr>
        <w:pStyle w:val="Tekstprzypisudolnego"/>
        <w:spacing w:line="271" w:lineRule="auto"/>
        <w:ind w:left="170" w:hanging="170"/>
        <w:rPr>
          <w:rStyle w:val="Odwoanieprzypisudolnego"/>
          <w:rFonts w:ascii="Calibri" w:hAnsi="Calibri" w:cs="Calibri"/>
          <w:sz w:val="16"/>
          <w:szCs w:val="16"/>
        </w:rPr>
      </w:pPr>
      <w:r w:rsidRPr="0068001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80014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 w:rsidRPr="00BE7720">
        <w:rPr>
          <w:rStyle w:val="Odwoanieprzypisudolnego"/>
          <w:rFonts w:ascii="Calibri" w:hAnsi="Calibri" w:cs="Calibri"/>
          <w:sz w:val="16"/>
          <w:szCs w:val="16"/>
          <w:vertAlign w:val="baseline"/>
        </w:rPr>
        <w:t>Patrz przypis do ust. 2 pkt 2) niniejszego paragrafu.</w:t>
      </w:r>
    </w:p>
  </w:footnote>
  <w:footnote w:id="61">
    <w:p w14:paraId="3EB4753F" w14:textId="77777777" w:rsidR="005B7122" w:rsidRPr="008A004C" w:rsidRDefault="005B7122" w:rsidP="0013052B">
      <w:pPr>
        <w:pStyle w:val="Tekstprzypisudolnego"/>
        <w:spacing w:after="60" w:line="271" w:lineRule="auto"/>
        <w:ind w:left="170" w:hanging="170"/>
        <w:rPr>
          <w:rFonts w:ascii="Calibri" w:hAnsi="Calibri" w:cs="Calibri"/>
          <w:sz w:val="18"/>
          <w:szCs w:val="18"/>
        </w:rPr>
      </w:pPr>
      <w:r w:rsidRPr="0068001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80014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Całkowity koszt Projektu </w:t>
      </w:r>
      <w:r>
        <w:rPr>
          <w:rFonts w:ascii="Calibri" w:hAnsi="Calibri" w:cs="Calibri"/>
          <w:sz w:val="16"/>
          <w:szCs w:val="16"/>
        </w:rPr>
        <w:t>jest równy c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>ałkowit</w:t>
      </w:r>
      <w:r>
        <w:rPr>
          <w:rFonts w:ascii="Calibri" w:hAnsi="Calibri" w:cs="Calibri"/>
          <w:sz w:val="16"/>
          <w:szCs w:val="16"/>
        </w:rPr>
        <w:t>ej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wartoś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c</w:t>
      </w:r>
      <w:r>
        <w:rPr>
          <w:rFonts w:ascii="Calibri" w:hAnsi="Calibri" w:cs="Calibri"/>
          <w:sz w:val="16"/>
          <w:szCs w:val="16"/>
        </w:rPr>
        <w:t>i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Projektu</w:t>
      </w:r>
      <w:r>
        <w:rPr>
          <w:rFonts w:ascii="Calibri" w:hAnsi="Calibri" w:cs="Calibri"/>
          <w:sz w:val="16"/>
          <w:szCs w:val="16"/>
        </w:rPr>
        <w:t xml:space="preserve">, o której mowa w </w:t>
      </w:r>
      <w:r w:rsidRPr="00DD406E">
        <w:rPr>
          <w:rFonts w:ascii="Calibri" w:hAnsi="Calibri" w:cs="Calibri"/>
          <w:sz w:val="16"/>
          <w:szCs w:val="16"/>
        </w:rPr>
        <w:t>§</w:t>
      </w:r>
      <w:r>
        <w:rPr>
          <w:rFonts w:ascii="Calibri" w:hAnsi="Calibri" w:cs="Calibri"/>
          <w:sz w:val="16"/>
          <w:szCs w:val="16"/>
        </w:rPr>
        <w:t>2 ust. 2</w:t>
      </w:r>
      <w:r w:rsidRPr="008A004C">
        <w:rPr>
          <w:rStyle w:val="Odwoanieprzypisudolnego"/>
          <w:rFonts w:ascii="Calibri" w:hAnsi="Calibri" w:cs="Calibri"/>
          <w:sz w:val="16"/>
          <w:szCs w:val="16"/>
          <w:vertAlign w:val="baseline"/>
        </w:rPr>
        <w:t>. Koszt Projektu należy przeliczyć według kursu Europejskiego Banku Centralnego z przedostatniego dnia pracy Komisji Europejskiej w miesiącu poprzedzającym miesiąc podpisania Umowy. Informacj</w:t>
      </w:r>
      <w:r w:rsidRPr="008A004C">
        <w:rPr>
          <w:rFonts w:ascii="Calibri" w:hAnsi="Calibri" w:cs="Calibri"/>
          <w:sz w:val="16"/>
          <w:szCs w:val="16"/>
        </w:rPr>
        <w:t>a</w:t>
      </w:r>
      <w:r w:rsidRPr="008A004C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o Funduszu, z którego Projekt jest finansowany </w:t>
      </w:r>
      <w:r w:rsidRPr="008A004C">
        <w:rPr>
          <w:rFonts w:ascii="Calibri" w:hAnsi="Calibri" w:cs="Calibri"/>
          <w:sz w:val="16"/>
          <w:szCs w:val="16"/>
        </w:rPr>
        <w:t>znajduje się na pierwszej stronie Umowy</w:t>
      </w:r>
      <w:r w:rsidRPr="008A004C">
        <w:rPr>
          <w:rFonts w:asciiTheme="minorHAnsi" w:hAnsiTheme="minorHAnsi" w:cstheme="minorHAnsi"/>
          <w:sz w:val="16"/>
          <w:szCs w:val="16"/>
        </w:rPr>
        <w:t>.</w:t>
      </w:r>
    </w:p>
  </w:footnote>
  <w:footnote w:id="62">
    <w:p w14:paraId="2C02CF66" w14:textId="77777777" w:rsidR="005B7122" w:rsidRDefault="005B7122" w:rsidP="0013052B">
      <w:pPr>
        <w:pStyle w:val="Tekstprzypisudolnego"/>
        <w:spacing w:line="271" w:lineRule="auto"/>
      </w:pPr>
      <w:r w:rsidRPr="00471DF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1DF3">
        <w:rPr>
          <w:rFonts w:asciiTheme="minorHAnsi" w:hAnsiTheme="minorHAnsi" w:cstheme="minorHAnsi"/>
          <w:sz w:val="16"/>
          <w:szCs w:val="16"/>
        </w:rPr>
        <w:t xml:space="preserve"> Zgodnie z art. 49 ust. 3 i 5 rozporządzenia ogólnego</w:t>
      </w:r>
      <w:r w:rsidRPr="00163E71">
        <w:rPr>
          <w:sz w:val="18"/>
          <w:szCs w:val="18"/>
        </w:rPr>
        <w:t>.</w:t>
      </w:r>
    </w:p>
  </w:footnote>
  <w:footnote w:id="63">
    <w:p w14:paraId="02DB49E9" w14:textId="77777777" w:rsidR="005B7122" w:rsidRPr="00F85DE3" w:rsidRDefault="005B7122" w:rsidP="0013052B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4">
    <w:p w14:paraId="31AF188E" w14:textId="77777777" w:rsidR="005B7122" w:rsidRPr="00F85DE3" w:rsidRDefault="005B7122" w:rsidP="0013052B">
      <w:pPr>
        <w:pStyle w:val="Tekstprzypisudolnego"/>
        <w:spacing w:line="271" w:lineRule="auto"/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5">
    <w:p w14:paraId="379DC7A2" w14:textId="77777777" w:rsidR="005B7122" w:rsidRPr="00F85DE3" w:rsidRDefault="005B7122" w:rsidP="0013052B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6">
    <w:p w14:paraId="408DB14B" w14:textId="0FC7B778" w:rsidR="005D56C9" w:rsidRPr="005D56C9" w:rsidRDefault="005D56C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5D56C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D56C9">
        <w:rPr>
          <w:rFonts w:asciiTheme="minorHAnsi" w:hAnsiTheme="minorHAnsi" w:cstheme="minorHAnsi"/>
          <w:sz w:val="16"/>
          <w:szCs w:val="16"/>
        </w:rPr>
        <w:t xml:space="preserve"> Nie dotyczy przypadku, gdy Beneficjent nie poniósł wydatków kwalifikowalnych. W takiej sytuacji Beneficjent dokonuje zwrotu całości otrzymanych środków dofinansowania wraz z odsetkami w wysokości jak dla zaległości podatkowych liczonymi od dnia przekazania środków</w:t>
      </w:r>
      <w:r w:rsidR="00910D9D">
        <w:rPr>
          <w:rFonts w:asciiTheme="minorHAnsi" w:hAnsiTheme="minorHAnsi" w:cstheme="minorHAnsi"/>
          <w:sz w:val="16"/>
          <w:szCs w:val="16"/>
        </w:rPr>
        <w:t>.</w:t>
      </w:r>
    </w:p>
  </w:footnote>
  <w:footnote w:id="67">
    <w:p w14:paraId="5124421D" w14:textId="05169C6C" w:rsidR="005B7122" w:rsidRPr="002D29FD" w:rsidRDefault="005B7122">
      <w:pPr>
        <w:pStyle w:val="Tekstprzypisudolnego"/>
        <w:rPr>
          <w:rFonts w:asciiTheme="minorHAnsi" w:hAnsiTheme="minorHAnsi"/>
          <w:sz w:val="16"/>
          <w:szCs w:val="16"/>
        </w:rPr>
      </w:pPr>
      <w:r w:rsidRPr="00A56D2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6D23">
        <w:rPr>
          <w:rFonts w:asciiTheme="minorHAnsi" w:hAnsiTheme="minorHAnsi"/>
          <w:sz w:val="16"/>
          <w:szCs w:val="16"/>
        </w:rPr>
        <w:t xml:space="preserve"> </w:t>
      </w:r>
      <w:r w:rsidRPr="00A56D23">
        <w:rPr>
          <w:rFonts w:asciiTheme="minorHAnsi" w:hAnsiTheme="minorHAnsi" w:cstheme="minorHAnsi"/>
          <w:sz w:val="16"/>
          <w:szCs w:val="16"/>
        </w:rPr>
        <w:t>W przypadku, gdy pomoc publiczna</w:t>
      </w:r>
      <w:r w:rsidRPr="00A56D23">
        <w:rPr>
          <w:rFonts w:asciiTheme="minorHAnsi" w:hAnsiTheme="minorHAnsi" w:cstheme="minorHAnsi"/>
          <w:spacing w:val="-4"/>
          <w:sz w:val="16"/>
          <w:szCs w:val="16"/>
        </w:rPr>
        <w:t xml:space="preserve">/pomoc de </w:t>
      </w:r>
      <w:proofErr w:type="spellStart"/>
      <w:r w:rsidRPr="00A56D23">
        <w:rPr>
          <w:rFonts w:asciiTheme="minorHAnsi" w:hAnsiTheme="minorHAnsi" w:cstheme="minorHAnsi"/>
          <w:spacing w:val="-4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 xml:space="preserve"> udzielana jest przez Instytucję </w:t>
      </w:r>
      <w:r w:rsidRPr="00A56D23">
        <w:rPr>
          <w:rFonts w:asciiTheme="minorHAnsi" w:hAnsiTheme="minorHAnsi" w:cstheme="minorHAnsi"/>
          <w:spacing w:val="-4"/>
          <w:sz w:val="16"/>
          <w:szCs w:val="16"/>
        </w:rPr>
        <w:t>Pośredniczącą.</w:t>
      </w:r>
    </w:p>
  </w:footnote>
  <w:footnote w:id="68">
    <w:p w14:paraId="67BFAB27" w14:textId="59295546" w:rsidR="005B7122" w:rsidRPr="002D29FD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W przypadku, gdy pomocy de </w:t>
      </w:r>
      <w:proofErr w:type="spellStart"/>
      <w:r w:rsidRPr="002D29FD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2D29FD">
        <w:rPr>
          <w:rFonts w:asciiTheme="minorHAnsi" w:hAnsiTheme="minorHAnsi" w:cstheme="minorHAnsi"/>
          <w:sz w:val="16"/>
          <w:szCs w:val="16"/>
        </w:rPr>
        <w:t xml:space="preserve"> będzie udzielał Beneficjent i/lub Partner.</w:t>
      </w:r>
    </w:p>
  </w:footnote>
  <w:footnote w:id="69">
    <w:p w14:paraId="12E3E341" w14:textId="60725E9E" w:rsidR="005B7122" w:rsidRPr="002D29FD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70">
    <w:p w14:paraId="2AB7DDF1" w14:textId="2F486A48" w:rsidR="005B7122" w:rsidRPr="002D29FD" w:rsidRDefault="005B7122">
      <w:pPr>
        <w:pStyle w:val="Tekstprzypisudolnego"/>
        <w:rPr>
          <w:rFonts w:asciiTheme="minorHAnsi" w:hAnsi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71">
    <w:p w14:paraId="1AABD16A" w14:textId="77777777" w:rsidR="005B7122" w:rsidRPr="00F85DE3" w:rsidRDefault="005B7122" w:rsidP="0013708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2D29F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D29FD">
        <w:rPr>
          <w:rFonts w:asciiTheme="minorHAnsi" w:hAnsiTheme="minorHAnsi"/>
          <w:sz w:val="16"/>
          <w:szCs w:val="16"/>
        </w:rPr>
        <w:t xml:space="preserve"> Komunikacja pisemna znajduje zastosowanie</w:t>
      </w:r>
      <w:r w:rsidRPr="00F85DE3">
        <w:rPr>
          <w:rFonts w:ascii="Calibri" w:hAnsi="Calibri"/>
          <w:sz w:val="16"/>
          <w:szCs w:val="16"/>
        </w:rPr>
        <w:t xml:space="preserve"> w przypadkach, gdy Umowa wymaga doręczenia powiadomienia / pisma / dokumentu / oświadczenia za pomocą tradycyjnej korespondencji lub w przypadku, gdy jego doręczenie za pomocą CST2021 okazałoby się niemożliwe (np. wskutek awarii systemu). </w:t>
      </w:r>
    </w:p>
  </w:footnote>
  <w:footnote w:id="72">
    <w:p w14:paraId="4C8D9125" w14:textId="77777777" w:rsidR="005B7122" w:rsidRPr="00F364D6" w:rsidRDefault="005B7122" w:rsidP="0013708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F364D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364D6">
        <w:rPr>
          <w:rFonts w:asciiTheme="minorHAnsi" w:hAnsiTheme="minorHAnsi" w:cstheme="minorHAnsi"/>
          <w:sz w:val="16"/>
          <w:szCs w:val="16"/>
        </w:rPr>
        <w:t xml:space="preserve"> Należy skreślić, jeśli nie dotyczy.</w:t>
      </w:r>
    </w:p>
  </w:footnote>
  <w:footnote w:id="73">
    <w:p w14:paraId="6E0616C6" w14:textId="4B00AF79" w:rsidR="005B7122" w:rsidRPr="00F85DE3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A9541E">
        <w:rPr>
          <w:rStyle w:val="Odwoanieprzypisudolnego"/>
          <w:rFonts w:asciiTheme="minorHAnsi" w:hAnsiTheme="minorHAnsi"/>
          <w:sz w:val="16"/>
          <w:szCs w:val="16"/>
          <w:shd w:val="clear" w:color="auto" w:fill="FFFFFF" w:themeFill="background1"/>
        </w:rPr>
        <w:footnoteRef/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 xml:space="preserve"> Katalog załączników należy uzupełnić o pozostałe załączniki przedłożone przez Beneficjenta na wniosek Instytucji </w:t>
      </w:r>
      <w:r>
        <w:rPr>
          <w:rFonts w:asciiTheme="minorHAnsi" w:hAnsiTheme="minorHAnsi"/>
          <w:sz w:val="16"/>
          <w:szCs w:val="16"/>
          <w:shd w:val="clear" w:color="auto" w:fill="FFFFFF" w:themeFill="background1"/>
        </w:rPr>
        <w:t>Pośredniczącej</w:t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>, np.</w:t>
      </w:r>
      <w:r w:rsidRPr="00F85DE3">
        <w:rPr>
          <w:rFonts w:asciiTheme="minorHAnsi" w:hAnsiTheme="minorHAnsi"/>
          <w:sz w:val="16"/>
          <w:szCs w:val="16"/>
        </w:rPr>
        <w:t xml:space="preserve"> statut </w:t>
      </w:r>
      <w:r>
        <w:rPr>
          <w:rFonts w:asciiTheme="minorHAnsi" w:hAnsiTheme="minorHAnsi"/>
          <w:sz w:val="16"/>
          <w:szCs w:val="16"/>
        </w:rPr>
        <w:t>B</w:t>
      </w:r>
      <w:r w:rsidRPr="00F85DE3">
        <w:rPr>
          <w:rFonts w:asciiTheme="minorHAnsi" w:hAnsiTheme="minorHAnsi"/>
          <w:sz w:val="16"/>
          <w:szCs w:val="16"/>
        </w:rPr>
        <w:t>eneficjenta, umowę partnerską, etc.</w:t>
      </w:r>
    </w:p>
  </w:footnote>
  <w:footnote w:id="74">
    <w:p w14:paraId="7AA49E11" w14:textId="77777777" w:rsidR="005B7122" w:rsidRPr="00CC57FB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/>
          <w:sz w:val="16"/>
          <w:szCs w:val="16"/>
        </w:rPr>
        <w:t>Nie dotyczy przypadku, gdy Beneficjent nie jest reprezentowany przez pełnomocnika.</w:t>
      </w:r>
    </w:p>
  </w:footnote>
  <w:footnote w:id="75">
    <w:p w14:paraId="1850E0FF" w14:textId="77777777" w:rsidR="005B7122" w:rsidRPr="00CC57FB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 w:cs="Calibri"/>
          <w:sz w:val="16"/>
          <w:szCs w:val="16"/>
        </w:rPr>
      </w:pPr>
      <w:r w:rsidRPr="00CC57FB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CC57FB">
        <w:rPr>
          <w:rFonts w:asciiTheme="minorHAnsi" w:hAnsiTheme="minorHAnsi" w:cs="Calibri"/>
          <w:sz w:val="16"/>
          <w:szCs w:val="16"/>
        </w:rPr>
        <w:t xml:space="preserve"> Dotyczy przypadku, gdy Beneficjent/Partner będzie kwalifikował koszt podatku od towarów i usług.</w:t>
      </w:r>
    </w:p>
  </w:footnote>
  <w:footnote w:id="76">
    <w:p w14:paraId="7BE66144" w14:textId="7458A51F" w:rsidR="005B7122" w:rsidRPr="00CC57FB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CC57FB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CC57FB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 w:cs="Calibri"/>
          <w:sz w:val="16"/>
          <w:szCs w:val="16"/>
        </w:rPr>
        <w:t xml:space="preserve">Dotyczy przypadku, gdy </w:t>
      </w:r>
      <w:r>
        <w:rPr>
          <w:rFonts w:asciiTheme="minorHAnsi" w:hAnsiTheme="minorHAnsi" w:cs="Calibri"/>
          <w:sz w:val="16"/>
          <w:szCs w:val="16"/>
        </w:rPr>
        <w:t>P</w:t>
      </w:r>
      <w:r w:rsidRPr="00CC57FB">
        <w:rPr>
          <w:rFonts w:asciiTheme="minorHAnsi" w:hAnsiTheme="minorHAnsi" w:cs="Calibri"/>
          <w:sz w:val="16"/>
          <w:szCs w:val="16"/>
        </w:rPr>
        <w:t>rojekt jest realizowany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E8F11" w14:textId="77777777" w:rsidR="005B7122" w:rsidRDefault="005B7122" w:rsidP="003655EF">
    <w:pPr>
      <w:pStyle w:val="Nagwek"/>
      <w:jc w:val="center"/>
    </w:pPr>
    <w:r>
      <w:rPr>
        <w:rFonts w:ascii="Calibri" w:hAnsi="Calibri" w:cs="Calibri"/>
        <w:bCs/>
        <w:noProof/>
        <w:color w:val="0070C0"/>
        <w:lang w:eastAsia="pl-PL"/>
      </w:rPr>
      <w:drawing>
        <wp:inline distT="0" distB="0" distL="0" distR="0" wp14:anchorId="47FC63F8" wp14:editId="38940161">
          <wp:extent cx="5760720" cy="792691"/>
          <wp:effectExtent l="0" t="0" r="0" b="7620"/>
          <wp:doc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multilevel"/>
    <w:tmpl w:val="3180553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3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9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" w15:restartNumberingAfterBreak="0">
    <w:nsid w:val="00EF118E"/>
    <w:multiLevelType w:val="hybridMultilevel"/>
    <w:tmpl w:val="67908CE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9D1E65"/>
    <w:multiLevelType w:val="hybridMultilevel"/>
    <w:tmpl w:val="9110B0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2192381"/>
    <w:multiLevelType w:val="multilevel"/>
    <w:tmpl w:val="BBA66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059F627F"/>
    <w:multiLevelType w:val="hybridMultilevel"/>
    <w:tmpl w:val="EF063D8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6005C07"/>
    <w:multiLevelType w:val="multilevel"/>
    <w:tmpl w:val="9CE8EE0E"/>
    <w:name w:val="a.2222222222222222322322222223232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6493E15"/>
    <w:multiLevelType w:val="multilevel"/>
    <w:tmpl w:val="B97C81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07266877"/>
    <w:multiLevelType w:val="hybridMultilevel"/>
    <w:tmpl w:val="D4740180"/>
    <w:lvl w:ilvl="0" w:tplc="04150017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084F7673"/>
    <w:multiLevelType w:val="multilevel"/>
    <w:tmpl w:val="C596873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8"/>
        </w:tabs>
        <w:ind w:left="1388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7"/>
        </w:tabs>
        <w:ind w:left="1275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8" w15:restartNumberingAfterBreak="0">
    <w:nsid w:val="096A4E40"/>
    <w:multiLevelType w:val="hybridMultilevel"/>
    <w:tmpl w:val="7064334A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A161B59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2" w15:restartNumberingAfterBreak="0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0C3B73B6"/>
    <w:multiLevelType w:val="hybridMultilevel"/>
    <w:tmpl w:val="DE32B54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4" w15:restartNumberingAfterBreak="0">
    <w:nsid w:val="0C4F5925"/>
    <w:multiLevelType w:val="hybridMultilevel"/>
    <w:tmpl w:val="63A2C5A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0D71688D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FE29E7"/>
    <w:multiLevelType w:val="hybridMultilevel"/>
    <w:tmpl w:val="D2442DAC"/>
    <w:lvl w:ilvl="0" w:tplc="71A8BEA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 w15:restartNumberingAfterBreak="0">
    <w:nsid w:val="138D404D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73B566B"/>
    <w:multiLevelType w:val="hybridMultilevel"/>
    <w:tmpl w:val="F66AE3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1BE301B3"/>
    <w:multiLevelType w:val="hybridMultilevel"/>
    <w:tmpl w:val="66122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1F605BE1"/>
    <w:multiLevelType w:val="hybridMultilevel"/>
    <w:tmpl w:val="AAEA6306"/>
    <w:lvl w:ilvl="0" w:tplc="4380D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w w:val="105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C174ED"/>
    <w:multiLevelType w:val="hybridMultilevel"/>
    <w:tmpl w:val="8722C42E"/>
    <w:lvl w:ilvl="0" w:tplc="2F4AB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685AA2"/>
    <w:multiLevelType w:val="hybridMultilevel"/>
    <w:tmpl w:val="7FBCD7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4504447"/>
    <w:multiLevelType w:val="hybridMultilevel"/>
    <w:tmpl w:val="2A7E74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26C80D62"/>
    <w:multiLevelType w:val="hybridMultilevel"/>
    <w:tmpl w:val="16340C50"/>
    <w:lvl w:ilvl="0" w:tplc="135E67FC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84F0726"/>
    <w:multiLevelType w:val="hybridMultilevel"/>
    <w:tmpl w:val="BE729DA6"/>
    <w:lvl w:ilvl="0" w:tplc="04150011">
      <w:start w:val="1"/>
      <w:numFmt w:val="decimal"/>
      <w:lvlText w:val="%1)"/>
      <w:lvlJc w:val="left"/>
      <w:pPr>
        <w:ind w:left="2925" w:hanging="360"/>
      </w:pPr>
    </w:lvl>
    <w:lvl w:ilvl="1" w:tplc="04150019" w:tentative="1">
      <w:start w:val="1"/>
      <w:numFmt w:val="lowerLetter"/>
      <w:lvlText w:val="%2."/>
      <w:lvlJc w:val="left"/>
      <w:pPr>
        <w:ind w:left="3645" w:hanging="360"/>
      </w:pPr>
    </w:lvl>
    <w:lvl w:ilvl="2" w:tplc="0415001B" w:tentative="1">
      <w:start w:val="1"/>
      <w:numFmt w:val="lowerRoman"/>
      <w:lvlText w:val="%3."/>
      <w:lvlJc w:val="right"/>
      <w:pPr>
        <w:ind w:left="4365" w:hanging="180"/>
      </w:pPr>
    </w:lvl>
    <w:lvl w:ilvl="3" w:tplc="0415000F" w:tentative="1">
      <w:start w:val="1"/>
      <w:numFmt w:val="decimal"/>
      <w:lvlText w:val="%4."/>
      <w:lvlJc w:val="left"/>
      <w:pPr>
        <w:ind w:left="5085" w:hanging="360"/>
      </w:pPr>
    </w:lvl>
    <w:lvl w:ilvl="4" w:tplc="04150019" w:tentative="1">
      <w:start w:val="1"/>
      <w:numFmt w:val="lowerLetter"/>
      <w:lvlText w:val="%5."/>
      <w:lvlJc w:val="left"/>
      <w:pPr>
        <w:ind w:left="5805" w:hanging="360"/>
      </w:pPr>
    </w:lvl>
    <w:lvl w:ilvl="5" w:tplc="0415001B" w:tentative="1">
      <w:start w:val="1"/>
      <w:numFmt w:val="lowerRoman"/>
      <w:lvlText w:val="%6."/>
      <w:lvlJc w:val="right"/>
      <w:pPr>
        <w:ind w:left="6525" w:hanging="180"/>
      </w:pPr>
    </w:lvl>
    <w:lvl w:ilvl="6" w:tplc="0415000F" w:tentative="1">
      <w:start w:val="1"/>
      <w:numFmt w:val="decimal"/>
      <w:lvlText w:val="%7."/>
      <w:lvlJc w:val="left"/>
      <w:pPr>
        <w:ind w:left="7245" w:hanging="360"/>
      </w:pPr>
    </w:lvl>
    <w:lvl w:ilvl="7" w:tplc="04150019" w:tentative="1">
      <w:start w:val="1"/>
      <w:numFmt w:val="lowerLetter"/>
      <w:lvlText w:val="%8."/>
      <w:lvlJc w:val="left"/>
      <w:pPr>
        <w:ind w:left="7965" w:hanging="360"/>
      </w:pPr>
    </w:lvl>
    <w:lvl w:ilvl="8" w:tplc="0415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38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28B447C9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9722F0B"/>
    <w:multiLevelType w:val="hybridMultilevel"/>
    <w:tmpl w:val="FB12AB9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2994507D"/>
    <w:multiLevelType w:val="multilevel"/>
    <w:tmpl w:val="29FAD1F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 w15:restartNumberingAfterBreak="0">
    <w:nsid w:val="2CA7327C"/>
    <w:multiLevelType w:val="multilevel"/>
    <w:tmpl w:val="D44287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D03549"/>
    <w:multiLevelType w:val="hybridMultilevel"/>
    <w:tmpl w:val="D8221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E13746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86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37CF3A20"/>
    <w:multiLevelType w:val="hybridMultilevel"/>
    <w:tmpl w:val="52FABBF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383756EC"/>
    <w:multiLevelType w:val="multilevel"/>
    <w:tmpl w:val="D488EC3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C7D43E7"/>
    <w:multiLevelType w:val="multilevel"/>
    <w:tmpl w:val="40CEAC1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Letter"/>
      <w:lvlText w:val="%3)"/>
      <w:lvlJc w:val="left"/>
      <w:pPr>
        <w:ind w:left="226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1" w15:restartNumberingAfterBreak="0">
    <w:nsid w:val="3D6F0916"/>
    <w:multiLevelType w:val="multilevel"/>
    <w:tmpl w:val="BCEC433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2" w15:restartNumberingAfterBreak="0">
    <w:nsid w:val="40EF4696"/>
    <w:multiLevelType w:val="hybridMultilevel"/>
    <w:tmpl w:val="64B04B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44C15F3C"/>
    <w:multiLevelType w:val="hybridMultilevel"/>
    <w:tmpl w:val="88440E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6" w15:restartNumberingAfterBreak="0">
    <w:nsid w:val="47C8192F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8534A7E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8C34C2"/>
    <w:multiLevelType w:val="multilevel"/>
    <w:tmpl w:val="0012285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9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285080E"/>
    <w:multiLevelType w:val="hybridMultilevel"/>
    <w:tmpl w:val="D27463B6"/>
    <w:lvl w:ilvl="0" w:tplc="C720A56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7D2865"/>
    <w:multiLevelType w:val="multilevel"/>
    <w:tmpl w:val="D514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2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3" w15:restartNumberingAfterBreak="0">
    <w:nsid w:val="5B58198F"/>
    <w:multiLevelType w:val="hybridMultilevel"/>
    <w:tmpl w:val="46CC6C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65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6" w15:restartNumberingAfterBreak="0">
    <w:nsid w:val="643512F5"/>
    <w:multiLevelType w:val="hybridMultilevel"/>
    <w:tmpl w:val="CD861BF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3769F8"/>
    <w:multiLevelType w:val="multilevel"/>
    <w:tmpl w:val="8DDCB0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8" w15:restartNumberingAfterBreak="0">
    <w:nsid w:val="655D712B"/>
    <w:multiLevelType w:val="multilevel"/>
    <w:tmpl w:val="78086E9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9" w15:restartNumberingAfterBreak="0">
    <w:nsid w:val="663D0DF8"/>
    <w:multiLevelType w:val="hybridMultilevel"/>
    <w:tmpl w:val="3B78CE28"/>
    <w:lvl w:ilvl="0" w:tplc="6D1A1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66C427DB"/>
    <w:multiLevelType w:val="multilevel"/>
    <w:tmpl w:val="6732532A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1" w15:restartNumberingAfterBreak="0">
    <w:nsid w:val="67FA2D6F"/>
    <w:multiLevelType w:val="hybridMultilevel"/>
    <w:tmpl w:val="5C3E37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690541C6"/>
    <w:multiLevelType w:val="hybridMultilevel"/>
    <w:tmpl w:val="3C366F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695477E7"/>
    <w:multiLevelType w:val="hybridMultilevel"/>
    <w:tmpl w:val="DB6E9B7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6A8C4B09"/>
    <w:multiLevelType w:val="hybridMultilevel"/>
    <w:tmpl w:val="C882A2F0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75" w15:restartNumberingAfterBreak="0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7" w15:restartNumberingAfterBreak="0">
    <w:nsid w:val="6F723A44"/>
    <w:multiLevelType w:val="hybridMultilevel"/>
    <w:tmpl w:val="FA345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E97DE8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9" w15:restartNumberingAfterBreak="0">
    <w:nsid w:val="703C7701"/>
    <w:multiLevelType w:val="hybridMultilevel"/>
    <w:tmpl w:val="4344FD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CD6641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189550C"/>
    <w:multiLevelType w:val="hybridMultilevel"/>
    <w:tmpl w:val="32A44B7E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1" w15:restartNumberingAfterBreak="0">
    <w:nsid w:val="72B13A12"/>
    <w:multiLevelType w:val="hybridMultilevel"/>
    <w:tmpl w:val="4064C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2A6CCE0">
      <w:start w:val="1"/>
      <w:numFmt w:val="decimal"/>
      <w:lvlText w:val="%2."/>
      <w:lvlJc w:val="left"/>
      <w:pPr>
        <w:ind w:left="144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2" w:tplc="B2166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252710"/>
    <w:multiLevelType w:val="hybridMultilevel"/>
    <w:tmpl w:val="B00EB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D84BAA"/>
    <w:multiLevelType w:val="hybridMultilevel"/>
    <w:tmpl w:val="22103E7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B72C46"/>
    <w:multiLevelType w:val="hybridMultilevel"/>
    <w:tmpl w:val="78642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7D03C1E"/>
    <w:multiLevelType w:val="hybridMultilevel"/>
    <w:tmpl w:val="FFE6D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7" w15:restartNumberingAfterBreak="0">
    <w:nsid w:val="78CC6D36"/>
    <w:multiLevelType w:val="hybridMultilevel"/>
    <w:tmpl w:val="0B32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001875"/>
    <w:multiLevelType w:val="hybridMultilevel"/>
    <w:tmpl w:val="FD0A2C3C"/>
    <w:lvl w:ilvl="0" w:tplc="DC121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0" w15:restartNumberingAfterBreak="0">
    <w:nsid w:val="7D991A49"/>
    <w:multiLevelType w:val="hybridMultilevel"/>
    <w:tmpl w:val="63A2A642"/>
    <w:lvl w:ilvl="0" w:tplc="EA124A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 w15:restartNumberingAfterBreak="0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2" w15:restartNumberingAfterBreak="0">
    <w:nsid w:val="7FD31BF8"/>
    <w:multiLevelType w:val="hybridMultilevel"/>
    <w:tmpl w:val="DB4A607A"/>
    <w:lvl w:ilvl="0" w:tplc="6D1A1AA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8"/>
  </w:num>
  <w:num w:numId="2">
    <w:abstractNumId w:val="19"/>
  </w:num>
  <w:num w:numId="3">
    <w:abstractNumId w:val="56"/>
  </w:num>
  <w:num w:numId="4">
    <w:abstractNumId w:val="59"/>
  </w:num>
  <w:num w:numId="5">
    <w:abstractNumId w:val="54"/>
  </w:num>
  <w:num w:numId="6">
    <w:abstractNumId w:val="89"/>
  </w:num>
  <w:num w:numId="7">
    <w:abstractNumId w:val="27"/>
  </w:num>
  <w:num w:numId="8">
    <w:abstractNumId w:val="55"/>
  </w:num>
  <w:num w:numId="9">
    <w:abstractNumId w:val="61"/>
  </w:num>
  <w:num w:numId="10">
    <w:abstractNumId w:val="75"/>
  </w:num>
  <w:num w:numId="11">
    <w:abstractNumId w:val="31"/>
  </w:num>
  <w:num w:numId="12">
    <w:abstractNumId w:val="15"/>
  </w:num>
  <w:num w:numId="13">
    <w:abstractNumId w:val="92"/>
  </w:num>
  <w:num w:numId="14">
    <w:abstractNumId w:val="86"/>
  </w:num>
  <w:num w:numId="15">
    <w:abstractNumId w:val="58"/>
  </w:num>
  <w:num w:numId="16">
    <w:abstractNumId w:val="50"/>
  </w:num>
  <w:num w:numId="17">
    <w:abstractNumId w:val="13"/>
  </w:num>
  <w:num w:numId="18">
    <w:abstractNumId w:val="10"/>
  </w:num>
  <w:num w:numId="19">
    <w:abstractNumId w:val="47"/>
  </w:num>
  <w:num w:numId="20">
    <w:abstractNumId w:val="22"/>
  </w:num>
  <w:num w:numId="21">
    <w:abstractNumId w:val="91"/>
  </w:num>
  <w:num w:numId="22">
    <w:abstractNumId w:val="12"/>
  </w:num>
  <w:num w:numId="23">
    <w:abstractNumId w:val="64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7"/>
  </w:num>
  <w:num w:numId="26">
    <w:abstractNumId w:val="51"/>
  </w:num>
  <w:num w:numId="27">
    <w:abstractNumId w:val="63"/>
  </w:num>
  <w:num w:numId="28">
    <w:abstractNumId w:val="36"/>
  </w:num>
  <w:num w:numId="29">
    <w:abstractNumId w:val="85"/>
  </w:num>
  <w:num w:numId="30">
    <w:abstractNumId w:val="69"/>
  </w:num>
  <w:num w:numId="31">
    <w:abstractNumId w:val="78"/>
  </w:num>
  <w:num w:numId="32">
    <w:abstractNumId w:val="83"/>
  </w:num>
  <w:num w:numId="33">
    <w:abstractNumId w:val="17"/>
  </w:num>
  <w:num w:numId="34">
    <w:abstractNumId w:val="26"/>
  </w:num>
  <w:num w:numId="35">
    <w:abstractNumId w:val="53"/>
  </w:num>
  <w:num w:numId="36">
    <w:abstractNumId w:val="32"/>
  </w:num>
  <w:num w:numId="37">
    <w:abstractNumId w:val="72"/>
  </w:num>
  <w:num w:numId="38">
    <w:abstractNumId w:val="84"/>
  </w:num>
  <w:num w:numId="39">
    <w:abstractNumId w:val="39"/>
  </w:num>
  <w:num w:numId="40">
    <w:abstractNumId w:val="34"/>
  </w:num>
  <w:num w:numId="41">
    <w:abstractNumId w:val="41"/>
  </w:num>
  <w:num w:numId="42">
    <w:abstractNumId w:val="29"/>
  </w:num>
  <w:num w:numId="43">
    <w:abstractNumId w:val="71"/>
  </w:num>
  <w:num w:numId="44">
    <w:abstractNumId w:val="40"/>
  </w:num>
  <w:num w:numId="45">
    <w:abstractNumId w:val="66"/>
  </w:num>
  <w:num w:numId="46">
    <w:abstractNumId w:val="33"/>
  </w:num>
  <w:num w:numId="47">
    <w:abstractNumId w:val="48"/>
  </w:num>
  <w:num w:numId="48">
    <w:abstractNumId w:val="24"/>
  </w:num>
  <w:num w:numId="49">
    <w:abstractNumId w:val="14"/>
  </w:num>
  <w:num w:numId="5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8"/>
  </w:num>
  <w:num w:numId="52">
    <w:abstractNumId w:val="70"/>
  </w:num>
  <w:num w:numId="53">
    <w:abstractNumId w:val="35"/>
  </w:num>
  <w:num w:numId="54">
    <w:abstractNumId w:val="90"/>
  </w:num>
  <w:num w:numId="55">
    <w:abstractNumId w:val="80"/>
  </w:num>
  <w:num w:numId="56">
    <w:abstractNumId w:val="42"/>
  </w:num>
  <w:num w:numId="57">
    <w:abstractNumId w:val="67"/>
  </w:num>
  <w:num w:numId="58">
    <w:abstractNumId w:val="79"/>
  </w:num>
  <w:num w:numId="59">
    <w:abstractNumId w:val="49"/>
  </w:num>
  <w:num w:numId="60">
    <w:abstractNumId w:val="45"/>
  </w:num>
  <w:num w:numId="61">
    <w:abstractNumId w:val="87"/>
  </w:num>
  <w:num w:numId="62">
    <w:abstractNumId w:val="57"/>
  </w:num>
  <w:num w:numId="63">
    <w:abstractNumId w:val="73"/>
  </w:num>
  <w:num w:numId="64">
    <w:abstractNumId w:val="52"/>
  </w:num>
  <w:num w:numId="65">
    <w:abstractNumId w:val="37"/>
  </w:num>
  <w:num w:numId="6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6"/>
  </w:num>
  <w:num w:numId="68">
    <w:abstractNumId w:val="44"/>
  </w:num>
  <w:num w:numId="69">
    <w:abstractNumId w:val="65"/>
  </w:num>
  <w:num w:numId="70">
    <w:abstractNumId w:val="20"/>
  </w:num>
  <w:num w:numId="71">
    <w:abstractNumId w:val="76"/>
  </w:num>
  <w:num w:numId="72">
    <w:abstractNumId w:val="43"/>
  </w:num>
  <w:num w:numId="73">
    <w:abstractNumId w:val="62"/>
  </w:num>
  <w:num w:numId="74">
    <w:abstractNumId w:val="16"/>
  </w:num>
  <w:num w:numId="75">
    <w:abstractNumId w:val="18"/>
  </w:num>
  <w:num w:numId="76">
    <w:abstractNumId w:val="74"/>
  </w:num>
  <w:num w:numId="77">
    <w:abstractNumId w:val="23"/>
  </w:num>
  <w:num w:numId="78">
    <w:abstractNumId w:val="11"/>
  </w:num>
  <w:num w:numId="79">
    <w:abstractNumId w:val="81"/>
  </w:num>
  <w:num w:numId="80">
    <w:abstractNumId w:val="88"/>
  </w:num>
  <w:num w:numId="81">
    <w:abstractNumId w:val="60"/>
  </w:num>
  <w:num w:numId="82">
    <w:abstractNumId w:val="21"/>
  </w:num>
  <w:num w:numId="83">
    <w:abstractNumId w:val="25"/>
  </w:num>
  <w:num w:numId="84">
    <w:abstractNumId w:val="2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ocumentProtection w:edit="readOnly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0198"/>
    <w:rsid w:val="00000AA3"/>
    <w:rsid w:val="00000F97"/>
    <w:rsid w:val="0000124B"/>
    <w:rsid w:val="00001441"/>
    <w:rsid w:val="00001E41"/>
    <w:rsid w:val="00001FCF"/>
    <w:rsid w:val="000022DC"/>
    <w:rsid w:val="00002A4F"/>
    <w:rsid w:val="00003011"/>
    <w:rsid w:val="000034E6"/>
    <w:rsid w:val="000036E4"/>
    <w:rsid w:val="00003EB2"/>
    <w:rsid w:val="000041CA"/>
    <w:rsid w:val="00004CD3"/>
    <w:rsid w:val="00004E21"/>
    <w:rsid w:val="0000517A"/>
    <w:rsid w:val="0000530C"/>
    <w:rsid w:val="0000565B"/>
    <w:rsid w:val="00005E0F"/>
    <w:rsid w:val="00006514"/>
    <w:rsid w:val="000066E0"/>
    <w:rsid w:val="000067B0"/>
    <w:rsid w:val="00006CB1"/>
    <w:rsid w:val="00006E33"/>
    <w:rsid w:val="000077E8"/>
    <w:rsid w:val="000077F3"/>
    <w:rsid w:val="00007BBC"/>
    <w:rsid w:val="00007C7F"/>
    <w:rsid w:val="00007D18"/>
    <w:rsid w:val="00007E60"/>
    <w:rsid w:val="00010011"/>
    <w:rsid w:val="00010F3E"/>
    <w:rsid w:val="00011124"/>
    <w:rsid w:val="00011761"/>
    <w:rsid w:val="000117F1"/>
    <w:rsid w:val="00011B0F"/>
    <w:rsid w:val="00011C48"/>
    <w:rsid w:val="00011D90"/>
    <w:rsid w:val="000128E6"/>
    <w:rsid w:val="00012DF4"/>
    <w:rsid w:val="00013699"/>
    <w:rsid w:val="000141FB"/>
    <w:rsid w:val="00014A01"/>
    <w:rsid w:val="00015E44"/>
    <w:rsid w:val="000163CB"/>
    <w:rsid w:val="0001671C"/>
    <w:rsid w:val="00016FED"/>
    <w:rsid w:val="00017D08"/>
    <w:rsid w:val="00017F56"/>
    <w:rsid w:val="000202A5"/>
    <w:rsid w:val="00020716"/>
    <w:rsid w:val="000219A4"/>
    <w:rsid w:val="00021A33"/>
    <w:rsid w:val="00022348"/>
    <w:rsid w:val="0002256A"/>
    <w:rsid w:val="000225DB"/>
    <w:rsid w:val="00022B96"/>
    <w:rsid w:val="00022D5B"/>
    <w:rsid w:val="0002323E"/>
    <w:rsid w:val="00023257"/>
    <w:rsid w:val="00023593"/>
    <w:rsid w:val="00023956"/>
    <w:rsid w:val="00023A68"/>
    <w:rsid w:val="00023BBD"/>
    <w:rsid w:val="00024382"/>
    <w:rsid w:val="00024B29"/>
    <w:rsid w:val="00024F11"/>
    <w:rsid w:val="00025D14"/>
    <w:rsid w:val="0002601A"/>
    <w:rsid w:val="00026667"/>
    <w:rsid w:val="0002681D"/>
    <w:rsid w:val="000268C8"/>
    <w:rsid w:val="00026C95"/>
    <w:rsid w:val="00026FCE"/>
    <w:rsid w:val="000270CB"/>
    <w:rsid w:val="00027266"/>
    <w:rsid w:val="000276C9"/>
    <w:rsid w:val="00027B62"/>
    <w:rsid w:val="00027D14"/>
    <w:rsid w:val="00027EF2"/>
    <w:rsid w:val="000300B5"/>
    <w:rsid w:val="00030B1E"/>
    <w:rsid w:val="00030C39"/>
    <w:rsid w:val="00030CA4"/>
    <w:rsid w:val="00031042"/>
    <w:rsid w:val="000312C6"/>
    <w:rsid w:val="0003137F"/>
    <w:rsid w:val="000315B3"/>
    <w:rsid w:val="0003274A"/>
    <w:rsid w:val="00032791"/>
    <w:rsid w:val="000329A4"/>
    <w:rsid w:val="00033335"/>
    <w:rsid w:val="00033338"/>
    <w:rsid w:val="00033689"/>
    <w:rsid w:val="00033DB9"/>
    <w:rsid w:val="0003481D"/>
    <w:rsid w:val="000348B1"/>
    <w:rsid w:val="000348B3"/>
    <w:rsid w:val="00034FF3"/>
    <w:rsid w:val="0003615E"/>
    <w:rsid w:val="0003628A"/>
    <w:rsid w:val="000362EC"/>
    <w:rsid w:val="000363ED"/>
    <w:rsid w:val="00036868"/>
    <w:rsid w:val="00036991"/>
    <w:rsid w:val="00036D9C"/>
    <w:rsid w:val="000375A9"/>
    <w:rsid w:val="00037AE0"/>
    <w:rsid w:val="0004008E"/>
    <w:rsid w:val="00040A99"/>
    <w:rsid w:val="0004189C"/>
    <w:rsid w:val="00041F77"/>
    <w:rsid w:val="00042412"/>
    <w:rsid w:val="000424AD"/>
    <w:rsid w:val="00042590"/>
    <w:rsid w:val="000426CC"/>
    <w:rsid w:val="0004272E"/>
    <w:rsid w:val="000427FB"/>
    <w:rsid w:val="00042EB4"/>
    <w:rsid w:val="00042F5A"/>
    <w:rsid w:val="00042F69"/>
    <w:rsid w:val="000430BF"/>
    <w:rsid w:val="000439B1"/>
    <w:rsid w:val="000439FF"/>
    <w:rsid w:val="00044062"/>
    <w:rsid w:val="00044728"/>
    <w:rsid w:val="00044881"/>
    <w:rsid w:val="000448C5"/>
    <w:rsid w:val="00044B3C"/>
    <w:rsid w:val="0004529A"/>
    <w:rsid w:val="000455E0"/>
    <w:rsid w:val="0004599B"/>
    <w:rsid w:val="00045F0F"/>
    <w:rsid w:val="00045FF7"/>
    <w:rsid w:val="00046AB2"/>
    <w:rsid w:val="00046D10"/>
    <w:rsid w:val="00047556"/>
    <w:rsid w:val="00047B60"/>
    <w:rsid w:val="00047EFA"/>
    <w:rsid w:val="0005002D"/>
    <w:rsid w:val="00050219"/>
    <w:rsid w:val="000504CE"/>
    <w:rsid w:val="00050A04"/>
    <w:rsid w:val="00050A75"/>
    <w:rsid w:val="00050F66"/>
    <w:rsid w:val="000511AF"/>
    <w:rsid w:val="00051A82"/>
    <w:rsid w:val="00051D57"/>
    <w:rsid w:val="00052082"/>
    <w:rsid w:val="000523EC"/>
    <w:rsid w:val="000527CE"/>
    <w:rsid w:val="00053037"/>
    <w:rsid w:val="000530A0"/>
    <w:rsid w:val="000533EC"/>
    <w:rsid w:val="000539DE"/>
    <w:rsid w:val="00053B2C"/>
    <w:rsid w:val="000543B2"/>
    <w:rsid w:val="000547F7"/>
    <w:rsid w:val="00054BFC"/>
    <w:rsid w:val="00055240"/>
    <w:rsid w:val="00055B27"/>
    <w:rsid w:val="00055D2E"/>
    <w:rsid w:val="00056181"/>
    <w:rsid w:val="000561BD"/>
    <w:rsid w:val="0005632B"/>
    <w:rsid w:val="000563DA"/>
    <w:rsid w:val="00057423"/>
    <w:rsid w:val="00057556"/>
    <w:rsid w:val="000579F6"/>
    <w:rsid w:val="00060414"/>
    <w:rsid w:val="0006143E"/>
    <w:rsid w:val="000614D3"/>
    <w:rsid w:val="00061C8B"/>
    <w:rsid w:val="000620C3"/>
    <w:rsid w:val="0006247C"/>
    <w:rsid w:val="000624AF"/>
    <w:rsid w:val="00062882"/>
    <w:rsid w:val="000628D1"/>
    <w:rsid w:val="0006358B"/>
    <w:rsid w:val="00063E04"/>
    <w:rsid w:val="00063F4B"/>
    <w:rsid w:val="00064D29"/>
    <w:rsid w:val="00064D5C"/>
    <w:rsid w:val="00065253"/>
    <w:rsid w:val="000655AA"/>
    <w:rsid w:val="000658BD"/>
    <w:rsid w:val="00065C30"/>
    <w:rsid w:val="00065E92"/>
    <w:rsid w:val="00065F71"/>
    <w:rsid w:val="0006623C"/>
    <w:rsid w:val="0006647B"/>
    <w:rsid w:val="000670F0"/>
    <w:rsid w:val="00067E0E"/>
    <w:rsid w:val="000700B3"/>
    <w:rsid w:val="0007044A"/>
    <w:rsid w:val="00070999"/>
    <w:rsid w:val="000715C1"/>
    <w:rsid w:val="00071BFD"/>
    <w:rsid w:val="00071DF6"/>
    <w:rsid w:val="00072453"/>
    <w:rsid w:val="00072734"/>
    <w:rsid w:val="00072FB2"/>
    <w:rsid w:val="00074194"/>
    <w:rsid w:val="000744EA"/>
    <w:rsid w:val="0007463C"/>
    <w:rsid w:val="00074811"/>
    <w:rsid w:val="00074918"/>
    <w:rsid w:val="000749C0"/>
    <w:rsid w:val="00074C07"/>
    <w:rsid w:val="00075AE4"/>
    <w:rsid w:val="00075CA8"/>
    <w:rsid w:val="00075CD7"/>
    <w:rsid w:val="00075F15"/>
    <w:rsid w:val="00076203"/>
    <w:rsid w:val="000766E5"/>
    <w:rsid w:val="0007704A"/>
    <w:rsid w:val="0007747F"/>
    <w:rsid w:val="000777B4"/>
    <w:rsid w:val="00077B1D"/>
    <w:rsid w:val="000804CF"/>
    <w:rsid w:val="0008065A"/>
    <w:rsid w:val="000807F5"/>
    <w:rsid w:val="00080BC7"/>
    <w:rsid w:val="00080DB0"/>
    <w:rsid w:val="00080E79"/>
    <w:rsid w:val="00080FD1"/>
    <w:rsid w:val="000816BC"/>
    <w:rsid w:val="000825ED"/>
    <w:rsid w:val="0008265B"/>
    <w:rsid w:val="000829B1"/>
    <w:rsid w:val="00082DDE"/>
    <w:rsid w:val="00082FB0"/>
    <w:rsid w:val="000832EA"/>
    <w:rsid w:val="00083F91"/>
    <w:rsid w:val="000847E4"/>
    <w:rsid w:val="00084DC7"/>
    <w:rsid w:val="0008569C"/>
    <w:rsid w:val="00085DB7"/>
    <w:rsid w:val="00086B9A"/>
    <w:rsid w:val="00086FFD"/>
    <w:rsid w:val="000870D2"/>
    <w:rsid w:val="000870E8"/>
    <w:rsid w:val="000871F1"/>
    <w:rsid w:val="00087592"/>
    <w:rsid w:val="00087CE7"/>
    <w:rsid w:val="00090A50"/>
    <w:rsid w:val="00090E37"/>
    <w:rsid w:val="000910C9"/>
    <w:rsid w:val="00091221"/>
    <w:rsid w:val="00091392"/>
    <w:rsid w:val="0009196B"/>
    <w:rsid w:val="00091ADE"/>
    <w:rsid w:val="00092260"/>
    <w:rsid w:val="00092BCB"/>
    <w:rsid w:val="0009325A"/>
    <w:rsid w:val="00093BFF"/>
    <w:rsid w:val="00093DA0"/>
    <w:rsid w:val="00093EAF"/>
    <w:rsid w:val="00093EFC"/>
    <w:rsid w:val="00093EFE"/>
    <w:rsid w:val="000943D1"/>
    <w:rsid w:val="00094924"/>
    <w:rsid w:val="00094ACE"/>
    <w:rsid w:val="00094F62"/>
    <w:rsid w:val="0009517A"/>
    <w:rsid w:val="0009523C"/>
    <w:rsid w:val="00095320"/>
    <w:rsid w:val="0009541F"/>
    <w:rsid w:val="000955DA"/>
    <w:rsid w:val="000956CA"/>
    <w:rsid w:val="000960D1"/>
    <w:rsid w:val="00096529"/>
    <w:rsid w:val="00096B97"/>
    <w:rsid w:val="00096E50"/>
    <w:rsid w:val="0009756C"/>
    <w:rsid w:val="00097A8B"/>
    <w:rsid w:val="00097D24"/>
    <w:rsid w:val="000A0656"/>
    <w:rsid w:val="000A07A8"/>
    <w:rsid w:val="000A08CA"/>
    <w:rsid w:val="000A0B4F"/>
    <w:rsid w:val="000A0BF2"/>
    <w:rsid w:val="000A170C"/>
    <w:rsid w:val="000A1B9D"/>
    <w:rsid w:val="000A372A"/>
    <w:rsid w:val="000A3B4C"/>
    <w:rsid w:val="000A3E65"/>
    <w:rsid w:val="000A4B6C"/>
    <w:rsid w:val="000A50C0"/>
    <w:rsid w:val="000A5374"/>
    <w:rsid w:val="000A5BDC"/>
    <w:rsid w:val="000A5BEA"/>
    <w:rsid w:val="000A5C43"/>
    <w:rsid w:val="000A6340"/>
    <w:rsid w:val="000A673A"/>
    <w:rsid w:val="000A72F6"/>
    <w:rsid w:val="000A7473"/>
    <w:rsid w:val="000A76D4"/>
    <w:rsid w:val="000A7816"/>
    <w:rsid w:val="000B0386"/>
    <w:rsid w:val="000B0FB0"/>
    <w:rsid w:val="000B104F"/>
    <w:rsid w:val="000B16E2"/>
    <w:rsid w:val="000B1784"/>
    <w:rsid w:val="000B1865"/>
    <w:rsid w:val="000B1DFC"/>
    <w:rsid w:val="000B2146"/>
    <w:rsid w:val="000B23B6"/>
    <w:rsid w:val="000B2A33"/>
    <w:rsid w:val="000B2A38"/>
    <w:rsid w:val="000B2EC3"/>
    <w:rsid w:val="000B313C"/>
    <w:rsid w:val="000B36C1"/>
    <w:rsid w:val="000B3A55"/>
    <w:rsid w:val="000B3AE1"/>
    <w:rsid w:val="000B3B7D"/>
    <w:rsid w:val="000B3E21"/>
    <w:rsid w:val="000B5285"/>
    <w:rsid w:val="000B533C"/>
    <w:rsid w:val="000B55C0"/>
    <w:rsid w:val="000B569E"/>
    <w:rsid w:val="000B5927"/>
    <w:rsid w:val="000B59C5"/>
    <w:rsid w:val="000B65A7"/>
    <w:rsid w:val="000B6A1D"/>
    <w:rsid w:val="000B6A6F"/>
    <w:rsid w:val="000B7389"/>
    <w:rsid w:val="000B76F0"/>
    <w:rsid w:val="000C0082"/>
    <w:rsid w:val="000C0468"/>
    <w:rsid w:val="000C04F0"/>
    <w:rsid w:val="000C075E"/>
    <w:rsid w:val="000C0ADD"/>
    <w:rsid w:val="000C0CB0"/>
    <w:rsid w:val="000C12E1"/>
    <w:rsid w:val="000C16C2"/>
    <w:rsid w:val="000C2431"/>
    <w:rsid w:val="000C26FA"/>
    <w:rsid w:val="000C34FC"/>
    <w:rsid w:val="000C3BC8"/>
    <w:rsid w:val="000C3C60"/>
    <w:rsid w:val="000C4796"/>
    <w:rsid w:val="000C5673"/>
    <w:rsid w:val="000C62BE"/>
    <w:rsid w:val="000C64C3"/>
    <w:rsid w:val="000C690D"/>
    <w:rsid w:val="000C6D28"/>
    <w:rsid w:val="000C6FC0"/>
    <w:rsid w:val="000C7036"/>
    <w:rsid w:val="000C71BA"/>
    <w:rsid w:val="000C7656"/>
    <w:rsid w:val="000C78AC"/>
    <w:rsid w:val="000C79DE"/>
    <w:rsid w:val="000D0222"/>
    <w:rsid w:val="000D09DD"/>
    <w:rsid w:val="000D0B21"/>
    <w:rsid w:val="000D0CBE"/>
    <w:rsid w:val="000D1370"/>
    <w:rsid w:val="000D1427"/>
    <w:rsid w:val="000D1432"/>
    <w:rsid w:val="000D1837"/>
    <w:rsid w:val="000D19E4"/>
    <w:rsid w:val="000D1C44"/>
    <w:rsid w:val="000D1C53"/>
    <w:rsid w:val="000D2008"/>
    <w:rsid w:val="000D2AED"/>
    <w:rsid w:val="000D313B"/>
    <w:rsid w:val="000D31FE"/>
    <w:rsid w:val="000D349D"/>
    <w:rsid w:val="000D3881"/>
    <w:rsid w:val="000D3D0E"/>
    <w:rsid w:val="000D3D48"/>
    <w:rsid w:val="000D3EA1"/>
    <w:rsid w:val="000D41E6"/>
    <w:rsid w:val="000D48A9"/>
    <w:rsid w:val="000D4A61"/>
    <w:rsid w:val="000D4CF5"/>
    <w:rsid w:val="000D4E4B"/>
    <w:rsid w:val="000D5367"/>
    <w:rsid w:val="000D5455"/>
    <w:rsid w:val="000D5E7C"/>
    <w:rsid w:val="000D5F42"/>
    <w:rsid w:val="000D64A2"/>
    <w:rsid w:val="000D6744"/>
    <w:rsid w:val="000D7041"/>
    <w:rsid w:val="000D70F7"/>
    <w:rsid w:val="000D7286"/>
    <w:rsid w:val="000D743D"/>
    <w:rsid w:val="000E0507"/>
    <w:rsid w:val="000E079A"/>
    <w:rsid w:val="000E0809"/>
    <w:rsid w:val="000E10CA"/>
    <w:rsid w:val="000E33E5"/>
    <w:rsid w:val="000E443E"/>
    <w:rsid w:val="000E445F"/>
    <w:rsid w:val="000E4ACF"/>
    <w:rsid w:val="000E4CBF"/>
    <w:rsid w:val="000E4CF2"/>
    <w:rsid w:val="000E4FDC"/>
    <w:rsid w:val="000E5BB0"/>
    <w:rsid w:val="000E5C37"/>
    <w:rsid w:val="000E5CF7"/>
    <w:rsid w:val="000E65CF"/>
    <w:rsid w:val="000E66AF"/>
    <w:rsid w:val="000E67DB"/>
    <w:rsid w:val="000E79B1"/>
    <w:rsid w:val="000E7DD6"/>
    <w:rsid w:val="000E7E37"/>
    <w:rsid w:val="000F02E5"/>
    <w:rsid w:val="000F06B7"/>
    <w:rsid w:val="000F0705"/>
    <w:rsid w:val="000F08F4"/>
    <w:rsid w:val="000F0D95"/>
    <w:rsid w:val="000F1017"/>
    <w:rsid w:val="000F11BD"/>
    <w:rsid w:val="000F132F"/>
    <w:rsid w:val="000F149F"/>
    <w:rsid w:val="000F15FC"/>
    <w:rsid w:val="000F2039"/>
    <w:rsid w:val="000F256F"/>
    <w:rsid w:val="000F414C"/>
    <w:rsid w:val="000F4638"/>
    <w:rsid w:val="000F4919"/>
    <w:rsid w:val="000F4B7A"/>
    <w:rsid w:val="000F5768"/>
    <w:rsid w:val="000F5C72"/>
    <w:rsid w:val="000F5FDD"/>
    <w:rsid w:val="000F6B44"/>
    <w:rsid w:val="000F70EF"/>
    <w:rsid w:val="000F768F"/>
    <w:rsid w:val="000F76EA"/>
    <w:rsid w:val="000F791F"/>
    <w:rsid w:val="000F7A12"/>
    <w:rsid w:val="00100246"/>
    <w:rsid w:val="001009B6"/>
    <w:rsid w:val="001009DD"/>
    <w:rsid w:val="00100ACF"/>
    <w:rsid w:val="00100D79"/>
    <w:rsid w:val="0010122D"/>
    <w:rsid w:val="00101822"/>
    <w:rsid w:val="0010186F"/>
    <w:rsid w:val="00101B7E"/>
    <w:rsid w:val="00101F44"/>
    <w:rsid w:val="0010207F"/>
    <w:rsid w:val="00102191"/>
    <w:rsid w:val="0010273E"/>
    <w:rsid w:val="00102A6C"/>
    <w:rsid w:val="001030EC"/>
    <w:rsid w:val="00103240"/>
    <w:rsid w:val="00103262"/>
    <w:rsid w:val="001035CB"/>
    <w:rsid w:val="00103671"/>
    <w:rsid w:val="001037E1"/>
    <w:rsid w:val="001037F5"/>
    <w:rsid w:val="00103D3E"/>
    <w:rsid w:val="00103DCE"/>
    <w:rsid w:val="00103E45"/>
    <w:rsid w:val="001041CD"/>
    <w:rsid w:val="001044F4"/>
    <w:rsid w:val="00104628"/>
    <w:rsid w:val="0010574F"/>
    <w:rsid w:val="00105783"/>
    <w:rsid w:val="00105D6D"/>
    <w:rsid w:val="001060FB"/>
    <w:rsid w:val="00106B5A"/>
    <w:rsid w:val="001070A6"/>
    <w:rsid w:val="001073E5"/>
    <w:rsid w:val="001074C8"/>
    <w:rsid w:val="00107A34"/>
    <w:rsid w:val="0011000C"/>
    <w:rsid w:val="00110948"/>
    <w:rsid w:val="00110B97"/>
    <w:rsid w:val="00110CA5"/>
    <w:rsid w:val="00110EDD"/>
    <w:rsid w:val="00111021"/>
    <w:rsid w:val="001111A4"/>
    <w:rsid w:val="00111247"/>
    <w:rsid w:val="0011174C"/>
    <w:rsid w:val="001126DA"/>
    <w:rsid w:val="00114038"/>
    <w:rsid w:val="001144FA"/>
    <w:rsid w:val="0011469C"/>
    <w:rsid w:val="00114F64"/>
    <w:rsid w:val="0011524A"/>
    <w:rsid w:val="001152EE"/>
    <w:rsid w:val="001154BA"/>
    <w:rsid w:val="0011643D"/>
    <w:rsid w:val="0011646D"/>
    <w:rsid w:val="00116533"/>
    <w:rsid w:val="00116747"/>
    <w:rsid w:val="00117617"/>
    <w:rsid w:val="00117DAD"/>
    <w:rsid w:val="001202D7"/>
    <w:rsid w:val="00120586"/>
    <w:rsid w:val="001206BB"/>
    <w:rsid w:val="0012153A"/>
    <w:rsid w:val="001217D9"/>
    <w:rsid w:val="00121A11"/>
    <w:rsid w:val="00121FDB"/>
    <w:rsid w:val="00121FF3"/>
    <w:rsid w:val="001221F2"/>
    <w:rsid w:val="001226F5"/>
    <w:rsid w:val="00122C30"/>
    <w:rsid w:val="00123047"/>
    <w:rsid w:val="00123343"/>
    <w:rsid w:val="00123C1D"/>
    <w:rsid w:val="001246AD"/>
    <w:rsid w:val="00125AB7"/>
    <w:rsid w:val="00125B1C"/>
    <w:rsid w:val="001268BF"/>
    <w:rsid w:val="00126CA9"/>
    <w:rsid w:val="00126E93"/>
    <w:rsid w:val="00127027"/>
    <w:rsid w:val="00127139"/>
    <w:rsid w:val="001271B4"/>
    <w:rsid w:val="0012758A"/>
    <w:rsid w:val="00127715"/>
    <w:rsid w:val="00127873"/>
    <w:rsid w:val="0013052B"/>
    <w:rsid w:val="00131530"/>
    <w:rsid w:val="001316A4"/>
    <w:rsid w:val="00131721"/>
    <w:rsid w:val="00131BFB"/>
    <w:rsid w:val="00131CE9"/>
    <w:rsid w:val="00132084"/>
    <w:rsid w:val="00132D30"/>
    <w:rsid w:val="00133A5C"/>
    <w:rsid w:val="00133FE7"/>
    <w:rsid w:val="00134A30"/>
    <w:rsid w:val="00134DF9"/>
    <w:rsid w:val="001350F8"/>
    <w:rsid w:val="00135362"/>
    <w:rsid w:val="0013546E"/>
    <w:rsid w:val="001358C1"/>
    <w:rsid w:val="00135E3D"/>
    <w:rsid w:val="00135F8E"/>
    <w:rsid w:val="001361BE"/>
    <w:rsid w:val="001367E5"/>
    <w:rsid w:val="00136A01"/>
    <w:rsid w:val="00136CF4"/>
    <w:rsid w:val="00137057"/>
    <w:rsid w:val="00137089"/>
    <w:rsid w:val="001370F0"/>
    <w:rsid w:val="00137748"/>
    <w:rsid w:val="00137D43"/>
    <w:rsid w:val="001405DA"/>
    <w:rsid w:val="0014122B"/>
    <w:rsid w:val="0014177C"/>
    <w:rsid w:val="00141F62"/>
    <w:rsid w:val="001429D7"/>
    <w:rsid w:val="00142F48"/>
    <w:rsid w:val="001431EC"/>
    <w:rsid w:val="00143396"/>
    <w:rsid w:val="001433C1"/>
    <w:rsid w:val="00143674"/>
    <w:rsid w:val="00143762"/>
    <w:rsid w:val="001437A0"/>
    <w:rsid w:val="00143B8A"/>
    <w:rsid w:val="0014413A"/>
    <w:rsid w:val="0014428C"/>
    <w:rsid w:val="00144589"/>
    <w:rsid w:val="001446D2"/>
    <w:rsid w:val="0014493D"/>
    <w:rsid w:val="00144972"/>
    <w:rsid w:val="00145E76"/>
    <w:rsid w:val="0014610D"/>
    <w:rsid w:val="001466A4"/>
    <w:rsid w:val="001468B2"/>
    <w:rsid w:val="00146E6F"/>
    <w:rsid w:val="0014720B"/>
    <w:rsid w:val="0014731D"/>
    <w:rsid w:val="00147B6A"/>
    <w:rsid w:val="00150575"/>
    <w:rsid w:val="001506A4"/>
    <w:rsid w:val="001507B8"/>
    <w:rsid w:val="00150A22"/>
    <w:rsid w:val="00150B2F"/>
    <w:rsid w:val="00150EBE"/>
    <w:rsid w:val="001518C8"/>
    <w:rsid w:val="001522BF"/>
    <w:rsid w:val="00152757"/>
    <w:rsid w:val="001533F8"/>
    <w:rsid w:val="00153A48"/>
    <w:rsid w:val="00153BB9"/>
    <w:rsid w:val="00154425"/>
    <w:rsid w:val="00155778"/>
    <w:rsid w:val="00155C06"/>
    <w:rsid w:val="00155C68"/>
    <w:rsid w:val="00155FED"/>
    <w:rsid w:val="0015671E"/>
    <w:rsid w:val="00156A4A"/>
    <w:rsid w:val="00156A7B"/>
    <w:rsid w:val="00157104"/>
    <w:rsid w:val="00157367"/>
    <w:rsid w:val="00157AE7"/>
    <w:rsid w:val="00157F9F"/>
    <w:rsid w:val="00157FB9"/>
    <w:rsid w:val="0016110D"/>
    <w:rsid w:val="001616CA"/>
    <w:rsid w:val="00161DB3"/>
    <w:rsid w:val="00161F3E"/>
    <w:rsid w:val="00162AD0"/>
    <w:rsid w:val="00162DCE"/>
    <w:rsid w:val="00163577"/>
    <w:rsid w:val="0016388E"/>
    <w:rsid w:val="001638EC"/>
    <w:rsid w:val="00163E73"/>
    <w:rsid w:val="0016411E"/>
    <w:rsid w:val="00164236"/>
    <w:rsid w:val="001643BC"/>
    <w:rsid w:val="0016519B"/>
    <w:rsid w:val="00165225"/>
    <w:rsid w:val="0016595F"/>
    <w:rsid w:val="00165C3C"/>
    <w:rsid w:val="00165CD5"/>
    <w:rsid w:val="00165EF0"/>
    <w:rsid w:val="001666BB"/>
    <w:rsid w:val="00166B7B"/>
    <w:rsid w:val="00166DA5"/>
    <w:rsid w:val="00167D68"/>
    <w:rsid w:val="00167F67"/>
    <w:rsid w:val="00170562"/>
    <w:rsid w:val="0017068F"/>
    <w:rsid w:val="0017079C"/>
    <w:rsid w:val="00170C13"/>
    <w:rsid w:val="00170ECE"/>
    <w:rsid w:val="00171BA3"/>
    <w:rsid w:val="00171F05"/>
    <w:rsid w:val="00171F4F"/>
    <w:rsid w:val="00172043"/>
    <w:rsid w:val="001720CE"/>
    <w:rsid w:val="001725CB"/>
    <w:rsid w:val="001732CD"/>
    <w:rsid w:val="0017332F"/>
    <w:rsid w:val="0017379B"/>
    <w:rsid w:val="00173A69"/>
    <w:rsid w:val="00173EA0"/>
    <w:rsid w:val="001743EB"/>
    <w:rsid w:val="00174A5A"/>
    <w:rsid w:val="00174DCC"/>
    <w:rsid w:val="00176319"/>
    <w:rsid w:val="00176635"/>
    <w:rsid w:val="00176BC9"/>
    <w:rsid w:val="00176FDF"/>
    <w:rsid w:val="00177359"/>
    <w:rsid w:val="001776C3"/>
    <w:rsid w:val="00177A55"/>
    <w:rsid w:val="001805B6"/>
    <w:rsid w:val="00180A53"/>
    <w:rsid w:val="00180AB9"/>
    <w:rsid w:val="00180DBE"/>
    <w:rsid w:val="00181404"/>
    <w:rsid w:val="001815F7"/>
    <w:rsid w:val="00181D04"/>
    <w:rsid w:val="00182520"/>
    <w:rsid w:val="00182730"/>
    <w:rsid w:val="0018301B"/>
    <w:rsid w:val="0018330E"/>
    <w:rsid w:val="0018347E"/>
    <w:rsid w:val="00183B43"/>
    <w:rsid w:val="00183F46"/>
    <w:rsid w:val="001841DA"/>
    <w:rsid w:val="00184DAA"/>
    <w:rsid w:val="00185BA1"/>
    <w:rsid w:val="00185C30"/>
    <w:rsid w:val="00185D3E"/>
    <w:rsid w:val="0018611A"/>
    <w:rsid w:val="001861FF"/>
    <w:rsid w:val="001862E2"/>
    <w:rsid w:val="0018650F"/>
    <w:rsid w:val="00186CC8"/>
    <w:rsid w:val="00187B39"/>
    <w:rsid w:val="00190721"/>
    <w:rsid w:val="00190AF3"/>
    <w:rsid w:val="00190D55"/>
    <w:rsid w:val="0019121D"/>
    <w:rsid w:val="00191566"/>
    <w:rsid w:val="00191759"/>
    <w:rsid w:val="001921D2"/>
    <w:rsid w:val="001924B5"/>
    <w:rsid w:val="00192750"/>
    <w:rsid w:val="00192C1E"/>
    <w:rsid w:val="00192F98"/>
    <w:rsid w:val="0019320A"/>
    <w:rsid w:val="00193248"/>
    <w:rsid w:val="00193694"/>
    <w:rsid w:val="001937B4"/>
    <w:rsid w:val="00193813"/>
    <w:rsid w:val="00193A59"/>
    <w:rsid w:val="00193C1C"/>
    <w:rsid w:val="00193E2A"/>
    <w:rsid w:val="00194415"/>
    <w:rsid w:val="001952AF"/>
    <w:rsid w:val="0019555B"/>
    <w:rsid w:val="001967A8"/>
    <w:rsid w:val="00197275"/>
    <w:rsid w:val="00197DCC"/>
    <w:rsid w:val="001A0DA8"/>
    <w:rsid w:val="001A1077"/>
    <w:rsid w:val="001A125E"/>
    <w:rsid w:val="001A1791"/>
    <w:rsid w:val="001A1AEC"/>
    <w:rsid w:val="001A1E35"/>
    <w:rsid w:val="001A22ED"/>
    <w:rsid w:val="001A2711"/>
    <w:rsid w:val="001A2E18"/>
    <w:rsid w:val="001A3162"/>
    <w:rsid w:val="001A32AA"/>
    <w:rsid w:val="001A427C"/>
    <w:rsid w:val="001A457A"/>
    <w:rsid w:val="001A575E"/>
    <w:rsid w:val="001A5B62"/>
    <w:rsid w:val="001A611E"/>
    <w:rsid w:val="001A6F51"/>
    <w:rsid w:val="001A6FCE"/>
    <w:rsid w:val="001A71CB"/>
    <w:rsid w:val="001B04C6"/>
    <w:rsid w:val="001B07DE"/>
    <w:rsid w:val="001B09B6"/>
    <w:rsid w:val="001B0E3A"/>
    <w:rsid w:val="001B1033"/>
    <w:rsid w:val="001B14F4"/>
    <w:rsid w:val="001B15DF"/>
    <w:rsid w:val="001B1BA4"/>
    <w:rsid w:val="001B2193"/>
    <w:rsid w:val="001B2614"/>
    <w:rsid w:val="001B2A86"/>
    <w:rsid w:val="001B34BF"/>
    <w:rsid w:val="001B3856"/>
    <w:rsid w:val="001B3A41"/>
    <w:rsid w:val="001B3FE5"/>
    <w:rsid w:val="001B46F4"/>
    <w:rsid w:val="001B4D40"/>
    <w:rsid w:val="001B4D84"/>
    <w:rsid w:val="001B4D85"/>
    <w:rsid w:val="001B503C"/>
    <w:rsid w:val="001B5168"/>
    <w:rsid w:val="001B5398"/>
    <w:rsid w:val="001B5959"/>
    <w:rsid w:val="001B6202"/>
    <w:rsid w:val="001B68B8"/>
    <w:rsid w:val="001B6AA3"/>
    <w:rsid w:val="001B6AB8"/>
    <w:rsid w:val="001B6CEB"/>
    <w:rsid w:val="001B6DF9"/>
    <w:rsid w:val="001B72A9"/>
    <w:rsid w:val="001B7466"/>
    <w:rsid w:val="001B7F12"/>
    <w:rsid w:val="001C03A2"/>
    <w:rsid w:val="001C055E"/>
    <w:rsid w:val="001C061B"/>
    <w:rsid w:val="001C0991"/>
    <w:rsid w:val="001C0CBF"/>
    <w:rsid w:val="001C0D2D"/>
    <w:rsid w:val="001C0F95"/>
    <w:rsid w:val="001C2030"/>
    <w:rsid w:val="001C25D0"/>
    <w:rsid w:val="001C2E1B"/>
    <w:rsid w:val="001C3220"/>
    <w:rsid w:val="001C367A"/>
    <w:rsid w:val="001C39EC"/>
    <w:rsid w:val="001C48A2"/>
    <w:rsid w:val="001C523E"/>
    <w:rsid w:val="001C567C"/>
    <w:rsid w:val="001C5B87"/>
    <w:rsid w:val="001C66BB"/>
    <w:rsid w:val="001C6C99"/>
    <w:rsid w:val="001C6ED5"/>
    <w:rsid w:val="001C7403"/>
    <w:rsid w:val="001D01B0"/>
    <w:rsid w:val="001D01DD"/>
    <w:rsid w:val="001D1535"/>
    <w:rsid w:val="001D1D0B"/>
    <w:rsid w:val="001D1F58"/>
    <w:rsid w:val="001D2695"/>
    <w:rsid w:val="001D29AB"/>
    <w:rsid w:val="001D325B"/>
    <w:rsid w:val="001D326C"/>
    <w:rsid w:val="001D3F2F"/>
    <w:rsid w:val="001D4BB4"/>
    <w:rsid w:val="001D4CF7"/>
    <w:rsid w:val="001D57AB"/>
    <w:rsid w:val="001D5E3C"/>
    <w:rsid w:val="001D5E65"/>
    <w:rsid w:val="001D5E9A"/>
    <w:rsid w:val="001D6436"/>
    <w:rsid w:val="001D650A"/>
    <w:rsid w:val="001D6E35"/>
    <w:rsid w:val="001D6F33"/>
    <w:rsid w:val="001D7126"/>
    <w:rsid w:val="001D7389"/>
    <w:rsid w:val="001D74A0"/>
    <w:rsid w:val="001D784D"/>
    <w:rsid w:val="001D79DD"/>
    <w:rsid w:val="001D7ACF"/>
    <w:rsid w:val="001D7B6A"/>
    <w:rsid w:val="001D7EBA"/>
    <w:rsid w:val="001E06FA"/>
    <w:rsid w:val="001E1214"/>
    <w:rsid w:val="001E131B"/>
    <w:rsid w:val="001E2C6F"/>
    <w:rsid w:val="001E2CCE"/>
    <w:rsid w:val="001E2D9F"/>
    <w:rsid w:val="001E3116"/>
    <w:rsid w:val="001E3D30"/>
    <w:rsid w:val="001E3F28"/>
    <w:rsid w:val="001E3FF3"/>
    <w:rsid w:val="001E4593"/>
    <w:rsid w:val="001E4CE6"/>
    <w:rsid w:val="001E4ED8"/>
    <w:rsid w:val="001E51E8"/>
    <w:rsid w:val="001E5910"/>
    <w:rsid w:val="001E5B24"/>
    <w:rsid w:val="001E5D3F"/>
    <w:rsid w:val="001E779D"/>
    <w:rsid w:val="001E7D9B"/>
    <w:rsid w:val="001F0318"/>
    <w:rsid w:val="001F0744"/>
    <w:rsid w:val="001F0887"/>
    <w:rsid w:val="001F0F79"/>
    <w:rsid w:val="001F0F7D"/>
    <w:rsid w:val="001F1035"/>
    <w:rsid w:val="001F13B1"/>
    <w:rsid w:val="001F17AC"/>
    <w:rsid w:val="001F1E33"/>
    <w:rsid w:val="001F2220"/>
    <w:rsid w:val="001F24A6"/>
    <w:rsid w:val="001F3110"/>
    <w:rsid w:val="001F321F"/>
    <w:rsid w:val="001F3671"/>
    <w:rsid w:val="001F3A4E"/>
    <w:rsid w:val="001F40EA"/>
    <w:rsid w:val="001F4E45"/>
    <w:rsid w:val="001F5660"/>
    <w:rsid w:val="001F5DB1"/>
    <w:rsid w:val="001F71D5"/>
    <w:rsid w:val="0020001A"/>
    <w:rsid w:val="00200122"/>
    <w:rsid w:val="002001FA"/>
    <w:rsid w:val="00200268"/>
    <w:rsid w:val="00200D09"/>
    <w:rsid w:val="00200F46"/>
    <w:rsid w:val="00201123"/>
    <w:rsid w:val="00202282"/>
    <w:rsid w:val="00202371"/>
    <w:rsid w:val="00202E78"/>
    <w:rsid w:val="00203741"/>
    <w:rsid w:val="00203771"/>
    <w:rsid w:val="00203773"/>
    <w:rsid w:val="00203A9C"/>
    <w:rsid w:val="00203B23"/>
    <w:rsid w:val="00203F51"/>
    <w:rsid w:val="00204413"/>
    <w:rsid w:val="00204501"/>
    <w:rsid w:val="00204C66"/>
    <w:rsid w:val="00205271"/>
    <w:rsid w:val="00205991"/>
    <w:rsid w:val="002063E8"/>
    <w:rsid w:val="002069AB"/>
    <w:rsid w:val="00206CCA"/>
    <w:rsid w:val="00206CDE"/>
    <w:rsid w:val="002077C2"/>
    <w:rsid w:val="002077FD"/>
    <w:rsid w:val="00210A66"/>
    <w:rsid w:val="00211D29"/>
    <w:rsid w:val="00211D6B"/>
    <w:rsid w:val="00211E1C"/>
    <w:rsid w:val="00211E59"/>
    <w:rsid w:val="00211EC6"/>
    <w:rsid w:val="00212E1D"/>
    <w:rsid w:val="00212EFB"/>
    <w:rsid w:val="00212FEF"/>
    <w:rsid w:val="0021326E"/>
    <w:rsid w:val="0021332C"/>
    <w:rsid w:val="00213CB2"/>
    <w:rsid w:val="002149D0"/>
    <w:rsid w:val="00215226"/>
    <w:rsid w:val="00216212"/>
    <w:rsid w:val="002163E8"/>
    <w:rsid w:val="00216EAA"/>
    <w:rsid w:val="0021709D"/>
    <w:rsid w:val="00217690"/>
    <w:rsid w:val="00217EEC"/>
    <w:rsid w:val="00217F12"/>
    <w:rsid w:val="002201B6"/>
    <w:rsid w:val="00220621"/>
    <w:rsid w:val="00221192"/>
    <w:rsid w:val="00221A6B"/>
    <w:rsid w:val="002221AD"/>
    <w:rsid w:val="0022268E"/>
    <w:rsid w:val="002227BC"/>
    <w:rsid w:val="00222A2B"/>
    <w:rsid w:val="00222E80"/>
    <w:rsid w:val="002231A2"/>
    <w:rsid w:val="00223327"/>
    <w:rsid w:val="002234CF"/>
    <w:rsid w:val="0022423F"/>
    <w:rsid w:val="002247C9"/>
    <w:rsid w:val="0022501E"/>
    <w:rsid w:val="0022568E"/>
    <w:rsid w:val="002258AD"/>
    <w:rsid w:val="00225ED0"/>
    <w:rsid w:val="00226702"/>
    <w:rsid w:val="00226CE8"/>
    <w:rsid w:val="00226EE0"/>
    <w:rsid w:val="0022792C"/>
    <w:rsid w:val="002304D0"/>
    <w:rsid w:val="002308F7"/>
    <w:rsid w:val="0023128A"/>
    <w:rsid w:val="00231DFF"/>
    <w:rsid w:val="00231EE3"/>
    <w:rsid w:val="00232F09"/>
    <w:rsid w:val="0023333F"/>
    <w:rsid w:val="0023360E"/>
    <w:rsid w:val="00233955"/>
    <w:rsid w:val="00233C57"/>
    <w:rsid w:val="0023532B"/>
    <w:rsid w:val="00235745"/>
    <w:rsid w:val="00235D43"/>
    <w:rsid w:val="00236BC1"/>
    <w:rsid w:val="00236FFA"/>
    <w:rsid w:val="0023732D"/>
    <w:rsid w:val="002374C2"/>
    <w:rsid w:val="002374FF"/>
    <w:rsid w:val="00237626"/>
    <w:rsid w:val="00237AA1"/>
    <w:rsid w:val="00237DD9"/>
    <w:rsid w:val="00240344"/>
    <w:rsid w:val="00240431"/>
    <w:rsid w:val="00240785"/>
    <w:rsid w:val="0024099D"/>
    <w:rsid w:val="00240AB3"/>
    <w:rsid w:val="00240C02"/>
    <w:rsid w:val="002415A7"/>
    <w:rsid w:val="0024210D"/>
    <w:rsid w:val="0024318A"/>
    <w:rsid w:val="002435C5"/>
    <w:rsid w:val="00243603"/>
    <w:rsid w:val="002436B7"/>
    <w:rsid w:val="00243B28"/>
    <w:rsid w:val="0024405E"/>
    <w:rsid w:val="002442EF"/>
    <w:rsid w:val="0024512B"/>
    <w:rsid w:val="00245CAB"/>
    <w:rsid w:val="00246346"/>
    <w:rsid w:val="002467AA"/>
    <w:rsid w:val="00246F09"/>
    <w:rsid w:val="00247C67"/>
    <w:rsid w:val="00250392"/>
    <w:rsid w:val="002506F8"/>
    <w:rsid w:val="002508CA"/>
    <w:rsid w:val="002508D6"/>
    <w:rsid w:val="00250DF9"/>
    <w:rsid w:val="00250E8A"/>
    <w:rsid w:val="00250EE8"/>
    <w:rsid w:val="0025153C"/>
    <w:rsid w:val="002516FE"/>
    <w:rsid w:val="00251873"/>
    <w:rsid w:val="00251917"/>
    <w:rsid w:val="00251D87"/>
    <w:rsid w:val="002522F1"/>
    <w:rsid w:val="00252813"/>
    <w:rsid w:val="00252BD5"/>
    <w:rsid w:val="00252C93"/>
    <w:rsid w:val="00253231"/>
    <w:rsid w:val="00253BE0"/>
    <w:rsid w:val="00253E63"/>
    <w:rsid w:val="00254308"/>
    <w:rsid w:val="0025438B"/>
    <w:rsid w:val="00254829"/>
    <w:rsid w:val="002548B9"/>
    <w:rsid w:val="00255406"/>
    <w:rsid w:val="002556FF"/>
    <w:rsid w:val="00255888"/>
    <w:rsid w:val="002559FC"/>
    <w:rsid w:val="00255CAB"/>
    <w:rsid w:val="00255ECD"/>
    <w:rsid w:val="00255F40"/>
    <w:rsid w:val="0025624C"/>
    <w:rsid w:val="002564AC"/>
    <w:rsid w:val="002564D0"/>
    <w:rsid w:val="00256986"/>
    <w:rsid w:val="00256EB8"/>
    <w:rsid w:val="00257013"/>
    <w:rsid w:val="002570D7"/>
    <w:rsid w:val="0025734F"/>
    <w:rsid w:val="002575EB"/>
    <w:rsid w:val="00257B79"/>
    <w:rsid w:val="00257F4D"/>
    <w:rsid w:val="00260204"/>
    <w:rsid w:val="0026028E"/>
    <w:rsid w:val="0026058D"/>
    <w:rsid w:val="002608A5"/>
    <w:rsid w:val="00260B61"/>
    <w:rsid w:val="002615F8"/>
    <w:rsid w:val="002618E4"/>
    <w:rsid w:val="00261C0B"/>
    <w:rsid w:val="00262524"/>
    <w:rsid w:val="00262743"/>
    <w:rsid w:val="0026351C"/>
    <w:rsid w:val="00263AA7"/>
    <w:rsid w:val="00263BFE"/>
    <w:rsid w:val="00264653"/>
    <w:rsid w:val="00264A26"/>
    <w:rsid w:val="00264B4C"/>
    <w:rsid w:val="00264E93"/>
    <w:rsid w:val="00264F48"/>
    <w:rsid w:val="0026513A"/>
    <w:rsid w:val="00265FEA"/>
    <w:rsid w:val="002664F2"/>
    <w:rsid w:val="002666EF"/>
    <w:rsid w:val="00266761"/>
    <w:rsid w:val="00266B75"/>
    <w:rsid w:val="00270329"/>
    <w:rsid w:val="00270855"/>
    <w:rsid w:val="00270F55"/>
    <w:rsid w:val="002718EC"/>
    <w:rsid w:val="00271A6A"/>
    <w:rsid w:val="00271D8A"/>
    <w:rsid w:val="0027220E"/>
    <w:rsid w:val="0027290C"/>
    <w:rsid w:val="00272C9E"/>
    <w:rsid w:val="0027319A"/>
    <w:rsid w:val="00273489"/>
    <w:rsid w:val="002739E7"/>
    <w:rsid w:val="002745F1"/>
    <w:rsid w:val="00274CC9"/>
    <w:rsid w:val="00274EA3"/>
    <w:rsid w:val="002754B5"/>
    <w:rsid w:val="00275AE4"/>
    <w:rsid w:val="00276863"/>
    <w:rsid w:val="00276D15"/>
    <w:rsid w:val="00276E59"/>
    <w:rsid w:val="00277365"/>
    <w:rsid w:val="002775C9"/>
    <w:rsid w:val="002775FB"/>
    <w:rsid w:val="0027768D"/>
    <w:rsid w:val="00277883"/>
    <w:rsid w:val="00277CE0"/>
    <w:rsid w:val="00277D9F"/>
    <w:rsid w:val="00280308"/>
    <w:rsid w:val="00280355"/>
    <w:rsid w:val="00280730"/>
    <w:rsid w:val="002809C7"/>
    <w:rsid w:val="00280A4A"/>
    <w:rsid w:val="002810E5"/>
    <w:rsid w:val="002812F5"/>
    <w:rsid w:val="0028135F"/>
    <w:rsid w:val="002819EC"/>
    <w:rsid w:val="00283D87"/>
    <w:rsid w:val="0028424D"/>
    <w:rsid w:val="00284F3C"/>
    <w:rsid w:val="00285205"/>
    <w:rsid w:val="002853CD"/>
    <w:rsid w:val="0028575C"/>
    <w:rsid w:val="00285981"/>
    <w:rsid w:val="00285B4D"/>
    <w:rsid w:val="00285DA0"/>
    <w:rsid w:val="002863B4"/>
    <w:rsid w:val="0028669B"/>
    <w:rsid w:val="00286754"/>
    <w:rsid w:val="002868C9"/>
    <w:rsid w:val="00286F15"/>
    <w:rsid w:val="002902AE"/>
    <w:rsid w:val="002902E0"/>
    <w:rsid w:val="00290642"/>
    <w:rsid w:val="002910B6"/>
    <w:rsid w:val="00291E9E"/>
    <w:rsid w:val="002923CE"/>
    <w:rsid w:val="00292AB1"/>
    <w:rsid w:val="00293172"/>
    <w:rsid w:val="00293758"/>
    <w:rsid w:val="00293947"/>
    <w:rsid w:val="002941E9"/>
    <w:rsid w:val="002943A2"/>
    <w:rsid w:val="00294BE8"/>
    <w:rsid w:val="002956FD"/>
    <w:rsid w:val="00295CD3"/>
    <w:rsid w:val="00296383"/>
    <w:rsid w:val="00296FD5"/>
    <w:rsid w:val="0029744F"/>
    <w:rsid w:val="0029770A"/>
    <w:rsid w:val="002A03B6"/>
    <w:rsid w:val="002A078D"/>
    <w:rsid w:val="002A173C"/>
    <w:rsid w:val="002A24BB"/>
    <w:rsid w:val="002A3BFF"/>
    <w:rsid w:val="002A43E5"/>
    <w:rsid w:val="002A4BDE"/>
    <w:rsid w:val="002A51AE"/>
    <w:rsid w:val="002A52EA"/>
    <w:rsid w:val="002A5CFB"/>
    <w:rsid w:val="002A6124"/>
    <w:rsid w:val="002A636A"/>
    <w:rsid w:val="002A63B5"/>
    <w:rsid w:val="002A63B8"/>
    <w:rsid w:val="002A6440"/>
    <w:rsid w:val="002A65AB"/>
    <w:rsid w:val="002A6659"/>
    <w:rsid w:val="002A6A92"/>
    <w:rsid w:val="002A6E28"/>
    <w:rsid w:val="002A6FD6"/>
    <w:rsid w:val="002A789D"/>
    <w:rsid w:val="002A7B7D"/>
    <w:rsid w:val="002A7BDB"/>
    <w:rsid w:val="002B02D3"/>
    <w:rsid w:val="002B039C"/>
    <w:rsid w:val="002B25B4"/>
    <w:rsid w:val="002B2DBB"/>
    <w:rsid w:val="002B3016"/>
    <w:rsid w:val="002B305C"/>
    <w:rsid w:val="002B33E0"/>
    <w:rsid w:val="002B33EB"/>
    <w:rsid w:val="002B38FF"/>
    <w:rsid w:val="002B4C22"/>
    <w:rsid w:val="002B4DA7"/>
    <w:rsid w:val="002B52DE"/>
    <w:rsid w:val="002B5377"/>
    <w:rsid w:val="002B582D"/>
    <w:rsid w:val="002B598A"/>
    <w:rsid w:val="002B5C42"/>
    <w:rsid w:val="002B7063"/>
    <w:rsid w:val="002B7953"/>
    <w:rsid w:val="002B7B7F"/>
    <w:rsid w:val="002C03F2"/>
    <w:rsid w:val="002C0806"/>
    <w:rsid w:val="002C0908"/>
    <w:rsid w:val="002C0C72"/>
    <w:rsid w:val="002C1417"/>
    <w:rsid w:val="002C16B5"/>
    <w:rsid w:val="002C16D7"/>
    <w:rsid w:val="002C1C03"/>
    <w:rsid w:val="002C2330"/>
    <w:rsid w:val="002C26E2"/>
    <w:rsid w:val="002C2CD7"/>
    <w:rsid w:val="002C2D73"/>
    <w:rsid w:val="002C3056"/>
    <w:rsid w:val="002C329D"/>
    <w:rsid w:val="002C35F5"/>
    <w:rsid w:val="002C3A5F"/>
    <w:rsid w:val="002C3A60"/>
    <w:rsid w:val="002C4628"/>
    <w:rsid w:val="002C474E"/>
    <w:rsid w:val="002C4EA1"/>
    <w:rsid w:val="002C538E"/>
    <w:rsid w:val="002C53B8"/>
    <w:rsid w:val="002C59F8"/>
    <w:rsid w:val="002C5FC3"/>
    <w:rsid w:val="002C6743"/>
    <w:rsid w:val="002C6D17"/>
    <w:rsid w:val="002C7140"/>
    <w:rsid w:val="002C7ED3"/>
    <w:rsid w:val="002D02C3"/>
    <w:rsid w:val="002D0973"/>
    <w:rsid w:val="002D09BB"/>
    <w:rsid w:val="002D0F5F"/>
    <w:rsid w:val="002D1341"/>
    <w:rsid w:val="002D180F"/>
    <w:rsid w:val="002D19DC"/>
    <w:rsid w:val="002D21BB"/>
    <w:rsid w:val="002D2432"/>
    <w:rsid w:val="002D29FD"/>
    <w:rsid w:val="002D2D1F"/>
    <w:rsid w:val="002D30A7"/>
    <w:rsid w:val="002D3235"/>
    <w:rsid w:val="002D41C3"/>
    <w:rsid w:val="002D4545"/>
    <w:rsid w:val="002D492D"/>
    <w:rsid w:val="002D4CFF"/>
    <w:rsid w:val="002D4D3E"/>
    <w:rsid w:val="002D4E30"/>
    <w:rsid w:val="002D5F31"/>
    <w:rsid w:val="002D6836"/>
    <w:rsid w:val="002D6C35"/>
    <w:rsid w:val="002D6EF1"/>
    <w:rsid w:val="002D722F"/>
    <w:rsid w:val="002D7FEE"/>
    <w:rsid w:val="002E042A"/>
    <w:rsid w:val="002E09A9"/>
    <w:rsid w:val="002E11F3"/>
    <w:rsid w:val="002E1C69"/>
    <w:rsid w:val="002E1F7E"/>
    <w:rsid w:val="002E257B"/>
    <w:rsid w:val="002E281B"/>
    <w:rsid w:val="002E2870"/>
    <w:rsid w:val="002E2DCA"/>
    <w:rsid w:val="002E306B"/>
    <w:rsid w:val="002E31FD"/>
    <w:rsid w:val="002E3F8E"/>
    <w:rsid w:val="002E3FF2"/>
    <w:rsid w:val="002E47B8"/>
    <w:rsid w:val="002E4A88"/>
    <w:rsid w:val="002E4ADB"/>
    <w:rsid w:val="002E4B72"/>
    <w:rsid w:val="002E4D4B"/>
    <w:rsid w:val="002E5222"/>
    <w:rsid w:val="002E5286"/>
    <w:rsid w:val="002E536F"/>
    <w:rsid w:val="002E542B"/>
    <w:rsid w:val="002E57CC"/>
    <w:rsid w:val="002E57EC"/>
    <w:rsid w:val="002E58E0"/>
    <w:rsid w:val="002E5E36"/>
    <w:rsid w:val="002E6CCD"/>
    <w:rsid w:val="002E6D1B"/>
    <w:rsid w:val="002E6D84"/>
    <w:rsid w:val="002E7345"/>
    <w:rsid w:val="002E7A2F"/>
    <w:rsid w:val="002E7A8C"/>
    <w:rsid w:val="002E7B2C"/>
    <w:rsid w:val="002E7CD5"/>
    <w:rsid w:val="002E7D34"/>
    <w:rsid w:val="002F00D9"/>
    <w:rsid w:val="002F052C"/>
    <w:rsid w:val="002F0646"/>
    <w:rsid w:val="002F0931"/>
    <w:rsid w:val="002F0CAD"/>
    <w:rsid w:val="002F1B99"/>
    <w:rsid w:val="002F251B"/>
    <w:rsid w:val="002F2703"/>
    <w:rsid w:val="002F2AB7"/>
    <w:rsid w:val="002F2B93"/>
    <w:rsid w:val="002F2BA2"/>
    <w:rsid w:val="002F2CE4"/>
    <w:rsid w:val="002F3150"/>
    <w:rsid w:val="002F325A"/>
    <w:rsid w:val="002F38D5"/>
    <w:rsid w:val="002F3A21"/>
    <w:rsid w:val="002F4010"/>
    <w:rsid w:val="002F4D1F"/>
    <w:rsid w:val="002F5056"/>
    <w:rsid w:val="002F5118"/>
    <w:rsid w:val="002F5D51"/>
    <w:rsid w:val="002F61E3"/>
    <w:rsid w:val="002F634C"/>
    <w:rsid w:val="002F6C81"/>
    <w:rsid w:val="002F74C5"/>
    <w:rsid w:val="002F75BD"/>
    <w:rsid w:val="002F7E78"/>
    <w:rsid w:val="002F7F41"/>
    <w:rsid w:val="003001A5"/>
    <w:rsid w:val="00300217"/>
    <w:rsid w:val="0030030C"/>
    <w:rsid w:val="003003C6"/>
    <w:rsid w:val="00300605"/>
    <w:rsid w:val="003007EA"/>
    <w:rsid w:val="003008B8"/>
    <w:rsid w:val="00300B7F"/>
    <w:rsid w:val="003010BD"/>
    <w:rsid w:val="003013D0"/>
    <w:rsid w:val="0030230A"/>
    <w:rsid w:val="00302702"/>
    <w:rsid w:val="00302E55"/>
    <w:rsid w:val="00304AC4"/>
    <w:rsid w:val="00304B83"/>
    <w:rsid w:val="00304C67"/>
    <w:rsid w:val="00305348"/>
    <w:rsid w:val="0030542E"/>
    <w:rsid w:val="00305738"/>
    <w:rsid w:val="0030596E"/>
    <w:rsid w:val="00305AD8"/>
    <w:rsid w:val="00305E09"/>
    <w:rsid w:val="0030654F"/>
    <w:rsid w:val="003065CA"/>
    <w:rsid w:val="00307487"/>
    <w:rsid w:val="00307A8E"/>
    <w:rsid w:val="003102F8"/>
    <w:rsid w:val="00310435"/>
    <w:rsid w:val="003105C2"/>
    <w:rsid w:val="00310CC9"/>
    <w:rsid w:val="00311728"/>
    <w:rsid w:val="00311986"/>
    <w:rsid w:val="00312549"/>
    <w:rsid w:val="0031370C"/>
    <w:rsid w:val="00313BF9"/>
    <w:rsid w:val="00313EA3"/>
    <w:rsid w:val="00314050"/>
    <w:rsid w:val="00314075"/>
    <w:rsid w:val="003140F1"/>
    <w:rsid w:val="003141B3"/>
    <w:rsid w:val="00314AFF"/>
    <w:rsid w:val="00314BCE"/>
    <w:rsid w:val="003158C5"/>
    <w:rsid w:val="003158DE"/>
    <w:rsid w:val="00315B4F"/>
    <w:rsid w:val="00316EC5"/>
    <w:rsid w:val="00317042"/>
    <w:rsid w:val="003174A9"/>
    <w:rsid w:val="00317725"/>
    <w:rsid w:val="00317C6E"/>
    <w:rsid w:val="00317E7B"/>
    <w:rsid w:val="003201C8"/>
    <w:rsid w:val="0032046D"/>
    <w:rsid w:val="00320890"/>
    <w:rsid w:val="00320DEC"/>
    <w:rsid w:val="00321069"/>
    <w:rsid w:val="00321220"/>
    <w:rsid w:val="0032140D"/>
    <w:rsid w:val="0032172F"/>
    <w:rsid w:val="003219D1"/>
    <w:rsid w:val="00321EB6"/>
    <w:rsid w:val="00321EDD"/>
    <w:rsid w:val="0032212A"/>
    <w:rsid w:val="00322266"/>
    <w:rsid w:val="00322A71"/>
    <w:rsid w:val="003237BF"/>
    <w:rsid w:val="003239DA"/>
    <w:rsid w:val="00323F74"/>
    <w:rsid w:val="003242D3"/>
    <w:rsid w:val="0032449E"/>
    <w:rsid w:val="00324805"/>
    <w:rsid w:val="00324C3A"/>
    <w:rsid w:val="00324F67"/>
    <w:rsid w:val="00325DD0"/>
    <w:rsid w:val="003260FE"/>
    <w:rsid w:val="00326D7A"/>
    <w:rsid w:val="00327248"/>
    <w:rsid w:val="00327266"/>
    <w:rsid w:val="0033006C"/>
    <w:rsid w:val="003301E4"/>
    <w:rsid w:val="003303F4"/>
    <w:rsid w:val="0033047A"/>
    <w:rsid w:val="00330534"/>
    <w:rsid w:val="00330D96"/>
    <w:rsid w:val="0033125D"/>
    <w:rsid w:val="003314E6"/>
    <w:rsid w:val="003317D1"/>
    <w:rsid w:val="00332DB6"/>
    <w:rsid w:val="00333088"/>
    <w:rsid w:val="00333216"/>
    <w:rsid w:val="00333918"/>
    <w:rsid w:val="00333AB1"/>
    <w:rsid w:val="00333D51"/>
    <w:rsid w:val="0033446F"/>
    <w:rsid w:val="0033451E"/>
    <w:rsid w:val="00334965"/>
    <w:rsid w:val="003349AD"/>
    <w:rsid w:val="003350C4"/>
    <w:rsid w:val="00335830"/>
    <w:rsid w:val="00335CDA"/>
    <w:rsid w:val="00335D97"/>
    <w:rsid w:val="003362ED"/>
    <w:rsid w:val="00336418"/>
    <w:rsid w:val="003366D0"/>
    <w:rsid w:val="003371EB"/>
    <w:rsid w:val="00337247"/>
    <w:rsid w:val="00337821"/>
    <w:rsid w:val="00340064"/>
    <w:rsid w:val="00340161"/>
    <w:rsid w:val="00340702"/>
    <w:rsid w:val="0034159D"/>
    <w:rsid w:val="00341FB7"/>
    <w:rsid w:val="00341FE8"/>
    <w:rsid w:val="00342021"/>
    <w:rsid w:val="00342D4A"/>
    <w:rsid w:val="00342D5A"/>
    <w:rsid w:val="00342D5D"/>
    <w:rsid w:val="00343147"/>
    <w:rsid w:val="0034340C"/>
    <w:rsid w:val="00343E31"/>
    <w:rsid w:val="0034410E"/>
    <w:rsid w:val="00344ADA"/>
    <w:rsid w:val="00344ECC"/>
    <w:rsid w:val="00345417"/>
    <w:rsid w:val="00345BDA"/>
    <w:rsid w:val="003467B8"/>
    <w:rsid w:val="00346CB6"/>
    <w:rsid w:val="00346DFA"/>
    <w:rsid w:val="00346EA0"/>
    <w:rsid w:val="00347805"/>
    <w:rsid w:val="00347FB1"/>
    <w:rsid w:val="00350509"/>
    <w:rsid w:val="00350777"/>
    <w:rsid w:val="00350AB6"/>
    <w:rsid w:val="003510AB"/>
    <w:rsid w:val="0035149C"/>
    <w:rsid w:val="0035163B"/>
    <w:rsid w:val="003518DD"/>
    <w:rsid w:val="00351B34"/>
    <w:rsid w:val="00351BAC"/>
    <w:rsid w:val="00351BDA"/>
    <w:rsid w:val="00352A94"/>
    <w:rsid w:val="00352AA4"/>
    <w:rsid w:val="003533B5"/>
    <w:rsid w:val="00354679"/>
    <w:rsid w:val="003550CA"/>
    <w:rsid w:val="00355231"/>
    <w:rsid w:val="00355406"/>
    <w:rsid w:val="00355B7A"/>
    <w:rsid w:val="00356947"/>
    <w:rsid w:val="0035704B"/>
    <w:rsid w:val="00357092"/>
    <w:rsid w:val="003570F2"/>
    <w:rsid w:val="00357834"/>
    <w:rsid w:val="00357CE7"/>
    <w:rsid w:val="003602A1"/>
    <w:rsid w:val="00360DD2"/>
    <w:rsid w:val="00361541"/>
    <w:rsid w:val="00361B82"/>
    <w:rsid w:val="00362157"/>
    <w:rsid w:val="003621EA"/>
    <w:rsid w:val="003624EC"/>
    <w:rsid w:val="00362757"/>
    <w:rsid w:val="0036374E"/>
    <w:rsid w:val="00363767"/>
    <w:rsid w:val="00363A15"/>
    <w:rsid w:val="00363FD0"/>
    <w:rsid w:val="003640DD"/>
    <w:rsid w:val="00364151"/>
    <w:rsid w:val="003641E0"/>
    <w:rsid w:val="0036455F"/>
    <w:rsid w:val="00364869"/>
    <w:rsid w:val="00364FC1"/>
    <w:rsid w:val="003655EF"/>
    <w:rsid w:val="003657CE"/>
    <w:rsid w:val="003658ED"/>
    <w:rsid w:val="00365EC0"/>
    <w:rsid w:val="00366039"/>
    <w:rsid w:val="00366600"/>
    <w:rsid w:val="00366DC3"/>
    <w:rsid w:val="0036788B"/>
    <w:rsid w:val="003700C4"/>
    <w:rsid w:val="00370462"/>
    <w:rsid w:val="0037060F"/>
    <w:rsid w:val="003707DA"/>
    <w:rsid w:val="0037084D"/>
    <w:rsid w:val="00370B1F"/>
    <w:rsid w:val="00371190"/>
    <w:rsid w:val="003715D8"/>
    <w:rsid w:val="0037181E"/>
    <w:rsid w:val="00371D05"/>
    <w:rsid w:val="00372AD2"/>
    <w:rsid w:val="00372D8F"/>
    <w:rsid w:val="00372DFD"/>
    <w:rsid w:val="00372FB5"/>
    <w:rsid w:val="0037311C"/>
    <w:rsid w:val="00373478"/>
    <w:rsid w:val="003735A8"/>
    <w:rsid w:val="0037368F"/>
    <w:rsid w:val="003739BC"/>
    <w:rsid w:val="00373D3D"/>
    <w:rsid w:val="003741F6"/>
    <w:rsid w:val="003743ED"/>
    <w:rsid w:val="003748EC"/>
    <w:rsid w:val="00374F5B"/>
    <w:rsid w:val="003752FE"/>
    <w:rsid w:val="0037547E"/>
    <w:rsid w:val="003755A2"/>
    <w:rsid w:val="003758B9"/>
    <w:rsid w:val="003760AA"/>
    <w:rsid w:val="00376381"/>
    <w:rsid w:val="00376A9B"/>
    <w:rsid w:val="00376AE0"/>
    <w:rsid w:val="00376B37"/>
    <w:rsid w:val="00376B3A"/>
    <w:rsid w:val="00376C15"/>
    <w:rsid w:val="00376D87"/>
    <w:rsid w:val="003771B7"/>
    <w:rsid w:val="0037729E"/>
    <w:rsid w:val="0037791A"/>
    <w:rsid w:val="00377A15"/>
    <w:rsid w:val="00377A7C"/>
    <w:rsid w:val="00377CFC"/>
    <w:rsid w:val="00380041"/>
    <w:rsid w:val="003804DF"/>
    <w:rsid w:val="00380EE7"/>
    <w:rsid w:val="00381797"/>
    <w:rsid w:val="00381C34"/>
    <w:rsid w:val="003824C6"/>
    <w:rsid w:val="00382624"/>
    <w:rsid w:val="00382F96"/>
    <w:rsid w:val="003839C6"/>
    <w:rsid w:val="00383F15"/>
    <w:rsid w:val="00384697"/>
    <w:rsid w:val="00384815"/>
    <w:rsid w:val="00384E3B"/>
    <w:rsid w:val="003858E2"/>
    <w:rsid w:val="003867C3"/>
    <w:rsid w:val="0038689C"/>
    <w:rsid w:val="003876B9"/>
    <w:rsid w:val="00387987"/>
    <w:rsid w:val="00387D98"/>
    <w:rsid w:val="00390198"/>
    <w:rsid w:val="003904E5"/>
    <w:rsid w:val="0039083C"/>
    <w:rsid w:val="00391549"/>
    <w:rsid w:val="003919A2"/>
    <w:rsid w:val="00391D1E"/>
    <w:rsid w:val="00391D76"/>
    <w:rsid w:val="00391D7D"/>
    <w:rsid w:val="00392068"/>
    <w:rsid w:val="003929DD"/>
    <w:rsid w:val="00392A43"/>
    <w:rsid w:val="00393BC0"/>
    <w:rsid w:val="0039443D"/>
    <w:rsid w:val="00394542"/>
    <w:rsid w:val="00394683"/>
    <w:rsid w:val="00395305"/>
    <w:rsid w:val="003953BC"/>
    <w:rsid w:val="0039553C"/>
    <w:rsid w:val="00395922"/>
    <w:rsid w:val="003961D3"/>
    <w:rsid w:val="003970EB"/>
    <w:rsid w:val="00397123"/>
    <w:rsid w:val="003971C5"/>
    <w:rsid w:val="00397397"/>
    <w:rsid w:val="0039756D"/>
    <w:rsid w:val="00397B9C"/>
    <w:rsid w:val="00397F17"/>
    <w:rsid w:val="003A0C68"/>
    <w:rsid w:val="003A2331"/>
    <w:rsid w:val="003A32CA"/>
    <w:rsid w:val="003A391A"/>
    <w:rsid w:val="003A489A"/>
    <w:rsid w:val="003A5727"/>
    <w:rsid w:val="003A5CB1"/>
    <w:rsid w:val="003A622D"/>
    <w:rsid w:val="003A6C9A"/>
    <w:rsid w:val="003A7738"/>
    <w:rsid w:val="003B00B3"/>
    <w:rsid w:val="003B07B9"/>
    <w:rsid w:val="003B09D1"/>
    <w:rsid w:val="003B0A2A"/>
    <w:rsid w:val="003B122E"/>
    <w:rsid w:val="003B145E"/>
    <w:rsid w:val="003B14BD"/>
    <w:rsid w:val="003B1EB2"/>
    <w:rsid w:val="003B2E07"/>
    <w:rsid w:val="003B2F97"/>
    <w:rsid w:val="003B30B1"/>
    <w:rsid w:val="003B4863"/>
    <w:rsid w:val="003B49D5"/>
    <w:rsid w:val="003B53F1"/>
    <w:rsid w:val="003B56C6"/>
    <w:rsid w:val="003B56E6"/>
    <w:rsid w:val="003B59F9"/>
    <w:rsid w:val="003B601A"/>
    <w:rsid w:val="003B6445"/>
    <w:rsid w:val="003B67E0"/>
    <w:rsid w:val="003B6B1E"/>
    <w:rsid w:val="003B6BBE"/>
    <w:rsid w:val="003C0170"/>
    <w:rsid w:val="003C0209"/>
    <w:rsid w:val="003C062C"/>
    <w:rsid w:val="003C0F58"/>
    <w:rsid w:val="003C117D"/>
    <w:rsid w:val="003C173C"/>
    <w:rsid w:val="003C1948"/>
    <w:rsid w:val="003C19B5"/>
    <w:rsid w:val="003C27D7"/>
    <w:rsid w:val="003C2F09"/>
    <w:rsid w:val="003C3066"/>
    <w:rsid w:val="003C32C4"/>
    <w:rsid w:val="003C35B3"/>
    <w:rsid w:val="003C39ED"/>
    <w:rsid w:val="003C3ADE"/>
    <w:rsid w:val="003C3DD0"/>
    <w:rsid w:val="003C3E53"/>
    <w:rsid w:val="003C49C0"/>
    <w:rsid w:val="003C4E47"/>
    <w:rsid w:val="003C4E8F"/>
    <w:rsid w:val="003C4F70"/>
    <w:rsid w:val="003C528C"/>
    <w:rsid w:val="003C536D"/>
    <w:rsid w:val="003C55E5"/>
    <w:rsid w:val="003C56BC"/>
    <w:rsid w:val="003C5CC8"/>
    <w:rsid w:val="003C5DF3"/>
    <w:rsid w:val="003C64D8"/>
    <w:rsid w:val="003C657D"/>
    <w:rsid w:val="003C69AB"/>
    <w:rsid w:val="003C6D51"/>
    <w:rsid w:val="003C74F6"/>
    <w:rsid w:val="003C7532"/>
    <w:rsid w:val="003C7CE8"/>
    <w:rsid w:val="003D00F6"/>
    <w:rsid w:val="003D0E8E"/>
    <w:rsid w:val="003D108C"/>
    <w:rsid w:val="003D18D6"/>
    <w:rsid w:val="003D19E1"/>
    <w:rsid w:val="003D1CFA"/>
    <w:rsid w:val="003D1ED9"/>
    <w:rsid w:val="003D20E9"/>
    <w:rsid w:val="003D2289"/>
    <w:rsid w:val="003D2480"/>
    <w:rsid w:val="003D279A"/>
    <w:rsid w:val="003D2A0E"/>
    <w:rsid w:val="003D2D79"/>
    <w:rsid w:val="003D34B4"/>
    <w:rsid w:val="003D359F"/>
    <w:rsid w:val="003D36B0"/>
    <w:rsid w:val="003D3789"/>
    <w:rsid w:val="003D384F"/>
    <w:rsid w:val="003D3C02"/>
    <w:rsid w:val="003D422C"/>
    <w:rsid w:val="003D4720"/>
    <w:rsid w:val="003D4C84"/>
    <w:rsid w:val="003D5AE8"/>
    <w:rsid w:val="003D5BEA"/>
    <w:rsid w:val="003D638C"/>
    <w:rsid w:val="003D65FA"/>
    <w:rsid w:val="003D6BA1"/>
    <w:rsid w:val="003D6D54"/>
    <w:rsid w:val="003D6D6A"/>
    <w:rsid w:val="003D7667"/>
    <w:rsid w:val="003E07D8"/>
    <w:rsid w:val="003E0A5B"/>
    <w:rsid w:val="003E0C4D"/>
    <w:rsid w:val="003E0EBC"/>
    <w:rsid w:val="003E0F1C"/>
    <w:rsid w:val="003E1557"/>
    <w:rsid w:val="003E1BCC"/>
    <w:rsid w:val="003E23BD"/>
    <w:rsid w:val="003E310B"/>
    <w:rsid w:val="003E3E6B"/>
    <w:rsid w:val="003E432A"/>
    <w:rsid w:val="003E4E02"/>
    <w:rsid w:val="003E5201"/>
    <w:rsid w:val="003E53B0"/>
    <w:rsid w:val="003E588F"/>
    <w:rsid w:val="003E5D36"/>
    <w:rsid w:val="003E61FF"/>
    <w:rsid w:val="003E63C8"/>
    <w:rsid w:val="003E673B"/>
    <w:rsid w:val="003E690C"/>
    <w:rsid w:val="003E6B2E"/>
    <w:rsid w:val="003E6CB0"/>
    <w:rsid w:val="003E742D"/>
    <w:rsid w:val="003E7660"/>
    <w:rsid w:val="003E7D75"/>
    <w:rsid w:val="003F0120"/>
    <w:rsid w:val="003F0909"/>
    <w:rsid w:val="003F1312"/>
    <w:rsid w:val="003F13A6"/>
    <w:rsid w:val="003F1669"/>
    <w:rsid w:val="003F1A14"/>
    <w:rsid w:val="003F1DBE"/>
    <w:rsid w:val="003F280B"/>
    <w:rsid w:val="003F2D8D"/>
    <w:rsid w:val="003F371D"/>
    <w:rsid w:val="003F408C"/>
    <w:rsid w:val="003F41D4"/>
    <w:rsid w:val="003F4B4C"/>
    <w:rsid w:val="003F4CD6"/>
    <w:rsid w:val="003F5419"/>
    <w:rsid w:val="003F55A3"/>
    <w:rsid w:val="003F5AA6"/>
    <w:rsid w:val="003F61F8"/>
    <w:rsid w:val="003F634C"/>
    <w:rsid w:val="003F63DB"/>
    <w:rsid w:val="003F6977"/>
    <w:rsid w:val="003F6988"/>
    <w:rsid w:val="003F6B4E"/>
    <w:rsid w:val="003F7A1E"/>
    <w:rsid w:val="0040010D"/>
    <w:rsid w:val="00400141"/>
    <w:rsid w:val="004004E4"/>
    <w:rsid w:val="00401639"/>
    <w:rsid w:val="00401861"/>
    <w:rsid w:val="00401992"/>
    <w:rsid w:val="00401E17"/>
    <w:rsid w:val="00402387"/>
    <w:rsid w:val="004024D8"/>
    <w:rsid w:val="00402B11"/>
    <w:rsid w:val="00402D3F"/>
    <w:rsid w:val="004032E8"/>
    <w:rsid w:val="0040362A"/>
    <w:rsid w:val="0040392C"/>
    <w:rsid w:val="00404134"/>
    <w:rsid w:val="00404802"/>
    <w:rsid w:val="00404C38"/>
    <w:rsid w:val="0040556C"/>
    <w:rsid w:val="00405748"/>
    <w:rsid w:val="004066E5"/>
    <w:rsid w:val="00406EBA"/>
    <w:rsid w:val="004072B9"/>
    <w:rsid w:val="004075D9"/>
    <w:rsid w:val="00407F0B"/>
    <w:rsid w:val="00407FAA"/>
    <w:rsid w:val="004114E3"/>
    <w:rsid w:val="004119D2"/>
    <w:rsid w:val="004121E9"/>
    <w:rsid w:val="00412F1B"/>
    <w:rsid w:val="0041354A"/>
    <w:rsid w:val="004136A8"/>
    <w:rsid w:val="0041378E"/>
    <w:rsid w:val="00413A3A"/>
    <w:rsid w:val="0041401C"/>
    <w:rsid w:val="00414063"/>
    <w:rsid w:val="00414A57"/>
    <w:rsid w:val="00414F38"/>
    <w:rsid w:val="00415500"/>
    <w:rsid w:val="0041577F"/>
    <w:rsid w:val="00415A84"/>
    <w:rsid w:val="00415EE2"/>
    <w:rsid w:val="004162ED"/>
    <w:rsid w:val="00416FEE"/>
    <w:rsid w:val="00417326"/>
    <w:rsid w:val="00417495"/>
    <w:rsid w:val="00420386"/>
    <w:rsid w:val="00421680"/>
    <w:rsid w:val="0042175A"/>
    <w:rsid w:val="004217C2"/>
    <w:rsid w:val="0042186D"/>
    <w:rsid w:val="00421C84"/>
    <w:rsid w:val="0042249E"/>
    <w:rsid w:val="00422C29"/>
    <w:rsid w:val="00423082"/>
    <w:rsid w:val="00423ACD"/>
    <w:rsid w:val="004249AE"/>
    <w:rsid w:val="00424ACE"/>
    <w:rsid w:val="00424B87"/>
    <w:rsid w:val="00424E1D"/>
    <w:rsid w:val="00425CD5"/>
    <w:rsid w:val="0042656C"/>
    <w:rsid w:val="004267C5"/>
    <w:rsid w:val="00426C15"/>
    <w:rsid w:val="004273B6"/>
    <w:rsid w:val="00427760"/>
    <w:rsid w:val="00427BD7"/>
    <w:rsid w:val="004312BE"/>
    <w:rsid w:val="00432008"/>
    <w:rsid w:val="004320BC"/>
    <w:rsid w:val="00432201"/>
    <w:rsid w:val="004325EF"/>
    <w:rsid w:val="004333CE"/>
    <w:rsid w:val="004339A8"/>
    <w:rsid w:val="00433BF8"/>
    <w:rsid w:val="004347FD"/>
    <w:rsid w:val="004348CA"/>
    <w:rsid w:val="00434E37"/>
    <w:rsid w:val="00434EA6"/>
    <w:rsid w:val="00435465"/>
    <w:rsid w:val="004354F0"/>
    <w:rsid w:val="00435688"/>
    <w:rsid w:val="00435776"/>
    <w:rsid w:val="00435C84"/>
    <w:rsid w:val="004365DF"/>
    <w:rsid w:val="004366B2"/>
    <w:rsid w:val="00436DE1"/>
    <w:rsid w:val="00437266"/>
    <w:rsid w:val="004379AC"/>
    <w:rsid w:val="00437BF7"/>
    <w:rsid w:val="00440536"/>
    <w:rsid w:val="00441010"/>
    <w:rsid w:val="004413F0"/>
    <w:rsid w:val="004414C9"/>
    <w:rsid w:val="004418A3"/>
    <w:rsid w:val="00442098"/>
    <w:rsid w:val="004421BD"/>
    <w:rsid w:val="0044232D"/>
    <w:rsid w:val="0044251D"/>
    <w:rsid w:val="004426A3"/>
    <w:rsid w:val="00442F0A"/>
    <w:rsid w:val="00442FA3"/>
    <w:rsid w:val="00443798"/>
    <w:rsid w:val="004445DA"/>
    <w:rsid w:val="00444CCA"/>
    <w:rsid w:val="00444E1C"/>
    <w:rsid w:val="004450E0"/>
    <w:rsid w:val="004451D9"/>
    <w:rsid w:val="004454BD"/>
    <w:rsid w:val="00445907"/>
    <w:rsid w:val="00445EE4"/>
    <w:rsid w:val="00446608"/>
    <w:rsid w:val="00446AA3"/>
    <w:rsid w:val="00446F7F"/>
    <w:rsid w:val="00446F9D"/>
    <w:rsid w:val="00447057"/>
    <w:rsid w:val="004474FC"/>
    <w:rsid w:val="004477F9"/>
    <w:rsid w:val="00447B67"/>
    <w:rsid w:val="00447B76"/>
    <w:rsid w:val="00447DA0"/>
    <w:rsid w:val="00451490"/>
    <w:rsid w:val="00452A4B"/>
    <w:rsid w:val="00453493"/>
    <w:rsid w:val="004535FE"/>
    <w:rsid w:val="004536D8"/>
    <w:rsid w:val="0045395D"/>
    <w:rsid w:val="00453DEC"/>
    <w:rsid w:val="004542AE"/>
    <w:rsid w:val="00454CCD"/>
    <w:rsid w:val="004550A4"/>
    <w:rsid w:val="00455922"/>
    <w:rsid w:val="00455A06"/>
    <w:rsid w:val="00455B67"/>
    <w:rsid w:val="00455BE8"/>
    <w:rsid w:val="00455E99"/>
    <w:rsid w:val="00456FF3"/>
    <w:rsid w:val="0045700A"/>
    <w:rsid w:val="004576D8"/>
    <w:rsid w:val="00457AF3"/>
    <w:rsid w:val="00457BB4"/>
    <w:rsid w:val="00460098"/>
    <w:rsid w:val="0046035E"/>
    <w:rsid w:val="00460428"/>
    <w:rsid w:val="004605C1"/>
    <w:rsid w:val="004611C0"/>
    <w:rsid w:val="00461202"/>
    <w:rsid w:val="00461275"/>
    <w:rsid w:val="00461821"/>
    <w:rsid w:val="004619AB"/>
    <w:rsid w:val="00461C03"/>
    <w:rsid w:val="0046204A"/>
    <w:rsid w:val="0046279A"/>
    <w:rsid w:val="00462BFE"/>
    <w:rsid w:val="00462CC5"/>
    <w:rsid w:val="004630A0"/>
    <w:rsid w:val="00463513"/>
    <w:rsid w:val="00463528"/>
    <w:rsid w:val="00463D58"/>
    <w:rsid w:val="004642EB"/>
    <w:rsid w:val="00464D7B"/>
    <w:rsid w:val="00464DE3"/>
    <w:rsid w:val="004657D5"/>
    <w:rsid w:val="004658A8"/>
    <w:rsid w:val="004670DB"/>
    <w:rsid w:val="00467AED"/>
    <w:rsid w:val="00467CF7"/>
    <w:rsid w:val="00470A39"/>
    <w:rsid w:val="00471086"/>
    <w:rsid w:val="00471196"/>
    <w:rsid w:val="004715B8"/>
    <w:rsid w:val="00471B0E"/>
    <w:rsid w:val="00471C0C"/>
    <w:rsid w:val="00471DF3"/>
    <w:rsid w:val="00471E2B"/>
    <w:rsid w:val="004725B9"/>
    <w:rsid w:val="0047319B"/>
    <w:rsid w:val="0047356C"/>
    <w:rsid w:val="00473753"/>
    <w:rsid w:val="00473C75"/>
    <w:rsid w:val="004745B4"/>
    <w:rsid w:val="00474771"/>
    <w:rsid w:val="00474E28"/>
    <w:rsid w:val="004751E1"/>
    <w:rsid w:val="004753BA"/>
    <w:rsid w:val="004757F5"/>
    <w:rsid w:val="00475A36"/>
    <w:rsid w:val="00475E94"/>
    <w:rsid w:val="0047625C"/>
    <w:rsid w:val="004763AF"/>
    <w:rsid w:val="00476669"/>
    <w:rsid w:val="0047686A"/>
    <w:rsid w:val="00476D87"/>
    <w:rsid w:val="00477160"/>
    <w:rsid w:val="0047730D"/>
    <w:rsid w:val="00477512"/>
    <w:rsid w:val="00477AA3"/>
    <w:rsid w:val="00477CE5"/>
    <w:rsid w:val="004801EE"/>
    <w:rsid w:val="004805A1"/>
    <w:rsid w:val="00480937"/>
    <w:rsid w:val="00480D95"/>
    <w:rsid w:val="004811D9"/>
    <w:rsid w:val="0048159B"/>
    <w:rsid w:val="004818BD"/>
    <w:rsid w:val="004819DC"/>
    <w:rsid w:val="00481BE5"/>
    <w:rsid w:val="00482239"/>
    <w:rsid w:val="0048248E"/>
    <w:rsid w:val="004826ED"/>
    <w:rsid w:val="00482A93"/>
    <w:rsid w:val="00483507"/>
    <w:rsid w:val="00483668"/>
    <w:rsid w:val="004837EC"/>
    <w:rsid w:val="00483B0E"/>
    <w:rsid w:val="00483F1C"/>
    <w:rsid w:val="00484AA6"/>
    <w:rsid w:val="00484F84"/>
    <w:rsid w:val="00485872"/>
    <w:rsid w:val="00485B51"/>
    <w:rsid w:val="00485B90"/>
    <w:rsid w:val="00485B9B"/>
    <w:rsid w:val="00486467"/>
    <w:rsid w:val="004866E6"/>
    <w:rsid w:val="00486903"/>
    <w:rsid w:val="00486B31"/>
    <w:rsid w:val="00486D0C"/>
    <w:rsid w:val="0048779A"/>
    <w:rsid w:val="0049024B"/>
    <w:rsid w:val="004902A3"/>
    <w:rsid w:val="00490386"/>
    <w:rsid w:val="00490426"/>
    <w:rsid w:val="00490450"/>
    <w:rsid w:val="004904B4"/>
    <w:rsid w:val="00490863"/>
    <w:rsid w:val="00490C5E"/>
    <w:rsid w:val="00491423"/>
    <w:rsid w:val="0049151B"/>
    <w:rsid w:val="0049156C"/>
    <w:rsid w:val="0049165D"/>
    <w:rsid w:val="00491A59"/>
    <w:rsid w:val="00492172"/>
    <w:rsid w:val="00492300"/>
    <w:rsid w:val="0049230E"/>
    <w:rsid w:val="0049266E"/>
    <w:rsid w:val="0049284F"/>
    <w:rsid w:val="004934E9"/>
    <w:rsid w:val="0049364D"/>
    <w:rsid w:val="00493C1A"/>
    <w:rsid w:val="004943B5"/>
    <w:rsid w:val="00494668"/>
    <w:rsid w:val="00494E44"/>
    <w:rsid w:val="00494EFF"/>
    <w:rsid w:val="00495ABB"/>
    <w:rsid w:val="00496639"/>
    <w:rsid w:val="00496753"/>
    <w:rsid w:val="00496766"/>
    <w:rsid w:val="004968B2"/>
    <w:rsid w:val="00496AFC"/>
    <w:rsid w:val="00496C0E"/>
    <w:rsid w:val="004973BF"/>
    <w:rsid w:val="00497A58"/>
    <w:rsid w:val="004A0973"/>
    <w:rsid w:val="004A0DC0"/>
    <w:rsid w:val="004A0E2A"/>
    <w:rsid w:val="004A104F"/>
    <w:rsid w:val="004A10D5"/>
    <w:rsid w:val="004A1436"/>
    <w:rsid w:val="004A16BD"/>
    <w:rsid w:val="004A1B96"/>
    <w:rsid w:val="004A1C98"/>
    <w:rsid w:val="004A1D31"/>
    <w:rsid w:val="004A1DA6"/>
    <w:rsid w:val="004A1DB0"/>
    <w:rsid w:val="004A272A"/>
    <w:rsid w:val="004A3291"/>
    <w:rsid w:val="004A3612"/>
    <w:rsid w:val="004A36AE"/>
    <w:rsid w:val="004A4AA3"/>
    <w:rsid w:val="004A50CC"/>
    <w:rsid w:val="004A5213"/>
    <w:rsid w:val="004A5DB3"/>
    <w:rsid w:val="004A6385"/>
    <w:rsid w:val="004A6447"/>
    <w:rsid w:val="004A64BD"/>
    <w:rsid w:val="004A745F"/>
    <w:rsid w:val="004A7C5E"/>
    <w:rsid w:val="004B0CEF"/>
    <w:rsid w:val="004B0D30"/>
    <w:rsid w:val="004B128C"/>
    <w:rsid w:val="004B14E0"/>
    <w:rsid w:val="004B18C7"/>
    <w:rsid w:val="004B1AA5"/>
    <w:rsid w:val="004B1EF9"/>
    <w:rsid w:val="004B1F76"/>
    <w:rsid w:val="004B2050"/>
    <w:rsid w:val="004B2371"/>
    <w:rsid w:val="004B2748"/>
    <w:rsid w:val="004B2AD6"/>
    <w:rsid w:val="004B2DED"/>
    <w:rsid w:val="004B3583"/>
    <w:rsid w:val="004B3669"/>
    <w:rsid w:val="004B3BF9"/>
    <w:rsid w:val="004B4916"/>
    <w:rsid w:val="004B4F6E"/>
    <w:rsid w:val="004B5120"/>
    <w:rsid w:val="004B5BC6"/>
    <w:rsid w:val="004B5BDB"/>
    <w:rsid w:val="004B5F38"/>
    <w:rsid w:val="004B675E"/>
    <w:rsid w:val="004B6830"/>
    <w:rsid w:val="004B78CF"/>
    <w:rsid w:val="004B7C16"/>
    <w:rsid w:val="004B7D26"/>
    <w:rsid w:val="004C0896"/>
    <w:rsid w:val="004C137E"/>
    <w:rsid w:val="004C151F"/>
    <w:rsid w:val="004C1987"/>
    <w:rsid w:val="004C19C0"/>
    <w:rsid w:val="004C1AD3"/>
    <w:rsid w:val="004C1B64"/>
    <w:rsid w:val="004C1C4C"/>
    <w:rsid w:val="004C2288"/>
    <w:rsid w:val="004C2FAD"/>
    <w:rsid w:val="004C3299"/>
    <w:rsid w:val="004C32B1"/>
    <w:rsid w:val="004C39F8"/>
    <w:rsid w:val="004C3CF3"/>
    <w:rsid w:val="004C3D81"/>
    <w:rsid w:val="004C454A"/>
    <w:rsid w:val="004C46CD"/>
    <w:rsid w:val="004C487C"/>
    <w:rsid w:val="004C4AC1"/>
    <w:rsid w:val="004C4C73"/>
    <w:rsid w:val="004C524F"/>
    <w:rsid w:val="004C569D"/>
    <w:rsid w:val="004C6658"/>
    <w:rsid w:val="004C6C98"/>
    <w:rsid w:val="004C6D2C"/>
    <w:rsid w:val="004C7290"/>
    <w:rsid w:val="004C795B"/>
    <w:rsid w:val="004D11B5"/>
    <w:rsid w:val="004D1246"/>
    <w:rsid w:val="004D1E17"/>
    <w:rsid w:val="004D224A"/>
    <w:rsid w:val="004D2477"/>
    <w:rsid w:val="004D28A9"/>
    <w:rsid w:val="004D2F31"/>
    <w:rsid w:val="004D3C38"/>
    <w:rsid w:val="004D4157"/>
    <w:rsid w:val="004D4335"/>
    <w:rsid w:val="004D47E7"/>
    <w:rsid w:val="004D48A1"/>
    <w:rsid w:val="004D5175"/>
    <w:rsid w:val="004D5601"/>
    <w:rsid w:val="004D5779"/>
    <w:rsid w:val="004D63B0"/>
    <w:rsid w:val="004D697F"/>
    <w:rsid w:val="004D6F6B"/>
    <w:rsid w:val="004D70FE"/>
    <w:rsid w:val="004D719F"/>
    <w:rsid w:val="004D726A"/>
    <w:rsid w:val="004D7A5A"/>
    <w:rsid w:val="004D7E9A"/>
    <w:rsid w:val="004E0265"/>
    <w:rsid w:val="004E071F"/>
    <w:rsid w:val="004E19A1"/>
    <w:rsid w:val="004E2862"/>
    <w:rsid w:val="004E28E0"/>
    <w:rsid w:val="004E2AA6"/>
    <w:rsid w:val="004E2B1F"/>
    <w:rsid w:val="004E2FBB"/>
    <w:rsid w:val="004E32AB"/>
    <w:rsid w:val="004E394A"/>
    <w:rsid w:val="004E3E44"/>
    <w:rsid w:val="004E43F5"/>
    <w:rsid w:val="004E4982"/>
    <w:rsid w:val="004E4BA2"/>
    <w:rsid w:val="004E4BBE"/>
    <w:rsid w:val="004E5231"/>
    <w:rsid w:val="004E5254"/>
    <w:rsid w:val="004E584C"/>
    <w:rsid w:val="004E5B24"/>
    <w:rsid w:val="004E5E1F"/>
    <w:rsid w:val="004E63C9"/>
    <w:rsid w:val="004E6E30"/>
    <w:rsid w:val="004E7010"/>
    <w:rsid w:val="004E704E"/>
    <w:rsid w:val="004E738A"/>
    <w:rsid w:val="004E78B2"/>
    <w:rsid w:val="004E793C"/>
    <w:rsid w:val="004E7B6A"/>
    <w:rsid w:val="004E7C5C"/>
    <w:rsid w:val="004E7EBF"/>
    <w:rsid w:val="004F0277"/>
    <w:rsid w:val="004F03A0"/>
    <w:rsid w:val="004F0E78"/>
    <w:rsid w:val="004F139E"/>
    <w:rsid w:val="004F1E78"/>
    <w:rsid w:val="004F1F3F"/>
    <w:rsid w:val="004F21B7"/>
    <w:rsid w:val="004F26D2"/>
    <w:rsid w:val="004F2E66"/>
    <w:rsid w:val="004F30E5"/>
    <w:rsid w:val="004F33DC"/>
    <w:rsid w:val="004F353A"/>
    <w:rsid w:val="004F3A40"/>
    <w:rsid w:val="004F3FDB"/>
    <w:rsid w:val="004F3FE8"/>
    <w:rsid w:val="004F44FD"/>
    <w:rsid w:val="004F4515"/>
    <w:rsid w:val="004F46B0"/>
    <w:rsid w:val="004F4C9E"/>
    <w:rsid w:val="004F5183"/>
    <w:rsid w:val="004F518A"/>
    <w:rsid w:val="004F51A1"/>
    <w:rsid w:val="004F5999"/>
    <w:rsid w:val="004F61D4"/>
    <w:rsid w:val="004F6B72"/>
    <w:rsid w:val="004F6BE4"/>
    <w:rsid w:val="004F6D41"/>
    <w:rsid w:val="004F6EA1"/>
    <w:rsid w:val="004F6F11"/>
    <w:rsid w:val="004F6F1D"/>
    <w:rsid w:val="004F75DF"/>
    <w:rsid w:val="004F7932"/>
    <w:rsid w:val="004F795E"/>
    <w:rsid w:val="004F7965"/>
    <w:rsid w:val="005002D2"/>
    <w:rsid w:val="0050097F"/>
    <w:rsid w:val="00500B8A"/>
    <w:rsid w:val="00500C81"/>
    <w:rsid w:val="00501636"/>
    <w:rsid w:val="00501AE3"/>
    <w:rsid w:val="00501E3D"/>
    <w:rsid w:val="0050236C"/>
    <w:rsid w:val="005026B9"/>
    <w:rsid w:val="00502E8D"/>
    <w:rsid w:val="005032D7"/>
    <w:rsid w:val="00503EF0"/>
    <w:rsid w:val="00503F1E"/>
    <w:rsid w:val="00504582"/>
    <w:rsid w:val="0050468E"/>
    <w:rsid w:val="005047F0"/>
    <w:rsid w:val="0050499B"/>
    <w:rsid w:val="005052CA"/>
    <w:rsid w:val="00505352"/>
    <w:rsid w:val="00505A4D"/>
    <w:rsid w:val="00506151"/>
    <w:rsid w:val="0050672F"/>
    <w:rsid w:val="00506939"/>
    <w:rsid w:val="00506E50"/>
    <w:rsid w:val="00507417"/>
    <w:rsid w:val="00507555"/>
    <w:rsid w:val="005101D5"/>
    <w:rsid w:val="005102BB"/>
    <w:rsid w:val="0051036D"/>
    <w:rsid w:val="00510993"/>
    <w:rsid w:val="00510DBA"/>
    <w:rsid w:val="00510FD0"/>
    <w:rsid w:val="00511998"/>
    <w:rsid w:val="00511B05"/>
    <w:rsid w:val="0051233F"/>
    <w:rsid w:val="005129CD"/>
    <w:rsid w:val="00512B48"/>
    <w:rsid w:val="00512CBF"/>
    <w:rsid w:val="0051337E"/>
    <w:rsid w:val="005134AC"/>
    <w:rsid w:val="00513603"/>
    <w:rsid w:val="00513DA5"/>
    <w:rsid w:val="005147BA"/>
    <w:rsid w:val="00514829"/>
    <w:rsid w:val="00514B77"/>
    <w:rsid w:val="00514C5B"/>
    <w:rsid w:val="00514D30"/>
    <w:rsid w:val="00514DBF"/>
    <w:rsid w:val="0051527E"/>
    <w:rsid w:val="005157CD"/>
    <w:rsid w:val="00515F53"/>
    <w:rsid w:val="00516138"/>
    <w:rsid w:val="00516491"/>
    <w:rsid w:val="00516586"/>
    <w:rsid w:val="0051658D"/>
    <w:rsid w:val="005166B2"/>
    <w:rsid w:val="005169A7"/>
    <w:rsid w:val="00516A15"/>
    <w:rsid w:val="005176D6"/>
    <w:rsid w:val="00517854"/>
    <w:rsid w:val="00517919"/>
    <w:rsid w:val="005179F0"/>
    <w:rsid w:val="00517C95"/>
    <w:rsid w:val="00520A19"/>
    <w:rsid w:val="00520A7A"/>
    <w:rsid w:val="00520B16"/>
    <w:rsid w:val="00521692"/>
    <w:rsid w:val="0052183F"/>
    <w:rsid w:val="005218D5"/>
    <w:rsid w:val="005229A6"/>
    <w:rsid w:val="00522FEE"/>
    <w:rsid w:val="00523D79"/>
    <w:rsid w:val="005242F4"/>
    <w:rsid w:val="005249E6"/>
    <w:rsid w:val="00524D67"/>
    <w:rsid w:val="0052577F"/>
    <w:rsid w:val="00525AE8"/>
    <w:rsid w:val="00525C8F"/>
    <w:rsid w:val="005260D0"/>
    <w:rsid w:val="005264A7"/>
    <w:rsid w:val="00526F38"/>
    <w:rsid w:val="005270C4"/>
    <w:rsid w:val="00527372"/>
    <w:rsid w:val="0052763E"/>
    <w:rsid w:val="0053115B"/>
    <w:rsid w:val="00531563"/>
    <w:rsid w:val="0053241F"/>
    <w:rsid w:val="00533E74"/>
    <w:rsid w:val="00534991"/>
    <w:rsid w:val="00534B73"/>
    <w:rsid w:val="00534C5A"/>
    <w:rsid w:val="00534EB5"/>
    <w:rsid w:val="005353FE"/>
    <w:rsid w:val="00535771"/>
    <w:rsid w:val="00535B92"/>
    <w:rsid w:val="00536172"/>
    <w:rsid w:val="005365F4"/>
    <w:rsid w:val="00537D0D"/>
    <w:rsid w:val="00537FA6"/>
    <w:rsid w:val="0054016B"/>
    <w:rsid w:val="005402E1"/>
    <w:rsid w:val="00540481"/>
    <w:rsid w:val="00540612"/>
    <w:rsid w:val="0054061B"/>
    <w:rsid w:val="00540703"/>
    <w:rsid w:val="00540D74"/>
    <w:rsid w:val="005417E1"/>
    <w:rsid w:val="0054181E"/>
    <w:rsid w:val="005418A0"/>
    <w:rsid w:val="00541D31"/>
    <w:rsid w:val="00541E18"/>
    <w:rsid w:val="00541E91"/>
    <w:rsid w:val="00542671"/>
    <w:rsid w:val="0054269C"/>
    <w:rsid w:val="00542A1D"/>
    <w:rsid w:val="00542DD9"/>
    <w:rsid w:val="0054362C"/>
    <w:rsid w:val="005438AA"/>
    <w:rsid w:val="00543D2E"/>
    <w:rsid w:val="00543F9F"/>
    <w:rsid w:val="0054415D"/>
    <w:rsid w:val="0054426B"/>
    <w:rsid w:val="0054438C"/>
    <w:rsid w:val="0054441A"/>
    <w:rsid w:val="00544C76"/>
    <w:rsid w:val="00544CA3"/>
    <w:rsid w:val="00544EDA"/>
    <w:rsid w:val="00545050"/>
    <w:rsid w:val="00545249"/>
    <w:rsid w:val="0054546C"/>
    <w:rsid w:val="00545A68"/>
    <w:rsid w:val="00546593"/>
    <w:rsid w:val="00546A92"/>
    <w:rsid w:val="005474B8"/>
    <w:rsid w:val="005479FF"/>
    <w:rsid w:val="00547D8E"/>
    <w:rsid w:val="00547EB3"/>
    <w:rsid w:val="00547F0A"/>
    <w:rsid w:val="00550000"/>
    <w:rsid w:val="0055018A"/>
    <w:rsid w:val="0055084D"/>
    <w:rsid w:val="005509D7"/>
    <w:rsid w:val="00550A0D"/>
    <w:rsid w:val="00550B38"/>
    <w:rsid w:val="00551567"/>
    <w:rsid w:val="005528F1"/>
    <w:rsid w:val="00552920"/>
    <w:rsid w:val="00552E0F"/>
    <w:rsid w:val="00552F97"/>
    <w:rsid w:val="00553909"/>
    <w:rsid w:val="0055552A"/>
    <w:rsid w:val="005559CF"/>
    <w:rsid w:val="005559E5"/>
    <w:rsid w:val="00556488"/>
    <w:rsid w:val="00556913"/>
    <w:rsid w:val="00556BCF"/>
    <w:rsid w:val="00556DE9"/>
    <w:rsid w:val="005571D6"/>
    <w:rsid w:val="00557217"/>
    <w:rsid w:val="00557482"/>
    <w:rsid w:val="005575AA"/>
    <w:rsid w:val="005576F3"/>
    <w:rsid w:val="005578BB"/>
    <w:rsid w:val="00557DA8"/>
    <w:rsid w:val="00557E22"/>
    <w:rsid w:val="0056006D"/>
    <w:rsid w:val="005601BA"/>
    <w:rsid w:val="00560283"/>
    <w:rsid w:val="005603E2"/>
    <w:rsid w:val="00561147"/>
    <w:rsid w:val="00561D4E"/>
    <w:rsid w:val="00561FC2"/>
    <w:rsid w:val="00562AD0"/>
    <w:rsid w:val="00562D2E"/>
    <w:rsid w:val="00563099"/>
    <w:rsid w:val="0056459E"/>
    <w:rsid w:val="005646F7"/>
    <w:rsid w:val="00564EA8"/>
    <w:rsid w:val="00565891"/>
    <w:rsid w:val="00566703"/>
    <w:rsid w:val="00566A47"/>
    <w:rsid w:val="00566F79"/>
    <w:rsid w:val="00567522"/>
    <w:rsid w:val="005675E5"/>
    <w:rsid w:val="00567646"/>
    <w:rsid w:val="005679BF"/>
    <w:rsid w:val="0057071B"/>
    <w:rsid w:val="005708A6"/>
    <w:rsid w:val="00571024"/>
    <w:rsid w:val="00571370"/>
    <w:rsid w:val="00571B0B"/>
    <w:rsid w:val="00571BC1"/>
    <w:rsid w:val="005722AB"/>
    <w:rsid w:val="0057238A"/>
    <w:rsid w:val="0057266E"/>
    <w:rsid w:val="00572C97"/>
    <w:rsid w:val="00573595"/>
    <w:rsid w:val="00573AB0"/>
    <w:rsid w:val="005746A9"/>
    <w:rsid w:val="00574999"/>
    <w:rsid w:val="00574CC8"/>
    <w:rsid w:val="00574E43"/>
    <w:rsid w:val="00575858"/>
    <w:rsid w:val="00575BC0"/>
    <w:rsid w:val="005769B7"/>
    <w:rsid w:val="00576BFF"/>
    <w:rsid w:val="0057715F"/>
    <w:rsid w:val="00577335"/>
    <w:rsid w:val="005778A3"/>
    <w:rsid w:val="00577BB3"/>
    <w:rsid w:val="00577F60"/>
    <w:rsid w:val="00577FAD"/>
    <w:rsid w:val="005817F0"/>
    <w:rsid w:val="00581847"/>
    <w:rsid w:val="00581892"/>
    <w:rsid w:val="0058193D"/>
    <w:rsid w:val="00581B5B"/>
    <w:rsid w:val="00581B93"/>
    <w:rsid w:val="00581C9F"/>
    <w:rsid w:val="00582016"/>
    <w:rsid w:val="005820EA"/>
    <w:rsid w:val="00582537"/>
    <w:rsid w:val="00582863"/>
    <w:rsid w:val="005831F9"/>
    <w:rsid w:val="00583A1B"/>
    <w:rsid w:val="00583A54"/>
    <w:rsid w:val="00583DA9"/>
    <w:rsid w:val="00585D97"/>
    <w:rsid w:val="00585EC4"/>
    <w:rsid w:val="00585F33"/>
    <w:rsid w:val="00586057"/>
    <w:rsid w:val="0058610C"/>
    <w:rsid w:val="00586D07"/>
    <w:rsid w:val="00586E7E"/>
    <w:rsid w:val="0058700F"/>
    <w:rsid w:val="00587AA5"/>
    <w:rsid w:val="00587BB9"/>
    <w:rsid w:val="00587EF6"/>
    <w:rsid w:val="0059027B"/>
    <w:rsid w:val="00590438"/>
    <w:rsid w:val="00590620"/>
    <w:rsid w:val="00590D0B"/>
    <w:rsid w:val="00590D5A"/>
    <w:rsid w:val="00590E36"/>
    <w:rsid w:val="0059186C"/>
    <w:rsid w:val="00591AD1"/>
    <w:rsid w:val="00591E71"/>
    <w:rsid w:val="0059230A"/>
    <w:rsid w:val="00592B06"/>
    <w:rsid w:val="00593903"/>
    <w:rsid w:val="00594204"/>
    <w:rsid w:val="00594B75"/>
    <w:rsid w:val="00594CD9"/>
    <w:rsid w:val="005950A0"/>
    <w:rsid w:val="005951D8"/>
    <w:rsid w:val="005952BE"/>
    <w:rsid w:val="00595415"/>
    <w:rsid w:val="005955DC"/>
    <w:rsid w:val="00595CB7"/>
    <w:rsid w:val="005964D9"/>
    <w:rsid w:val="00596B34"/>
    <w:rsid w:val="005A05A7"/>
    <w:rsid w:val="005A0A0C"/>
    <w:rsid w:val="005A0CDB"/>
    <w:rsid w:val="005A0F44"/>
    <w:rsid w:val="005A1A47"/>
    <w:rsid w:val="005A1A58"/>
    <w:rsid w:val="005A21D7"/>
    <w:rsid w:val="005A2855"/>
    <w:rsid w:val="005A314E"/>
    <w:rsid w:val="005A3482"/>
    <w:rsid w:val="005A37BE"/>
    <w:rsid w:val="005A384A"/>
    <w:rsid w:val="005A406F"/>
    <w:rsid w:val="005A442E"/>
    <w:rsid w:val="005A4705"/>
    <w:rsid w:val="005A4AF3"/>
    <w:rsid w:val="005A567A"/>
    <w:rsid w:val="005A568B"/>
    <w:rsid w:val="005A61BB"/>
    <w:rsid w:val="005A63C7"/>
    <w:rsid w:val="005A6A82"/>
    <w:rsid w:val="005A72A4"/>
    <w:rsid w:val="005A7363"/>
    <w:rsid w:val="005A7A8B"/>
    <w:rsid w:val="005A7C74"/>
    <w:rsid w:val="005A7DDF"/>
    <w:rsid w:val="005B013C"/>
    <w:rsid w:val="005B0314"/>
    <w:rsid w:val="005B0567"/>
    <w:rsid w:val="005B08FC"/>
    <w:rsid w:val="005B0C1B"/>
    <w:rsid w:val="005B0D45"/>
    <w:rsid w:val="005B0E1F"/>
    <w:rsid w:val="005B241C"/>
    <w:rsid w:val="005B287B"/>
    <w:rsid w:val="005B2AAD"/>
    <w:rsid w:val="005B2F24"/>
    <w:rsid w:val="005B3B11"/>
    <w:rsid w:val="005B3CA5"/>
    <w:rsid w:val="005B3EE8"/>
    <w:rsid w:val="005B4669"/>
    <w:rsid w:val="005B4885"/>
    <w:rsid w:val="005B4898"/>
    <w:rsid w:val="005B4C53"/>
    <w:rsid w:val="005B52D8"/>
    <w:rsid w:val="005B5541"/>
    <w:rsid w:val="005B62AC"/>
    <w:rsid w:val="005B6624"/>
    <w:rsid w:val="005B68E7"/>
    <w:rsid w:val="005B7023"/>
    <w:rsid w:val="005B7122"/>
    <w:rsid w:val="005C051C"/>
    <w:rsid w:val="005C0670"/>
    <w:rsid w:val="005C0799"/>
    <w:rsid w:val="005C079A"/>
    <w:rsid w:val="005C08A7"/>
    <w:rsid w:val="005C1364"/>
    <w:rsid w:val="005C212D"/>
    <w:rsid w:val="005C3185"/>
    <w:rsid w:val="005C344B"/>
    <w:rsid w:val="005C3A51"/>
    <w:rsid w:val="005C3FDC"/>
    <w:rsid w:val="005C42D8"/>
    <w:rsid w:val="005C44FD"/>
    <w:rsid w:val="005C4926"/>
    <w:rsid w:val="005C4DC4"/>
    <w:rsid w:val="005C551D"/>
    <w:rsid w:val="005C55F7"/>
    <w:rsid w:val="005C572F"/>
    <w:rsid w:val="005C58F8"/>
    <w:rsid w:val="005C6440"/>
    <w:rsid w:val="005C67EB"/>
    <w:rsid w:val="005C72FA"/>
    <w:rsid w:val="005C7D48"/>
    <w:rsid w:val="005D03DD"/>
    <w:rsid w:val="005D142E"/>
    <w:rsid w:val="005D17F2"/>
    <w:rsid w:val="005D181D"/>
    <w:rsid w:val="005D19CC"/>
    <w:rsid w:val="005D1DED"/>
    <w:rsid w:val="005D23CB"/>
    <w:rsid w:val="005D2AE2"/>
    <w:rsid w:val="005D3262"/>
    <w:rsid w:val="005D33A5"/>
    <w:rsid w:val="005D3C0E"/>
    <w:rsid w:val="005D3EFE"/>
    <w:rsid w:val="005D42D5"/>
    <w:rsid w:val="005D49C9"/>
    <w:rsid w:val="005D4A3B"/>
    <w:rsid w:val="005D5050"/>
    <w:rsid w:val="005D5063"/>
    <w:rsid w:val="005D555B"/>
    <w:rsid w:val="005D56C9"/>
    <w:rsid w:val="005D6206"/>
    <w:rsid w:val="005D7239"/>
    <w:rsid w:val="005D7380"/>
    <w:rsid w:val="005D7E2C"/>
    <w:rsid w:val="005E07F6"/>
    <w:rsid w:val="005E0F2E"/>
    <w:rsid w:val="005E185F"/>
    <w:rsid w:val="005E1A7E"/>
    <w:rsid w:val="005E2420"/>
    <w:rsid w:val="005E2898"/>
    <w:rsid w:val="005E291A"/>
    <w:rsid w:val="005E29F6"/>
    <w:rsid w:val="005E2D71"/>
    <w:rsid w:val="005E2E63"/>
    <w:rsid w:val="005E2EFA"/>
    <w:rsid w:val="005E35B7"/>
    <w:rsid w:val="005E426C"/>
    <w:rsid w:val="005E44D5"/>
    <w:rsid w:val="005E5892"/>
    <w:rsid w:val="005E5D93"/>
    <w:rsid w:val="005E74CA"/>
    <w:rsid w:val="005E7865"/>
    <w:rsid w:val="005F006E"/>
    <w:rsid w:val="005F0286"/>
    <w:rsid w:val="005F02A9"/>
    <w:rsid w:val="005F0805"/>
    <w:rsid w:val="005F0B58"/>
    <w:rsid w:val="005F0CEE"/>
    <w:rsid w:val="005F2447"/>
    <w:rsid w:val="005F25ED"/>
    <w:rsid w:val="005F2909"/>
    <w:rsid w:val="005F2BFA"/>
    <w:rsid w:val="005F316C"/>
    <w:rsid w:val="005F3434"/>
    <w:rsid w:val="005F35CF"/>
    <w:rsid w:val="005F4F5B"/>
    <w:rsid w:val="005F5080"/>
    <w:rsid w:val="005F52F0"/>
    <w:rsid w:val="005F566B"/>
    <w:rsid w:val="005F5866"/>
    <w:rsid w:val="005F5867"/>
    <w:rsid w:val="005F5DDE"/>
    <w:rsid w:val="005F5FF3"/>
    <w:rsid w:val="005F6B43"/>
    <w:rsid w:val="005F6B89"/>
    <w:rsid w:val="005F6E77"/>
    <w:rsid w:val="005F71D8"/>
    <w:rsid w:val="005F7290"/>
    <w:rsid w:val="005F74AB"/>
    <w:rsid w:val="005F7AAB"/>
    <w:rsid w:val="006002E4"/>
    <w:rsid w:val="00600325"/>
    <w:rsid w:val="006006E3"/>
    <w:rsid w:val="00600D7C"/>
    <w:rsid w:val="00601949"/>
    <w:rsid w:val="00601F21"/>
    <w:rsid w:val="006025CC"/>
    <w:rsid w:val="006033DE"/>
    <w:rsid w:val="006035CA"/>
    <w:rsid w:val="00603DEC"/>
    <w:rsid w:val="006041F8"/>
    <w:rsid w:val="0060430B"/>
    <w:rsid w:val="00604DA4"/>
    <w:rsid w:val="00604F1D"/>
    <w:rsid w:val="0060504E"/>
    <w:rsid w:val="00605072"/>
    <w:rsid w:val="00605AB5"/>
    <w:rsid w:val="00606280"/>
    <w:rsid w:val="00606600"/>
    <w:rsid w:val="00606EB2"/>
    <w:rsid w:val="00607073"/>
    <w:rsid w:val="0060782D"/>
    <w:rsid w:val="00610EC0"/>
    <w:rsid w:val="00611240"/>
    <w:rsid w:val="00611458"/>
    <w:rsid w:val="0061167E"/>
    <w:rsid w:val="0061176B"/>
    <w:rsid w:val="00612E71"/>
    <w:rsid w:val="00612E9D"/>
    <w:rsid w:val="0061330A"/>
    <w:rsid w:val="00614721"/>
    <w:rsid w:val="00614E16"/>
    <w:rsid w:val="00614FFF"/>
    <w:rsid w:val="00615214"/>
    <w:rsid w:val="00615304"/>
    <w:rsid w:val="00615578"/>
    <w:rsid w:val="006157B7"/>
    <w:rsid w:val="0061588E"/>
    <w:rsid w:val="00615998"/>
    <w:rsid w:val="00615EDE"/>
    <w:rsid w:val="00615FD4"/>
    <w:rsid w:val="00616B7B"/>
    <w:rsid w:val="006172F9"/>
    <w:rsid w:val="00617354"/>
    <w:rsid w:val="006200B7"/>
    <w:rsid w:val="00620289"/>
    <w:rsid w:val="006207B4"/>
    <w:rsid w:val="00620EA6"/>
    <w:rsid w:val="00620FC4"/>
    <w:rsid w:val="0062204D"/>
    <w:rsid w:val="006224C3"/>
    <w:rsid w:val="00622C40"/>
    <w:rsid w:val="00622DB0"/>
    <w:rsid w:val="0062315B"/>
    <w:rsid w:val="0062377D"/>
    <w:rsid w:val="006238DF"/>
    <w:rsid w:val="0062444E"/>
    <w:rsid w:val="006247CF"/>
    <w:rsid w:val="00624F1F"/>
    <w:rsid w:val="00625514"/>
    <w:rsid w:val="00625679"/>
    <w:rsid w:val="006258C1"/>
    <w:rsid w:val="006258E4"/>
    <w:rsid w:val="00626756"/>
    <w:rsid w:val="00626CBD"/>
    <w:rsid w:val="00626ED0"/>
    <w:rsid w:val="006279DB"/>
    <w:rsid w:val="006303C5"/>
    <w:rsid w:val="0063052C"/>
    <w:rsid w:val="00630783"/>
    <w:rsid w:val="00631279"/>
    <w:rsid w:val="0063249B"/>
    <w:rsid w:val="006325DF"/>
    <w:rsid w:val="00632C41"/>
    <w:rsid w:val="0063337A"/>
    <w:rsid w:val="00633646"/>
    <w:rsid w:val="00634043"/>
    <w:rsid w:val="00634A5C"/>
    <w:rsid w:val="00634AC9"/>
    <w:rsid w:val="00634E42"/>
    <w:rsid w:val="00635282"/>
    <w:rsid w:val="00635387"/>
    <w:rsid w:val="006354DA"/>
    <w:rsid w:val="0063583F"/>
    <w:rsid w:val="00635892"/>
    <w:rsid w:val="00635B8A"/>
    <w:rsid w:val="00635BE5"/>
    <w:rsid w:val="0063670A"/>
    <w:rsid w:val="00636B61"/>
    <w:rsid w:val="00636C26"/>
    <w:rsid w:val="00636E4F"/>
    <w:rsid w:val="0063707D"/>
    <w:rsid w:val="0063730C"/>
    <w:rsid w:val="0063771E"/>
    <w:rsid w:val="00640C04"/>
    <w:rsid w:val="00640D1C"/>
    <w:rsid w:val="0064136A"/>
    <w:rsid w:val="00641667"/>
    <w:rsid w:val="00641A8E"/>
    <w:rsid w:val="00641AAC"/>
    <w:rsid w:val="00642172"/>
    <w:rsid w:val="00642D77"/>
    <w:rsid w:val="0064319B"/>
    <w:rsid w:val="00643467"/>
    <w:rsid w:val="0064359C"/>
    <w:rsid w:val="00643C26"/>
    <w:rsid w:val="00643D75"/>
    <w:rsid w:val="00643DEA"/>
    <w:rsid w:val="0064411F"/>
    <w:rsid w:val="006445C5"/>
    <w:rsid w:val="00644695"/>
    <w:rsid w:val="00644CBF"/>
    <w:rsid w:val="006451C1"/>
    <w:rsid w:val="006457B0"/>
    <w:rsid w:val="00645F4C"/>
    <w:rsid w:val="0064609A"/>
    <w:rsid w:val="006467EC"/>
    <w:rsid w:val="00646BDB"/>
    <w:rsid w:val="006474D6"/>
    <w:rsid w:val="00647510"/>
    <w:rsid w:val="00647E3B"/>
    <w:rsid w:val="006500F4"/>
    <w:rsid w:val="0065055A"/>
    <w:rsid w:val="00650780"/>
    <w:rsid w:val="00650887"/>
    <w:rsid w:val="0065104F"/>
    <w:rsid w:val="00651057"/>
    <w:rsid w:val="006513FE"/>
    <w:rsid w:val="00651749"/>
    <w:rsid w:val="00652235"/>
    <w:rsid w:val="0065236C"/>
    <w:rsid w:val="00653243"/>
    <w:rsid w:val="00653440"/>
    <w:rsid w:val="0065344B"/>
    <w:rsid w:val="00653FA0"/>
    <w:rsid w:val="00654D88"/>
    <w:rsid w:val="0065597C"/>
    <w:rsid w:val="00655A86"/>
    <w:rsid w:val="00655C98"/>
    <w:rsid w:val="006562AC"/>
    <w:rsid w:val="00656733"/>
    <w:rsid w:val="0065702A"/>
    <w:rsid w:val="006570F6"/>
    <w:rsid w:val="00657B56"/>
    <w:rsid w:val="00660210"/>
    <w:rsid w:val="006605CE"/>
    <w:rsid w:val="00660B03"/>
    <w:rsid w:val="00660F2D"/>
    <w:rsid w:val="0066118C"/>
    <w:rsid w:val="00661219"/>
    <w:rsid w:val="0066134A"/>
    <w:rsid w:val="00661357"/>
    <w:rsid w:val="006614E1"/>
    <w:rsid w:val="00661AF3"/>
    <w:rsid w:val="00661E7C"/>
    <w:rsid w:val="00661F4A"/>
    <w:rsid w:val="00661F51"/>
    <w:rsid w:val="006627AE"/>
    <w:rsid w:val="006629DD"/>
    <w:rsid w:val="00662D61"/>
    <w:rsid w:val="00663374"/>
    <w:rsid w:val="00663F46"/>
    <w:rsid w:val="006644C4"/>
    <w:rsid w:val="00664C76"/>
    <w:rsid w:val="00664DD3"/>
    <w:rsid w:val="00664F7C"/>
    <w:rsid w:val="00664F8D"/>
    <w:rsid w:val="006650C7"/>
    <w:rsid w:val="00665127"/>
    <w:rsid w:val="00665BE7"/>
    <w:rsid w:val="006668B0"/>
    <w:rsid w:val="00666F6C"/>
    <w:rsid w:val="006675FF"/>
    <w:rsid w:val="006677D1"/>
    <w:rsid w:val="00667CDB"/>
    <w:rsid w:val="006731C3"/>
    <w:rsid w:val="006734C5"/>
    <w:rsid w:val="00673A43"/>
    <w:rsid w:val="0067427A"/>
    <w:rsid w:val="0067448A"/>
    <w:rsid w:val="00674502"/>
    <w:rsid w:val="006745DF"/>
    <w:rsid w:val="006747F0"/>
    <w:rsid w:val="00674EF5"/>
    <w:rsid w:val="00676185"/>
    <w:rsid w:val="0067638F"/>
    <w:rsid w:val="0067677E"/>
    <w:rsid w:val="00676908"/>
    <w:rsid w:val="00676C8A"/>
    <w:rsid w:val="00676E40"/>
    <w:rsid w:val="00677352"/>
    <w:rsid w:val="00677E93"/>
    <w:rsid w:val="00680240"/>
    <w:rsid w:val="00680768"/>
    <w:rsid w:val="0068093C"/>
    <w:rsid w:val="006813F4"/>
    <w:rsid w:val="00681C1D"/>
    <w:rsid w:val="00681C72"/>
    <w:rsid w:val="00682868"/>
    <w:rsid w:val="00682E60"/>
    <w:rsid w:val="00683E15"/>
    <w:rsid w:val="00684012"/>
    <w:rsid w:val="006845DD"/>
    <w:rsid w:val="00684920"/>
    <w:rsid w:val="00685A35"/>
    <w:rsid w:val="00685E2C"/>
    <w:rsid w:val="00685FB6"/>
    <w:rsid w:val="00686137"/>
    <w:rsid w:val="006863AD"/>
    <w:rsid w:val="006863D5"/>
    <w:rsid w:val="006868B0"/>
    <w:rsid w:val="00686941"/>
    <w:rsid w:val="00686FC9"/>
    <w:rsid w:val="00687078"/>
    <w:rsid w:val="00687461"/>
    <w:rsid w:val="0069067F"/>
    <w:rsid w:val="006909C1"/>
    <w:rsid w:val="00690AEF"/>
    <w:rsid w:val="00691387"/>
    <w:rsid w:val="006913D9"/>
    <w:rsid w:val="00691697"/>
    <w:rsid w:val="00691EF9"/>
    <w:rsid w:val="006920C5"/>
    <w:rsid w:val="006922CA"/>
    <w:rsid w:val="00692C8F"/>
    <w:rsid w:val="00692E67"/>
    <w:rsid w:val="00693444"/>
    <w:rsid w:val="006937C8"/>
    <w:rsid w:val="00693AA1"/>
    <w:rsid w:val="00693C02"/>
    <w:rsid w:val="0069410B"/>
    <w:rsid w:val="00694705"/>
    <w:rsid w:val="00694E94"/>
    <w:rsid w:val="006955BE"/>
    <w:rsid w:val="00695763"/>
    <w:rsid w:val="00695885"/>
    <w:rsid w:val="006962A4"/>
    <w:rsid w:val="00696591"/>
    <w:rsid w:val="00696FA1"/>
    <w:rsid w:val="0069713B"/>
    <w:rsid w:val="006A0009"/>
    <w:rsid w:val="006A0198"/>
    <w:rsid w:val="006A03C5"/>
    <w:rsid w:val="006A054E"/>
    <w:rsid w:val="006A07C6"/>
    <w:rsid w:val="006A088A"/>
    <w:rsid w:val="006A0C52"/>
    <w:rsid w:val="006A0EB7"/>
    <w:rsid w:val="006A0F04"/>
    <w:rsid w:val="006A10DC"/>
    <w:rsid w:val="006A11E9"/>
    <w:rsid w:val="006A1842"/>
    <w:rsid w:val="006A3CAB"/>
    <w:rsid w:val="006A4203"/>
    <w:rsid w:val="006A4402"/>
    <w:rsid w:val="006A4416"/>
    <w:rsid w:val="006A45FF"/>
    <w:rsid w:val="006A4AE9"/>
    <w:rsid w:val="006A4B82"/>
    <w:rsid w:val="006A4CFA"/>
    <w:rsid w:val="006A6076"/>
    <w:rsid w:val="006A611C"/>
    <w:rsid w:val="006A62B7"/>
    <w:rsid w:val="006A68E6"/>
    <w:rsid w:val="006A6942"/>
    <w:rsid w:val="006A6961"/>
    <w:rsid w:val="006A6AB8"/>
    <w:rsid w:val="006A6CF0"/>
    <w:rsid w:val="006A79CD"/>
    <w:rsid w:val="006A7ECE"/>
    <w:rsid w:val="006A7F31"/>
    <w:rsid w:val="006B0313"/>
    <w:rsid w:val="006B0A6E"/>
    <w:rsid w:val="006B0CAC"/>
    <w:rsid w:val="006B102D"/>
    <w:rsid w:val="006B151A"/>
    <w:rsid w:val="006B15AA"/>
    <w:rsid w:val="006B1E25"/>
    <w:rsid w:val="006B1F7F"/>
    <w:rsid w:val="006B2324"/>
    <w:rsid w:val="006B289F"/>
    <w:rsid w:val="006B2980"/>
    <w:rsid w:val="006B299C"/>
    <w:rsid w:val="006B3C23"/>
    <w:rsid w:val="006B4488"/>
    <w:rsid w:val="006B4C53"/>
    <w:rsid w:val="006B5C6D"/>
    <w:rsid w:val="006B70BA"/>
    <w:rsid w:val="006B7E94"/>
    <w:rsid w:val="006C09F0"/>
    <w:rsid w:val="006C0D0F"/>
    <w:rsid w:val="006C197F"/>
    <w:rsid w:val="006C1E3A"/>
    <w:rsid w:val="006C202A"/>
    <w:rsid w:val="006C28AA"/>
    <w:rsid w:val="006C2923"/>
    <w:rsid w:val="006C2CAE"/>
    <w:rsid w:val="006C2F11"/>
    <w:rsid w:val="006C3526"/>
    <w:rsid w:val="006C3BEF"/>
    <w:rsid w:val="006C41D3"/>
    <w:rsid w:val="006C475B"/>
    <w:rsid w:val="006C4A8D"/>
    <w:rsid w:val="006C4C53"/>
    <w:rsid w:val="006C4DAD"/>
    <w:rsid w:val="006C50B7"/>
    <w:rsid w:val="006C5105"/>
    <w:rsid w:val="006C5411"/>
    <w:rsid w:val="006C5E73"/>
    <w:rsid w:val="006C6032"/>
    <w:rsid w:val="006C608F"/>
    <w:rsid w:val="006C62A6"/>
    <w:rsid w:val="006C63A9"/>
    <w:rsid w:val="006C6740"/>
    <w:rsid w:val="006C6BA1"/>
    <w:rsid w:val="006C7CAE"/>
    <w:rsid w:val="006D054A"/>
    <w:rsid w:val="006D05C3"/>
    <w:rsid w:val="006D0803"/>
    <w:rsid w:val="006D09AE"/>
    <w:rsid w:val="006D0A81"/>
    <w:rsid w:val="006D18BB"/>
    <w:rsid w:val="006D1DC5"/>
    <w:rsid w:val="006D2A14"/>
    <w:rsid w:val="006D2C39"/>
    <w:rsid w:val="006D2C8B"/>
    <w:rsid w:val="006D3716"/>
    <w:rsid w:val="006D3BDF"/>
    <w:rsid w:val="006D4353"/>
    <w:rsid w:val="006D4695"/>
    <w:rsid w:val="006D4A48"/>
    <w:rsid w:val="006D59F4"/>
    <w:rsid w:val="006D627E"/>
    <w:rsid w:val="006D635A"/>
    <w:rsid w:val="006D651C"/>
    <w:rsid w:val="006D69DC"/>
    <w:rsid w:val="006D6BB0"/>
    <w:rsid w:val="006D70A7"/>
    <w:rsid w:val="006D70EE"/>
    <w:rsid w:val="006D746A"/>
    <w:rsid w:val="006D7BC6"/>
    <w:rsid w:val="006E081A"/>
    <w:rsid w:val="006E0B74"/>
    <w:rsid w:val="006E0CA5"/>
    <w:rsid w:val="006E20E7"/>
    <w:rsid w:val="006E225D"/>
    <w:rsid w:val="006E3247"/>
    <w:rsid w:val="006E343E"/>
    <w:rsid w:val="006E3836"/>
    <w:rsid w:val="006E40C7"/>
    <w:rsid w:val="006E433D"/>
    <w:rsid w:val="006E4FB0"/>
    <w:rsid w:val="006E6480"/>
    <w:rsid w:val="006E6C29"/>
    <w:rsid w:val="006E7D35"/>
    <w:rsid w:val="006F0089"/>
    <w:rsid w:val="006F00F4"/>
    <w:rsid w:val="006F036C"/>
    <w:rsid w:val="006F095D"/>
    <w:rsid w:val="006F0B6F"/>
    <w:rsid w:val="006F0C3F"/>
    <w:rsid w:val="006F0FD8"/>
    <w:rsid w:val="006F1021"/>
    <w:rsid w:val="006F16BB"/>
    <w:rsid w:val="006F1E18"/>
    <w:rsid w:val="006F21E9"/>
    <w:rsid w:val="006F282C"/>
    <w:rsid w:val="006F2ABE"/>
    <w:rsid w:val="006F2F4E"/>
    <w:rsid w:val="006F3118"/>
    <w:rsid w:val="006F337A"/>
    <w:rsid w:val="006F37B0"/>
    <w:rsid w:val="006F3930"/>
    <w:rsid w:val="006F4189"/>
    <w:rsid w:val="006F420B"/>
    <w:rsid w:val="006F4235"/>
    <w:rsid w:val="006F48A1"/>
    <w:rsid w:val="006F51CE"/>
    <w:rsid w:val="006F5945"/>
    <w:rsid w:val="006F5FDE"/>
    <w:rsid w:val="006F6880"/>
    <w:rsid w:val="006F6B71"/>
    <w:rsid w:val="006F75E4"/>
    <w:rsid w:val="006F7782"/>
    <w:rsid w:val="006F7803"/>
    <w:rsid w:val="0070013F"/>
    <w:rsid w:val="00700662"/>
    <w:rsid w:val="00700B9A"/>
    <w:rsid w:val="00701389"/>
    <w:rsid w:val="00701BE1"/>
    <w:rsid w:val="00701BF1"/>
    <w:rsid w:val="00701DEB"/>
    <w:rsid w:val="00701F79"/>
    <w:rsid w:val="00702CE7"/>
    <w:rsid w:val="00702F1F"/>
    <w:rsid w:val="007030B9"/>
    <w:rsid w:val="0070365F"/>
    <w:rsid w:val="00703BBC"/>
    <w:rsid w:val="00703CA4"/>
    <w:rsid w:val="00703E48"/>
    <w:rsid w:val="0070414E"/>
    <w:rsid w:val="0070427A"/>
    <w:rsid w:val="0070485B"/>
    <w:rsid w:val="007048B3"/>
    <w:rsid w:val="00704B07"/>
    <w:rsid w:val="00704F7D"/>
    <w:rsid w:val="00705D12"/>
    <w:rsid w:val="007068B0"/>
    <w:rsid w:val="00706E25"/>
    <w:rsid w:val="00706E4C"/>
    <w:rsid w:val="007072C4"/>
    <w:rsid w:val="00707746"/>
    <w:rsid w:val="00710FAE"/>
    <w:rsid w:val="007112D6"/>
    <w:rsid w:val="00711B95"/>
    <w:rsid w:val="0071235A"/>
    <w:rsid w:val="00712844"/>
    <w:rsid w:val="00712F8A"/>
    <w:rsid w:val="007139E8"/>
    <w:rsid w:val="007140C6"/>
    <w:rsid w:val="007151BA"/>
    <w:rsid w:val="00715416"/>
    <w:rsid w:val="007155A6"/>
    <w:rsid w:val="00715C09"/>
    <w:rsid w:val="00715CF3"/>
    <w:rsid w:val="00715D82"/>
    <w:rsid w:val="0071617A"/>
    <w:rsid w:val="00716857"/>
    <w:rsid w:val="00716D32"/>
    <w:rsid w:val="00716F93"/>
    <w:rsid w:val="007174DA"/>
    <w:rsid w:val="00717618"/>
    <w:rsid w:val="007176AC"/>
    <w:rsid w:val="0071781E"/>
    <w:rsid w:val="0071795B"/>
    <w:rsid w:val="00720860"/>
    <w:rsid w:val="00720C68"/>
    <w:rsid w:val="007210D3"/>
    <w:rsid w:val="00721992"/>
    <w:rsid w:val="00721E85"/>
    <w:rsid w:val="007220F9"/>
    <w:rsid w:val="0072228A"/>
    <w:rsid w:val="00723201"/>
    <w:rsid w:val="00723248"/>
    <w:rsid w:val="007233B2"/>
    <w:rsid w:val="007234D7"/>
    <w:rsid w:val="00723A7A"/>
    <w:rsid w:val="00724056"/>
    <w:rsid w:val="007243DD"/>
    <w:rsid w:val="00724CA2"/>
    <w:rsid w:val="00724F4E"/>
    <w:rsid w:val="007251EF"/>
    <w:rsid w:val="007254BF"/>
    <w:rsid w:val="0072568F"/>
    <w:rsid w:val="007259EB"/>
    <w:rsid w:val="00725E03"/>
    <w:rsid w:val="007263AA"/>
    <w:rsid w:val="007264D1"/>
    <w:rsid w:val="007272A6"/>
    <w:rsid w:val="00730861"/>
    <w:rsid w:val="007314CB"/>
    <w:rsid w:val="007322EE"/>
    <w:rsid w:val="00732B2A"/>
    <w:rsid w:val="00732B5E"/>
    <w:rsid w:val="00732F99"/>
    <w:rsid w:val="00733171"/>
    <w:rsid w:val="00733D25"/>
    <w:rsid w:val="007342D6"/>
    <w:rsid w:val="007354A6"/>
    <w:rsid w:val="00736266"/>
    <w:rsid w:val="007368BF"/>
    <w:rsid w:val="007369B7"/>
    <w:rsid w:val="007369E1"/>
    <w:rsid w:val="00737560"/>
    <w:rsid w:val="00737A1F"/>
    <w:rsid w:val="007401F1"/>
    <w:rsid w:val="0074062D"/>
    <w:rsid w:val="00740B84"/>
    <w:rsid w:val="00741190"/>
    <w:rsid w:val="00741283"/>
    <w:rsid w:val="00741F86"/>
    <w:rsid w:val="007420C6"/>
    <w:rsid w:val="007425EA"/>
    <w:rsid w:val="00742D0B"/>
    <w:rsid w:val="00743D40"/>
    <w:rsid w:val="007442CC"/>
    <w:rsid w:val="007442D3"/>
    <w:rsid w:val="00744986"/>
    <w:rsid w:val="00744F98"/>
    <w:rsid w:val="0074516E"/>
    <w:rsid w:val="0074544E"/>
    <w:rsid w:val="00745E13"/>
    <w:rsid w:val="00746373"/>
    <w:rsid w:val="00746FF4"/>
    <w:rsid w:val="00747276"/>
    <w:rsid w:val="007479BD"/>
    <w:rsid w:val="007500C1"/>
    <w:rsid w:val="007509D7"/>
    <w:rsid w:val="00750BD0"/>
    <w:rsid w:val="00750F3E"/>
    <w:rsid w:val="00751CBA"/>
    <w:rsid w:val="00751CF3"/>
    <w:rsid w:val="00752785"/>
    <w:rsid w:val="00752BDD"/>
    <w:rsid w:val="00752DA3"/>
    <w:rsid w:val="007534CB"/>
    <w:rsid w:val="00753A07"/>
    <w:rsid w:val="0075416E"/>
    <w:rsid w:val="00754AB3"/>
    <w:rsid w:val="00755133"/>
    <w:rsid w:val="00755431"/>
    <w:rsid w:val="00755889"/>
    <w:rsid w:val="00755C0E"/>
    <w:rsid w:val="00755F51"/>
    <w:rsid w:val="00756515"/>
    <w:rsid w:val="0075680C"/>
    <w:rsid w:val="00756C63"/>
    <w:rsid w:val="007570B1"/>
    <w:rsid w:val="007577D1"/>
    <w:rsid w:val="007578FF"/>
    <w:rsid w:val="00757B2F"/>
    <w:rsid w:val="00757B87"/>
    <w:rsid w:val="00757E81"/>
    <w:rsid w:val="00760174"/>
    <w:rsid w:val="00760241"/>
    <w:rsid w:val="00761078"/>
    <w:rsid w:val="007615E1"/>
    <w:rsid w:val="0076180F"/>
    <w:rsid w:val="0076182D"/>
    <w:rsid w:val="00762220"/>
    <w:rsid w:val="007622A6"/>
    <w:rsid w:val="00762CE3"/>
    <w:rsid w:val="00762F88"/>
    <w:rsid w:val="00763352"/>
    <w:rsid w:val="00763949"/>
    <w:rsid w:val="0076470D"/>
    <w:rsid w:val="00764BE3"/>
    <w:rsid w:val="00764C01"/>
    <w:rsid w:val="00764DCB"/>
    <w:rsid w:val="00765056"/>
    <w:rsid w:val="0076571A"/>
    <w:rsid w:val="00765868"/>
    <w:rsid w:val="007659FA"/>
    <w:rsid w:val="00765A75"/>
    <w:rsid w:val="00765E83"/>
    <w:rsid w:val="00765F46"/>
    <w:rsid w:val="00766582"/>
    <w:rsid w:val="00766F3F"/>
    <w:rsid w:val="00766F53"/>
    <w:rsid w:val="007673C3"/>
    <w:rsid w:val="007675FE"/>
    <w:rsid w:val="0077017C"/>
    <w:rsid w:val="00771B92"/>
    <w:rsid w:val="00771F1D"/>
    <w:rsid w:val="00772199"/>
    <w:rsid w:val="00772545"/>
    <w:rsid w:val="00772B93"/>
    <w:rsid w:val="00773061"/>
    <w:rsid w:val="007734C2"/>
    <w:rsid w:val="00773CAB"/>
    <w:rsid w:val="00773EE8"/>
    <w:rsid w:val="007742D3"/>
    <w:rsid w:val="0077441F"/>
    <w:rsid w:val="0077516D"/>
    <w:rsid w:val="007753AA"/>
    <w:rsid w:val="00775A94"/>
    <w:rsid w:val="00775F86"/>
    <w:rsid w:val="0077654C"/>
    <w:rsid w:val="007766B5"/>
    <w:rsid w:val="00776805"/>
    <w:rsid w:val="007775EC"/>
    <w:rsid w:val="007778C2"/>
    <w:rsid w:val="00777AF5"/>
    <w:rsid w:val="00780241"/>
    <w:rsid w:val="007809FE"/>
    <w:rsid w:val="00780FE8"/>
    <w:rsid w:val="007811FC"/>
    <w:rsid w:val="007816A7"/>
    <w:rsid w:val="00782109"/>
    <w:rsid w:val="0078229D"/>
    <w:rsid w:val="00782A55"/>
    <w:rsid w:val="0078321B"/>
    <w:rsid w:val="00784522"/>
    <w:rsid w:val="00784731"/>
    <w:rsid w:val="007848F4"/>
    <w:rsid w:val="00784923"/>
    <w:rsid w:val="00784DB1"/>
    <w:rsid w:val="007855B4"/>
    <w:rsid w:val="00785A2D"/>
    <w:rsid w:val="0078624C"/>
    <w:rsid w:val="00786674"/>
    <w:rsid w:val="007872FA"/>
    <w:rsid w:val="007874E2"/>
    <w:rsid w:val="00787765"/>
    <w:rsid w:val="00787D31"/>
    <w:rsid w:val="007907BA"/>
    <w:rsid w:val="0079085B"/>
    <w:rsid w:val="007909E5"/>
    <w:rsid w:val="00790AA9"/>
    <w:rsid w:val="007914C8"/>
    <w:rsid w:val="0079189D"/>
    <w:rsid w:val="00791993"/>
    <w:rsid w:val="00791A47"/>
    <w:rsid w:val="007921BC"/>
    <w:rsid w:val="00792385"/>
    <w:rsid w:val="0079243C"/>
    <w:rsid w:val="0079277B"/>
    <w:rsid w:val="00792999"/>
    <w:rsid w:val="007934EA"/>
    <w:rsid w:val="00793DDE"/>
    <w:rsid w:val="0079427E"/>
    <w:rsid w:val="007944B2"/>
    <w:rsid w:val="0079461F"/>
    <w:rsid w:val="00794C06"/>
    <w:rsid w:val="00795D11"/>
    <w:rsid w:val="00795FAF"/>
    <w:rsid w:val="0079617D"/>
    <w:rsid w:val="00796816"/>
    <w:rsid w:val="00796A11"/>
    <w:rsid w:val="00797245"/>
    <w:rsid w:val="007974A9"/>
    <w:rsid w:val="00797AAD"/>
    <w:rsid w:val="00797C4C"/>
    <w:rsid w:val="00797D8E"/>
    <w:rsid w:val="007A064A"/>
    <w:rsid w:val="007A0CB5"/>
    <w:rsid w:val="007A1502"/>
    <w:rsid w:val="007A17BB"/>
    <w:rsid w:val="007A20C8"/>
    <w:rsid w:val="007A21CB"/>
    <w:rsid w:val="007A3A40"/>
    <w:rsid w:val="007A45E7"/>
    <w:rsid w:val="007A4C09"/>
    <w:rsid w:val="007A50E5"/>
    <w:rsid w:val="007A5255"/>
    <w:rsid w:val="007A5514"/>
    <w:rsid w:val="007A590E"/>
    <w:rsid w:val="007A5B42"/>
    <w:rsid w:val="007A68ED"/>
    <w:rsid w:val="007A6A4F"/>
    <w:rsid w:val="007A6A6E"/>
    <w:rsid w:val="007A6CA6"/>
    <w:rsid w:val="007A79A5"/>
    <w:rsid w:val="007B089B"/>
    <w:rsid w:val="007B0BD0"/>
    <w:rsid w:val="007B0FF7"/>
    <w:rsid w:val="007B11DE"/>
    <w:rsid w:val="007B1772"/>
    <w:rsid w:val="007B1B98"/>
    <w:rsid w:val="007B23EF"/>
    <w:rsid w:val="007B2461"/>
    <w:rsid w:val="007B2B06"/>
    <w:rsid w:val="007B3732"/>
    <w:rsid w:val="007B3CDF"/>
    <w:rsid w:val="007B3EF0"/>
    <w:rsid w:val="007B4113"/>
    <w:rsid w:val="007B44A5"/>
    <w:rsid w:val="007B4607"/>
    <w:rsid w:val="007B524E"/>
    <w:rsid w:val="007B5AB0"/>
    <w:rsid w:val="007B5BE0"/>
    <w:rsid w:val="007B5D92"/>
    <w:rsid w:val="007B5F05"/>
    <w:rsid w:val="007B6482"/>
    <w:rsid w:val="007B66F4"/>
    <w:rsid w:val="007B6BBC"/>
    <w:rsid w:val="007B7649"/>
    <w:rsid w:val="007B7C8F"/>
    <w:rsid w:val="007B7DB3"/>
    <w:rsid w:val="007B7DBD"/>
    <w:rsid w:val="007B7F3F"/>
    <w:rsid w:val="007C0671"/>
    <w:rsid w:val="007C069B"/>
    <w:rsid w:val="007C0825"/>
    <w:rsid w:val="007C0892"/>
    <w:rsid w:val="007C0E08"/>
    <w:rsid w:val="007C280B"/>
    <w:rsid w:val="007C2CC4"/>
    <w:rsid w:val="007C2EB0"/>
    <w:rsid w:val="007C2EC2"/>
    <w:rsid w:val="007C3CB2"/>
    <w:rsid w:val="007C3D74"/>
    <w:rsid w:val="007C454A"/>
    <w:rsid w:val="007C4B9A"/>
    <w:rsid w:val="007C4DEE"/>
    <w:rsid w:val="007C5245"/>
    <w:rsid w:val="007C53BD"/>
    <w:rsid w:val="007C5648"/>
    <w:rsid w:val="007C570B"/>
    <w:rsid w:val="007C57C0"/>
    <w:rsid w:val="007C5BFE"/>
    <w:rsid w:val="007C5E79"/>
    <w:rsid w:val="007C5E8F"/>
    <w:rsid w:val="007C7248"/>
    <w:rsid w:val="007C7A44"/>
    <w:rsid w:val="007C7C74"/>
    <w:rsid w:val="007C7D4A"/>
    <w:rsid w:val="007D01A7"/>
    <w:rsid w:val="007D0BF3"/>
    <w:rsid w:val="007D11A8"/>
    <w:rsid w:val="007D1639"/>
    <w:rsid w:val="007D189E"/>
    <w:rsid w:val="007D1B1C"/>
    <w:rsid w:val="007D2388"/>
    <w:rsid w:val="007D23D2"/>
    <w:rsid w:val="007D30E6"/>
    <w:rsid w:val="007D33C1"/>
    <w:rsid w:val="007D3935"/>
    <w:rsid w:val="007D48A9"/>
    <w:rsid w:val="007D51B4"/>
    <w:rsid w:val="007D5460"/>
    <w:rsid w:val="007D5D20"/>
    <w:rsid w:val="007D63A5"/>
    <w:rsid w:val="007D711B"/>
    <w:rsid w:val="007D75C8"/>
    <w:rsid w:val="007D7CB7"/>
    <w:rsid w:val="007E0A81"/>
    <w:rsid w:val="007E0F0D"/>
    <w:rsid w:val="007E0F23"/>
    <w:rsid w:val="007E13C7"/>
    <w:rsid w:val="007E1EC4"/>
    <w:rsid w:val="007E2155"/>
    <w:rsid w:val="007E2388"/>
    <w:rsid w:val="007E2F7D"/>
    <w:rsid w:val="007E3093"/>
    <w:rsid w:val="007E3647"/>
    <w:rsid w:val="007E53CE"/>
    <w:rsid w:val="007E5E3E"/>
    <w:rsid w:val="007E6407"/>
    <w:rsid w:val="007E7109"/>
    <w:rsid w:val="007E717D"/>
    <w:rsid w:val="007E71FC"/>
    <w:rsid w:val="007E720F"/>
    <w:rsid w:val="007E7620"/>
    <w:rsid w:val="007E765E"/>
    <w:rsid w:val="007E7A3D"/>
    <w:rsid w:val="007E7C0F"/>
    <w:rsid w:val="007F0281"/>
    <w:rsid w:val="007F03D3"/>
    <w:rsid w:val="007F0424"/>
    <w:rsid w:val="007F07EC"/>
    <w:rsid w:val="007F12E1"/>
    <w:rsid w:val="007F1913"/>
    <w:rsid w:val="007F1C6E"/>
    <w:rsid w:val="007F318E"/>
    <w:rsid w:val="007F399C"/>
    <w:rsid w:val="007F3BFE"/>
    <w:rsid w:val="007F422F"/>
    <w:rsid w:val="007F436A"/>
    <w:rsid w:val="007F4758"/>
    <w:rsid w:val="007F4B34"/>
    <w:rsid w:val="007F54D2"/>
    <w:rsid w:val="007F5B58"/>
    <w:rsid w:val="007F64A0"/>
    <w:rsid w:val="007F6A03"/>
    <w:rsid w:val="007F7805"/>
    <w:rsid w:val="007F799B"/>
    <w:rsid w:val="007F7AFE"/>
    <w:rsid w:val="007F7E57"/>
    <w:rsid w:val="00801098"/>
    <w:rsid w:val="008016DA"/>
    <w:rsid w:val="008019F7"/>
    <w:rsid w:val="00801D11"/>
    <w:rsid w:val="00801E09"/>
    <w:rsid w:val="00802786"/>
    <w:rsid w:val="00802B06"/>
    <w:rsid w:val="008033F5"/>
    <w:rsid w:val="008037B4"/>
    <w:rsid w:val="00803AA4"/>
    <w:rsid w:val="00803F04"/>
    <w:rsid w:val="00804507"/>
    <w:rsid w:val="0080477B"/>
    <w:rsid w:val="00805036"/>
    <w:rsid w:val="00805641"/>
    <w:rsid w:val="00806468"/>
    <w:rsid w:val="008064CA"/>
    <w:rsid w:val="00806806"/>
    <w:rsid w:val="00806F27"/>
    <w:rsid w:val="0080768A"/>
    <w:rsid w:val="00811454"/>
    <w:rsid w:val="008117EB"/>
    <w:rsid w:val="0081208A"/>
    <w:rsid w:val="008121E0"/>
    <w:rsid w:val="008122C0"/>
    <w:rsid w:val="008129BB"/>
    <w:rsid w:val="00812C93"/>
    <w:rsid w:val="00813036"/>
    <w:rsid w:val="00813596"/>
    <w:rsid w:val="00813B90"/>
    <w:rsid w:val="00813DF0"/>
    <w:rsid w:val="00814103"/>
    <w:rsid w:val="00814913"/>
    <w:rsid w:val="00814DC1"/>
    <w:rsid w:val="00814DC7"/>
    <w:rsid w:val="00815299"/>
    <w:rsid w:val="008154FE"/>
    <w:rsid w:val="00815552"/>
    <w:rsid w:val="008157D8"/>
    <w:rsid w:val="00816532"/>
    <w:rsid w:val="00816D64"/>
    <w:rsid w:val="00817C1B"/>
    <w:rsid w:val="00817DE2"/>
    <w:rsid w:val="008208CA"/>
    <w:rsid w:val="00820A1A"/>
    <w:rsid w:val="00820BDC"/>
    <w:rsid w:val="00820BED"/>
    <w:rsid w:val="00820C3D"/>
    <w:rsid w:val="00820C99"/>
    <w:rsid w:val="008215A1"/>
    <w:rsid w:val="008217FF"/>
    <w:rsid w:val="00821C4B"/>
    <w:rsid w:val="008224CC"/>
    <w:rsid w:val="008225F6"/>
    <w:rsid w:val="0082287B"/>
    <w:rsid w:val="0082354B"/>
    <w:rsid w:val="008237BF"/>
    <w:rsid w:val="008244AF"/>
    <w:rsid w:val="0082548C"/>
    <w:rsid w:val="0082598F"/>
    <w:rsid w:val="00826BD1"/>
    <w:rsid w:val="00826C03"/>
    <w:rsid w:val="00826EE8"/>
    <w:rsid w:val="00827455"/>
    <w:rsid w:val="008274A2"/>
    <w:rsid w:val="00827E3C"/>
    <w:rsid w:val="00827EB4"/>
    <w:rsid w:val="00830621"/>
    <w:rsid w:val="00830C42"/>
    <w:rsid w:val="00831047"/>
    <w:rsid w:val="00831317"/>
    <w:rsid w:val="0083131E"/>
    <w:rsid w:val="00831913"/>
    <w:rsid w:val="00832416"/>
    <w:rsid w:val="00832621"/>
    <w:rsid w:val="00832756"/>
    <w:rsid w:val="0083280C"/>
    <w:rsid w:val="00832D82"/>
    <w:rsid w:val="00832EFB"/>
    <w:rsid w:val="00833677"/>
    <w:rsid w:val="00833C16"/>
    <w:rsid w:val="008341D0"/>
    <w:rsid w:val="008349A7"/>
    <w:rsid w:val="00834D6A"/>
    <w:rsid w:val="00834DDB"/>
    <w:rsid w:val="008350C6"/>
    <w:rsid w:val="008352FE"/>
    <w:rsid w:val="008359C1"/>
    <w:rsid w:val="008363B6"/>
    <w:rsid w:val="00836482"/>
    <w:rsid w:val="00836758"/>
    <w:rsid w:val="0083696F"/>
    <w:rsid w:val="008369D4"/>
    <w:rsid w:val="00836AD0"/>
    <w:rsid w:val="0083748C"/>
    <w:rsid w:val="00837DE1"/>
    <w:rsid w:val="00837F28"/>
    <w:rsid w:val="00840BAD"/>
    <w:rsid w:val="00840BE9"/>
    <w:rsid w:val="00840F25"/>
    <w:rsid w:val="00841681"/>
    <w:rsid w:val="008416E1"/>
    <w:rsid w:val="00841B8E"/>
    <w:rsid w:val="00841BDD"/>
    <w:rsid w:val="00842FB2"/>
    <w:rsid w:val="0084366B"/>
    <w:rsid w:val="008436FE"/>
    <w:rsid w:val="008454C8"/>
    <w:rsid w:val="00845FFB"/>
    <w:rsid w:val="00846401"/>
    <w:rsid w:val="00846402"/>
    <w:rsid w:val="00846AAB"/>
    <w:rsid w:val="00846EAC"/>
    <w:rsid w:val="0084730D"/>
    <w:rsid w:val="0084772B"/>
    <w:rsid w:val="00847841"/>
    <w:rsid w:val="008502A8"/>
    <w:rsid w:val="008508A9"/>
    <w:rsid w:val="00850909"/>
    <w:rsid w:val="00850AD3"/>
    <w:rsid w:val="00850AE5"/>
    <w:rsid w:val="00850BC9"/>
    <w:rsid w:val="00851728"/>
    <w:rsid w:val="0085196B"/>
    <w:rsid w:val="00851CB7"/>
    <w:rsid w:val="0085257A"/>
    <w:rsid w:val="00853556"/>
    <w:rsid w:val="00853D52"/>
    <w:rsid w:val="00853E1B"/>
    <w:rsid w:val="00853F3D"/>
    <w:rsid w:val="00854317"/>
    <w:rsid w:val="00854624"/>
    <w:rsid w:val="00854900"/>
    <w:rsid w:val="008549A3"/>
    <w:rsid w:val="00854CA5"/>
    <w:rsid w:val="008552F3"/>
    <w:rsid w:val="0085532C"/>
    <w:rsid w:val="00855EF3"/>
    <w:rsid w:val="00856FDC"/>
    <w:rsid w:val="00857C49"/>
    <w:rsid w:val="0086097F"/>
    <w:rsid w:val="00860B8F"/>
    <w:rsid w:val="00861095"/>
    <w:rsid w:val="0086152A"/>
    <w:rsid w:val="008615D3"/>
    <w:rsid w:val="008616D6"/>
    <w:rsid w:val="00861996"/>
    <w:rsid w:val="00861B34"/>
    <w:rsid w:val="00861DDD"/>
    <w:rsid w:val="008623B0"/>
    <w:rsid w:val="00862784"/>
    <w:rsid w:val="00862E23"/>
    <w:rsid w:val="00862FD6"/>
    <w:rsid w:val="0086310D"/>
    <w:rsid w:val="008634CB"/>
    <w:rsid w:val="00863AB4"/>
    <w:rsid w:val="00864340"/>
    <w:rsid w:val="00864E07"/>
    <w:rsid w:val="00864F11"/>
    <w:rsid w:val="008657BA"/>
    <w:rsid w:val="00865962"/>
    <w:rsid w:val="0086641B"/>
    <w:rsid w:val="00866EEE"/>
    <w:rsid w:val="00867522"/>
    <w:rsid w:val="00867AC4"/>
    <w:rsid w:val="00867F30"/>
    <w:rsid w:val="00870062"/>
    <w:rsid w:val="008701EE"/>
    <w:rsid w:val="00870B9B"/>
    <w:rsid w:val="008711BF"/>
    <w:rsid w:val="00871286"/>
    <w:rsid w:val="008724FC"/>
    <w:rsid w:val="00872770"/>
    <w:rsid w:val="00872982"/>
    <w:rsid w:val="00872EED"/>
    <w:rsid w:val="00873256"/>
    <w:rsid w:val="00874251"/>
    <w:rsid w:val="008749E6"/>
    <w:rsid w:val="00874A48"/>
    <w:rsid w:val="008751AB"/>
    <w:rsid w:val="0087531B"/>
    <w:rsid w:val="008754B4"/>
    <w:rsid w:val="008757C3"/>
    <w:rsid w:val="008761AB"/>
    <w:rsid w:val="0087684A"/>
    <w:rsid w:val="0087772C"/>
    <w:rsid w:val="00877E6A"/>
    <w:rsid w:val="00877EA5"/>
    <w:rsid w:val="00877EBE"/>
    <w:rsid w:val="00877EC3"/>
    <w:rsid w:val="00877F4C"/>
    <w:rsid w:val="0088006A"/>
    <w:rsid w:val="00880139"/>
    <w:rsid w:val="00880616"/>
    <w:rsid w:val="008808BD"/>
    <w:rsid w:val="00880C1B"/>
    <w:rsid w:val="00880D51"/>
    <w:rsid w:val="00880DC9"/>
    <w:rsid w:val="00881DCE"/>
    <w:rsid w:val="00881FCE"/>
    <w:rsid w:val="008824C4"/>
    <w:rsid w:val="0088276D"/>
    <w:rsid w:val="00882BF6"/>
    <w:rsid w:val="00882D9C"/>
    <w:rsid w:val="008831B3"/>
    <w:rsid w:val="008831D2"/>
    <w:rsid w:val="0088359E"/>
    <w:rsid w:val="008835F1"/>
    <w:rsid w:val="00883A2A"/>
    <w:rsid w:val="00884ABB"/>
    <w:rsid w:val="00885395"/>
    <w:rsid w:val="00885F27"/>
    <w:rsid w:val="008861A9"/>
    <w:rsid w:val="0088641E"/>
    <w:rsid w:val="0088645B"/>
    <w:rsid w:val="00886648"/>
    <w:rsid w:val="0088688A"/>
    <w:rsid w:val="00887493"/>
    <w:rsid w:val="00887B0C"/>
    <w:rsid w:val="00887B56"/>
    <w:rsid w:val="0089050C"/>
    <w:rsid w:val="008905E6"/>
    <w:rsid w:val="00890CE2"/>
    <w:rsid w:val="0089198B"/>
    <w:rsid w:val="00891F76"/>
    <w:rsid w:val="00892051"/>
    <w:rsid w:val="00892148"/>
    <w:rsid w:val="00892178"/>
    <w:rsid w:val="008923FA"/>
    <w:rsid w:val="00892769"/>
    <w:rsid w:val="00892788"/>
    <w:rsid w:val="0089290B"/>
    <w:rsid w:val="00892998"/>
    <w:rsid w:val="00893650"/>
    <w:rsid w:val="00894841"/>
    <w:rsid w:val="00894B4F"/>
    <w:rsid w:val="008959C4"/>
    <w:rsid w:val="00895FDB"/>
    <w:rsid w:val="00896467"/>
    <w:rsid w:val="00896DF5"/>
    <w:rsid w:val="008972DF"/>
    <w:rsid w:val="00897477"/>
    <w:rsid w:val="00897857"/>
    <w:rsid w:val="008A004C"/>
    <w:rsid w:val="008A0317"/>
    <w:rsid w:val="008A0444"/>
    <w:rsid w:val="008A0445"/>
    <w:rsid w:val="008A0760"/>
    <w:rsid w:val="008A076E"/>
    <w:rsid w:val="008A13BD"/>
    <w:rsid w:val="008A160E"/>
    <w:rsid w:val="008A16A4"/>
    <w:rsid w:val="008A1D9C"/>
    <w:rsid w:val="008A1F34"/>
    <w:rsid w:val="008A220D"/>
    <w:rsid w:val="008A2335"/>
    <w:rsid w:val="008A27A2"/>
    <w:rsid w:val="008A31C4"/>
    <w:rsid w:val="008A37AE"/>
    <w:rsid w:val="008A396B"/>
    <w:rsid w:val="008A3E33"/>
    <w:rsid w:val="008A4B2A"/>
    <w:rsid w:val="008A4E3E"/>
    <w:rsid w:val="008A598B"/>
    <w:rsid w:val="008A5A5D"/>
    <w:rsid w:val="008A5F8C"/>
    <w:rsid w:val="008A5FF0"/>
    <w:rsid w:val="008A65BB"/>
    <w:rsid w:val="008A6B31"/>
    <w:rsid w:val="008A6C95"/>
    <w:rsid w:val="008A6D62"/>
    <w:rsid w:val="008A7091"/>
    <w:rsid w:val="008A70DA"/>
    <w:rsid w:val="008A75F6"/>
    <w:rsid w:val="008A7E86"/>
    <w:rsid w:val="008B0471"/>
    <w:rsid w:val="008B0BA1"/>
    <w:rsid w:val="008B19A5"/>
    <w:rsid w:val="008B1BDB"/>
    <w:rsid w:val="008B1D20"/>
    <w:rsid w:val="008B1F2D"/>
    <w:rsid w:val="008B3388"/>
    <w:rsid w:val="008B3554"/>
    <w:rsid w:val="008B3E5A"/>
    <w:rsid w:val="008B4573"/>
    <w:rsid w:val="008B4801"/>
    <w:rsid w:val="008B4851"/>
    <w:rsid w:val="008B4977"/>
    <w:rsid w:val="008B51FC"/>
    <w:rsid w:val="008B55E7"/>
    <w:rsid w:val="008B5964"/>
    <w:rsid w:val="008B5B51"/>
    <w:rsid w:val="008B5F40"/>
    <w:rsid w:val="008B6377"/>
    <w:rsid w:val="008B6B1D"/>
    <w:rsid w:val="008B76F1"/>
    <w:rsid w:val="008B78CC"/>
    <w:rsid w:val="008B7931"/>
    <w:rsid w:val="008B7B56"/>
    <w:rsid w:val="008B7E67"/>
    <w:rsid w:val="008C0022"/>
    <w:rsid w:val="008C0099"/>
    <w:rsid w:val="008C067D"/>
    <w:rsid w:val="008C070A"/>
    <w:rsid w:val="008C074B"/>
    <w:rsid w:val="008C0853"/>
    <w:rsid w:val="008C0946"/>
    <w:rsid w:val="008C0B35"/>
    <w:rsid w:val="008C100D"/>
    <w:rsid w:val="008C12CE"/>
    <w:rsid w:val="008C18BC"/>
    <w:rsid w:val="008C1A3C"/>
    <w:rsid w:val="008C24E9"/>
    <w:rsid w:val="008C2B22"/>
    <w:rsid w:val="008C2E82"/>
    <w:rsid w:val="008C3199"/>
    <w:rsid w:val="008C321C"/>
    <w:rsid w:val="008C36CF"/>
    <w:rsid w:val="008C36D2"/>
    <w:rsid w:val="008C3832"/>
    <w:rsid w:val="008C3C83"/>
    <w:rsid w:val="008C42EB"/>
    <w:rsid w:val="008C4B30"/>
    <w:rsid w:val="008C526E"/>
    <w:rsid w:val="008C5897"/>
    <w:rsid w:val="008C5D7A"/>
    <w:rsid w:val="008C6CF3"/>
    <w:rsid w:val="008C7A6A"/>
    <w:rsid w:val="008C7B06"/>
    <w:rsid w:val="008C7D30"/>
    <w:rsid w:val="008D04B0"/>
    <w:rsid w:val="008D09BD"/>
    <w:rsid w:val="008D0BDB"/>
    <w:rsid w:val="008D1356"/>
    <w:rsid w:val="008D176C"/>
    <w:rsid w:val="008D1857"/>
    <w:rsid w:val="008D1977"/>
    <w:rsid w:val="008D1AFE"/>
    <w:rsid w:val="008D1C86"/>
    <w:rsid w:val="008D1D79"/>
    <w:rsid w:val="008D22F2"/>
    <w:rsid w:val="008D2694"/>
    <w:rsid w:val="008D26B8"/>
    <w:rsid w:val="008D2D83"/>
    <w:rsid w:val="008D326A"/>
    <w:rsid w:val="008D378B"/>
    <w:rsid w:val="008D3C6C"/>
    <w:rsid w:val="008D4F1E"/>
    <w:rsid w:val="008D5357"/>
    <w:rsid w:val="008D5DC1"/>
    <w:rsid w:val="008D5F3F"/>
    <w:rsid w:val="008D63C8"/>
    <w:rsid w:val="008D67BB"/>
    <w:rsid w:val="008D695E"/>
    <w:rsid w:val="008D6F13"/>
    <w:rsid w:val="008D70DD"/>
    <w:rsid w:val="008D7A73"/>
    <w:rsid w:val="008D7EBF"/>
    <w:rsid w:val="008E07BA"/>
    <w:rsid w:val="008E09E0"/>
    <w:rsid w:val="008E0E09"/>
    <w:rsid w:val="008E1C4C"/>
    <w:rsid w:val="008E1FA6"/>
    <w:rsid w:val="008E282C"/>
    <w:rsid w:val="008E2966"/>
    <w:rsid w:val="008E2C5F"/>
    <w:rsid w:val="008E2D57"/>
    <w:rsid w:val="008E3701"/>
    <w:rsid w:val="008E41C4"/>
    <w:rsid w:val="008E4DD8"/>
    <w:rsid w:val="008E4E2C"/>
    <w:rsid w:val="008E4E44"/>
    <w:rsid w:val="008E5905"/>
    <w:rsid w:val="008E5A57"/>
    <w:rsid w:val="008E5A79"/>
    <w:rsid w:val="008E5CB6"/>
    <w:rsid w:val="008E62E0"/>
    <w:rsid w:val="008E6561"/>
    <w:rsid w:val="008E6A8E"/>
    <w:rsid w:val="008E6B2D"/>
    <w:rsid w:val="008E6BB3"/>
    <w:rsid w:val="008E77A5"/>
    <w:rsid w:val="008E7A08"/>
    <w:rsid w:val="008E7A70"/>
    <w:rsid w:val="008E7C32"/>
    <w:rsid w:val="008E7CD7"/>
    <w:rsid w:val="008F03DA"/>
    <w:rsid w:val="008F14E9"/>
    <w:rsid w:val="008F1524"/>
    <w:rsid w:val="008F15A9"/>
    <w:rsid w:val="008F165B"/>
    <w:rsid w:val="008F1785"/>
    <w:rsid w:val="008F1FA6"/>
    <w:rsid w:val="008F224C"/>
    <w:rsid w:val="008F2332"/>
    <w:rsid w:val="008F23FF"/>
    <w:rsid w:val="008F248D"/>
    <w:rsid w:val="008F2D04"/>
    <w:rsid w:val="008F2E92"/>
    <w:rsid w:val="008F35EF"/>
    <w:rsid w:val="008F39A8"/>
    <w:rsid w:val="008F3CB9"/>
    <w:rsid w:val="008F494A"/>
    <w:rsid w:val="008F552A"/>
    <w:rsid w:val="008F57FF"/>
    <w:rsid w:val="008F590C"/>
    <w:rsid w:val="008F64C9"/>
    <w:rsid w:val="008F6731"/>
    <w:rsid w:val="008F68FB"/>
    <w:rsid w:val="008F723B"/>
    <w:rsid w:val="00900013"/>
    <w:rsid w:val="00900C7C"/>
    <w:rsid w:val="00900D7B"/>
    <w:rsid w:val="0090193F"/>
    <w:rsid w:val="00901C7F"/>
    <w:rsid w:val="0090204C"/>
    <w:rsid w:val="00902251"/>
    <w:rsid w:val="0090258E"/>
    <w:rsid w:val="0090277C"/>
    <w:rsid w:val="00902EEC"/>
    <w:rsid w:val="0090313D"/>
    <w:rsid w:val="009035CE"/>
    <w:rsid w:val="00903A6D"/>
    <w:rsid w:val="00903F12"/>
    <w:rsid w:val="00904776"/>
    <w:rsid w:val="0090481E"/>
    <w:rsid w:val="00904C54"/>
    <w:rsid w:val="00904DA5"/>
    <w:rsid w:val="00905036"/>
    <w:rsid w:val="00905531"/>
    <w:rsid w:val="009065DF"/>
    <w:rsid w:val="009069E5"/>
    <w:rsid w:val="00906EB1"/>
    <w:rsid w:val="00907CDF"/>
    <w:rsid w:val="00907D5B"/>
    <w:rsid w:val="00910054"/>
    <w:rsid w:val="009100D8"/>
    <w:rsid w:val="0091038D"/>
    <w:rsid w:val="00910C95"/>
    <w:rsid w:val="00910D9D"/>
    <w:rsid w:val="00910DD3"/>
    <w:rsid w:val="009111B6"/>
    <w:rsid w:val="00911665"/>
    <w:rsid w:val="009122D9"/>
    <w:rsid w:val="009129BD"/>
    <w:rsid w:val="009129F6"/>
    <w:rsid w:val="00912ADD"/>
    <w:rsid w:val="009142D4"/>
    <w:rsid w:val="009145F3"/>
    <w:rsid w:val="00914F87"/>
    <w:rsid w:val="00915149"/>
    <w:rsid w:val="009154BB"/>
    <w:rsid w:val="0091589A"/>
    <w:rsid w:val="009159B7"/>
    <w:rsid w:val="0091659B"/>
    <w:rsid w:val="0091669C"/>
    <w:rsid w:val="009170BE"/>
    <w:rsid w:val="00917698"/>
    <w:rsid w:val="0091773C"/>
    <w:rsid w:val="009179E0"/>
    <w:rsid w:val="00920103"/>
    <w:rsid w:val="009203F0"/>
    <w:rsid w:val="0092067C"/>
    <w:rsid w:val="009207D5"/>
    <w:rsid w:val="0092091D"/>
    <w:rsid w:val="00921059"/>
    <w:rsid w:val="009210B3"/>
    <w:rsid w:val="00921124"/>
    <w:rsid w:val="009220BC"/>
    <w:rsid w:val="00922C8B"/>
    <w:rsid w:val="00922D73"/>
    <w:rsid w:val="00923147"/>
    <w:rsid w:val="00923370"/>
    <w:rsid w:val="0092430B"/>
    <w:rsid w:val="009244EA"/>
    <w:rsid w:val="00924555"/>
    <w:rsid w:val="00926462"/>
    <w:rsid w:val="009268C0"/>
    <w:rsid w:val="00926993"/>
    <w:rsid w:val="00927693"/>
    <w:rsid w:val="0092769F"/>
    <w:rsid w:val="00930441"/>
    <w:rsid w:val="00930B28"/>
    <w:rsid w:val="009317C1"/>
    <w:rsid w:val="009328E3"/>
    <w:rsid w:val="00932E58"/>
    <w:rsid w:val="009332D6"/>
    <w:rsid w:val="00933C77"/>
    <w:rsid w:val="00934AB7"/>
    <w:rsid w:val="00934EEF"/>
    <w:rsid w:val="00934FEE"/>
    <w:rsid w:val="009350E7"/>
    <w:rsid w:val="00935238"/>
    <w:rsid w:val="00935406"/>
    <w:rsid w:val="009355CA"/>
    <w:rsid w:val="00935875"/>
    <w:rsid w:val="009358F9"/>
    <w:rsid w:val="009365AD"/>
    <w:rsid w:val="009367CD"/>
    <w:rsid w:val="00936DDE"/>
    <w:rsid w:val="0093744E"/>
    <w:rsid w:val="009374CB"/>
    <w:rsid w:val="0093771D"/>
    <w:rsid w:val="009378EE"/>
    <w:rsid w:val="0094076A"/>
    <w:rsid w:val="00940CFC"/>
    <w:rsid w:val="00940EFF"/>
    <w:rsid w:val="00941223"/>
    <w:rsid w:val="00941798"/>
    <w:rsid w:val="00941D60"/>
    <w:rsid w:val="00941D70"/>
    <w:rsid w:val="009429A2"/>
    <w:rsid w:val="00942C90"/>
    <w:rsid w:val="00943F09"/>
    <w:rsid w:val="00944089"/>
    <w:rsid w:val="00944222"/>
    <w:rsid w:val="00944B3C"/>
    <w:rsid w:val="0094555B"/>
    <w:rsid w:val="0094558C"/>
    <w:rsid w:val="00945F25"/>
    <w:rsid w:val="00946474"/>
    <w:rsid w:val="00946B24"/>
    <w:rsid w:val="00947048"/>
    <w:rsid w:val="0094738D"/>
    <w:rsid w:val="00947A90"/>
    <w:rsid w:val="00947BDB"/>
    <w:rsid w:val="00950580"/>
    <w:rsid w:val="009511C2"/>
    <w:rsid w:val="00951851"/>
    <w:rsid w:val="00951EB3"/>
    <w:rsid w:val="00952717"/>
    <w:rsid w:val="00952954"/>
    <w:rsid w:val="00952BC9"/>
    <w:rsid w:val="00952C71"/>
    <w:rsid w:val="00952FDC"/>
    <w:rsid w:val="00953992"/>
    <w:rsid w:val="00953BFC"/>
    <w:rsid w:val="00953D36"/>
    <w:rsid w:val="009543F3"/>
    <w:rsid w:val="00954716"/>
    <w:rsid w:val="009551E1"/>
    <w:rsid w:val="0095531F"/>
    <w:rsid w:val="009555EB"/>
    <w:rsid w:val="009557B1"/>
    <w:rsid w:val="00955AA8"/>
    <w:rsid w:val="00955B4D"/>
    <w:rsid w:val="00955B99"/>
    <w:rsid w:val="009563F6"/>
    <w:rsid w:val="0095662D"/>
    <w:rsid w:val="009566CE"/>
    <w:rsid w:val="009568AD"/>
    <w:rsid w:val="00956B69"/>
    <w:rsid w:val="00956EF1"/>
    <w:rsid w:val="00957135"/>
    <w:rsid w:val="009577F8"/>
    <w:rsid w:val="00957EC9"/>
    <w:rsid w:val="00960199"/>
    <w:rsid w:val="00960736"/>
    <w:rsid w:val="00960BBD"/>
    <w:rsid w:val="00960D99"/>
    <w:rsid w:val="0096137D"/>
    <w:rsid w:val="00961C46"/>
    <w:rsid w:val="009620DE"/>
    <w:rsid w:val="00962775"/>
    <w:rsid w:val="0096390A"/>
    <w:rsid w:val="00963B19"/>
    <w:rsid w:val="00963FDE"/>
    <w:rsid w:val="009641E4"/>
    <w:rsid w:val="009643E5"/>
    <w:rsid w:val="009645F5"/>
    <w:rsid w:val="009647AB"/>
    <w:rsid w:val="009650B8"/>
    <w:rsid w:val="009651D4"/>
    <w:rsid w:val="00965265"/>
    <w:rsid w:val="009652D4"/>
    <w:rsid w:val="00966065"/>
    <w:rsid w:val="009660D3"/>
    <w:rsid w:val="00966BEB"/>
    <w:rsid w:val="00966F69"/>
    <w:rsid w:val="00967154"/>
    <w:rsid w:val="009703D0"/>
    <w:rsid w:val="009706FC"/>
    <w:rsid w:val="00970DAA"/>
    <w:rsid w:val="00970E75"/>
    <w:rsid w:val="00971960"/>
    <w:rsid w:val="00971E2B"/>
    <w:rsid w:val="00971E3D"/>
    <w:rsid w:val="0097213E"/>
    <w:rsid w:val="00972679"/>
    <w:rsid w:val="00972998"/>
    <w:rsid w:val="00972D7F"/>
    <w:rsid w:val="00972DDF"/>
    <w:rsid w:val="009733E1"/>
    <w:rsid w:val="0097353D"/>
    <w:rsid w:val="00973981"/>
    <w:rsid w:val="00973F97"/>
    <w:rsid w:val="0097493E"/>
    <w:rsid w:val="00974989"/>
    <w:rsid w:val="00974AC2"/>
    <w:rsid w:val="00974EEF"/>
    <w:rsid w:val="00975029"/>
    <w:rsid w:val="0097510E"/>
    <w:rsid w:val="00975656"/>
    <w:rsid w:val="009758B3"/>
    <w:rsid w:val="0097673C"/>
    <w:rsid w:val="00976CD0"/>
    <w:rsid w:val="00977231"/>
    <w:rsid w:val="00977243"/>
    <w:rsid w:val="009774A1"/>
    <w:rsid w:val="009775E6"/>
    <w:rsid w:val="00977B8F"/>
    <w:rsid w:val="00980163"/>
    <w:rsid w:val="009801E7"/>
    <w:rsid w:val="009803E8"/>
    <w:rsid w:val="00980417"/>
    <w:rsid w:val="00980581"/>
    <w:rsid w:val="00980594"/>
    <w:rsid w:val="00980870"/>
    <w:rsid w:val="00980A2A"/>
    <w:rsid w:val="00980DDC"/>
    <w:rsid w:val="00981064"/>
    <w:rsid w:val="0098154F"/>
    <w:rsid w:val="009816B1"/>
    <w:rsid w:val="00981AB1"/>
    <w:rsid w:val="00981E84"/>
    <w:rsid w:val="009820AC"/>
    <w:rsid w:val="00983AA9"/>
    <w:rsid w:val="00984145"/>
    <w:rsid w:val="009846B2"/>
    <w:rsid w:val="009849C3"/>
    <w:rsid w:val="009851F4"/>
    <w:rsid w:val="009854B7"/>
    <w:rsid w:val="00985E86"/>
    <w:rsid w:val="009861E7"/>
    <w:rsid w:val="00986295"/>
    <w:rsid w:val="009865E2"/>
    <w:rsid w:val="00986724"/>
    <w:rsid w:val="00986EEE"/>
    <w:rsid w:val="00987003"/>
    <w:rsid w:val="009872CB"/>
    <w:rsid w:val="0098737D"/>
    <w:rsid w:val="009875A5"/>
    <w:rsid w:val="00987F4B"/>
    <w:rsid w:val="00987F70"/>
    <w:rsid w:val="00990031"/>
    <w:rsid w:val="00990313"/>
    <w:rsid w:val="00990623"/>
    <w:rsid w:val="00990896"/>
    <w:rsid w:val="0099097C"/>
    <w:rsid w:val="00990A6B"/>
    <w:rsid w:val="00990DA2"/>
    <w:rsid w:val="00990F44"/>
    <w:rsid w:val="00991293"/>
    <w:rsid w:val="0099137E"/>
    <w:rsid w:val="00991FF8"/>
    <w:rsid w:val="009928B0"/>
    <w:rsid w:val="009936FA"/>
    <w:rsid w:val="00993A69"/>
    <w:rsid w:val="00993EDD"/>
    <w:rsid w:val="0099419E"/>
    <w:rsid w:val="0099461D"/>
    <w:rsid w:val="00994C3F"/>
    <w:rsid w:val="00994EEB"/>
    <w:rsid w:val="009959A5"/>
    <w:rsid w:val="00995C5F"/>
    <w:rsid w:val="00996428"/>
    <w:rsid w:val="00996D76"/>
    <w:rsid w:val="00997413"/>
    <w:rsid w:val="009977ED"/>
    <w:rsid w:val="00997B70"/>
    <w:rsid w:val="00997C87"/>
    <w:rsid w:val="009A0809"/>
    <w:rsid w:val="009A0B0F"/>
    <w:rsid w:val="009A110A"/>
    <w:rsid w:val="009A1D7F"/>
    <w:rsid w:val="009A1F47"/>
    <w:rsid w:val="009A264B"/>
    <w:rsid w:val="009A2F4B"/>
    <w:rsid w:val="009A36BD"/>
    <w:rsid w:val="009A3855"/>
    <w:rsid w:val="009A3C18"/>
    <w:rsid w:val="009A44CC"/>
    <w:rsid w:val="009A4615"/>
    <w:rsid w:val="009A56A7"/>
    <w:rsid w:val="009A578A"/>
    <w:rsid w:val="009A5A5F"/>
    <w:rsid w:val="009A5BCC"/>
    <w:rsid w:val="009A5EEA"/>
    <w:rsid w:val="009A63DC"/>
    <w:rsid w:val="009A6541"/>
    <w:rsid w:val="009A65E3"/>
    <w:rsid w:val="009A65FE"/>
    <w:rsid w:val="009A6821"/>
    <w:rsid w:val="009A7268"/>
    <w:rsid w:val="009B0501"/>
    <w:rsid w:val="009B0F09"/>
    <w:rsid w:val="009B1153"/>
    <w:rsid w:val="009B1173"/>
    <w:rsid w:val="009B14BE"/>
    <w:rsid w:val="009B1742"/>
    <w:rsid w:val="009B1C27"/>
    <w:rsid w:val="009B1C66"/>
    <w:rsid w:val="009B24E5"/>
    <w:rsid w:val="009B252E"/>
    <w:rsid w:val="009B271B"/>
    <w:rsid w:val="009B277C"/>
    <w:rsid w:val="009B2967"/>
    <w:rsid w:val="009B2ABE"/>
    <w:rsid w:val="009B329A"/>
    <w:rsid w:val="009B352A"/>
    <w:rsid w:val="009B3B85"/>
    <w:rsid w:val="009B3C6B"/>
    <w:rsid w:val="009B3E38"/>
    <w:rsid w:val="009B4650"/>
    <w:rsid w:val="009B576A"/>
    <w:rsid w:val="009B5841"/>
    <w:rsid w:val="009B58D5"/>
    <w:rsid w:val="009B6255"/>
    <w:rsid w:val="009B63B7"/>
    <w:rsid w:val="009B77B2"/>
    <w:rsid w:val="009C002D"/>
    <w:rsid w:val="009C0EDB"/>
    <w:rsid w:val="009C169F"/>
    <w:rsid w:val="009C17C4"/>
    <w:rsid w:val="009C1E08"/>
    <w:rsid w:val="009C23F6"/>
    <w:rsid w:val="009C2956"/>
    <w:rsid w:val="009C307A"/>
    <w:rsid w:val="009C35E4"/>
    <w:rsid w:val="009C3729"/>
    <w:rsid w:val="009C39B7"/>
    <w:rsid w:val="009C4D81"/>
    <w:rsid w:val="009C5020"/>
    <w:rsid w:val="009C5057"/>
    <w:rsid w:val="009C6540"/>
    <w:rsid w:val="009C6A92"/>
    <w:rsid w:val="009C6B75"/>
    <w:rsid w:val="009C6FA0"/>
    <w:rsid w:val="009D01A7"/>
    <w:rsid w:val="009D07C6"/>
    <w:rsid w:val="009D08D8"/>
    <w:rsid w:val="009D0A7E"/>
    <w:rsid w:val="009D1051"/>
    <w:rsid w:val="009D1B3A"/>
    <w:rsid w:val="009D1B3F"/>
    <w:rsid w:val="009D1CE7"/>
    <w:rsid w:val="009D27A5"/>
    <w:rsid w:val="009D27F5"/>
    <w:rsid w:val="009D2DB5"/>
    <w:rsid w:val="009D312E"/>
    <w:rsid w:val="009D3180"/>
    <w:rsid w:val="009D35B6"/>
    <w:rsid w:val="009D37BE"/>
    <w:rsid w:val="009D3965"/>
    <w:rsid w:val="009D3AAC"/>
    <w:rsid w:val="009D46BC"/>
    <w:rsid w:val="009D490C"/>
    <w:rsid w:val="009D5381"/>
    <w:rsid w:val="009D5970"/>
    <w:rsid w:val="009D5E31"/>
    <w:rsid w:val="009D77F0"/>
    <w:rsid w:val="009D7AA0"/>
    <w:rsid w:val="009D7B3F"/>
    <w:rsid w:val="009E04A4"/>
    <w:rsid w:val="009E0A8B"/>
    <w:rsid w:val="009E0BEB"/>
    <w:rsid w:val="009E17F2"/>
    <w:rsid w:val="009E1845"/>
    <w:rsid w:val="009E1C2E"/>
    <w:rsid w:val="009E2B0C"/>
    <w:rsid w:val="009E38E0"/>
    <w:rsid w:val="009E3D02"/>
    <w:rsid w:val="009E43FF"/>
    <w:rsid w:val="009E445C"/>
    <w:rsid w:val="009E4E95"/>
    <w:rsid w:val="009E5238"/>
    <w:rsid w:val="009E57B5"/>
    <w:rsid w:val="009E5AE1"/>
    <w:rsid w:val="009E5FB1"/>
    <w:rsid w:val="009E6350"/>
    <w:rsid w:val="009E6BD6"/>
    <w:rsid w:val="009E6F4F"/>
    <w:rsid w:val="009E7770"/>
    <w:rsid w:val="009E796E"/>
    <w:rsid w:val="009E7C54"/>
    <w:rsid w:val="009E7E92"/>
    <w:rsid w:val="009E7F7C"/>
    <w:rsid w:val="009F0366"/>
    <w:rsid w:val="009F050A"/>
    <w:rsid w:val="009F1047"/>
    <w:rsid w:val="009F104F"/>
    <w:rsid w:val="009F1F5C"/>
    <w:rsid w:val="009F2DDA"/>
    <w:rsid w:val="009F326E"/>
    <w:rsid w:val="009F3306"/>
    <w:rsid w:val="009F3375"/>
    <w:rsid w:val="009F33D7"/>
    <w:rsid w:val="009F36C3"/>
    <w:rsid w:val="009F4BA8"/>
    <w:rsid w:val="009F4E20"/>
    <w:rsid w:val="009F53E3"/>
    <w:rsid w:val="009F57C4"/>
    <w:rsid w:val="009F5A75"/>
    <w:rsid w:val="009F5BAD"/>
    <w:rsid w:val="009F5CB1"/>
    <w:rsid w:val="009F61E5"/>
    <w:rsid w:val="009F65C3"/>
    <w:rsid w:val="009F6C97"/>
    <w:rsid w:val="009F6CC6"/>
    <w:rsid w:val="009F79A5"/>
    <w:rsid w:val="00A00374"/>
    <w:rsid w:val="00A01468"/>
    <w:rsid w:val="00A018C7"/>
    <w:rsid w:val="00A01AD6"/>
    <w:rsid w:val="00A02015"/>
    <w:rsid w:val="00A02685"/>
    <w:rsid w:val="00A029CB"/>
    <w:rsid w:val="00A02B98"/>
    <w:rsid w:val="00A03EB7"/>
    <w:rsid w:val="00A04645"/>
    <w:rsid w:val="00A051B6"/>
    <w:rsid w:val="00A05E9A"/>
    <w:rsid w:val="00A0621C"/>
    <w:rsid w:val="00A062A5"/>
    <w:rsid w:val="00A06DC3"/>
    <w:rsid w:val="00A1010A"/>
    <w:rsid w:val="00A102D3"/>
    <w:rsid w:val="00A10467"/>
    <w:rsid w:val="00A105B2"/>
    <w:rsid w:val="00A1119D"/>
    <w:rsid w:val="00A119F3"/>
    <w:rsid w:val="00A11C43"/>
    <w:rsid w:val="00A11F28"/>
    <w:rsid w:val="00A11F58"/>
    <w:rsid w:val="00A12288"/>
    <w:rsid w:val="00A122B3"/>
    <w:rsid w:val="00A12A11"/>
    <w:rsid w:val="00A12E4F"/>
    <w:rsid w:val="00A131DE"/>
    <w:rsid w:val="00A13583"/>
    <w:rsid w:val="00A1369E"/>
    <w:rsid w:val="00A137C4"/>
    <w:rsid w:val="00A13E0D"/>
    <w:rsid w:val="00A13EFB"/>
    <w:rsid w:val="00A13F94"/>
    <w:rsid w:val="00A145B9"/>
    <w:rsid w:val="00A14712"/>
    <w:rsid w:val="00A14875"/>
    <w:rsid w:val="00A14AF4"/>
    <w:rsid w:val="00A15700"/>
    <w:rsid w:val="00A1572D"/>
    <w:rsid w:val="00A159B7"/>
    <w:rsid w:val="00A15FF0"/>
    <w:rsid w:val="00A166B3"/>
    <w:rsid w:val="00A16CCE"/>
    <w:rsid w:val="00A173C2"/>
    <w:rsid w:val="00A173EC"/>
    <w:rsid w:val="00A174FC"/>
    <w:rsid w:val="00A177F5"/>
    <w:rsid w:val="00A179EA"/>
    <w:rsid w:val="00A17DBB"/>
    <w:rsid w:val="00A17F91"/>
    <w:rsid w:val="00A2005B"/>
    <w:rsid w:val="00A201A3"/>
    <w:rsid w:val="00A20987"/>
    <w:rsid w:val="00A21373"/>
    <w:rsid w:val="00A215D9"/>
    <w:rsid w:val="00A21834"/>
    <w:rsid w:val="00A2194B"/>
    <w:rsid w:val="00A21AA3"/>
    <w:rsid w:val="00A21C96"/>
    <w:rsid w:val="00A22032"/>
    <w:rsid w:val="00A220E4"/>
    <w:rsid w:val="00A22108"/>
    <w:rsid w:val="00A22791"/>
    <w:rsid w:val="00A22AB8"/>
    <w:rsid w:val="00A22BC3"/>
    <w:rsid w:val="00A23049"/>
    <w:rsid w:val="00A23148"/>
    <w:rsid w:val="00A2319F"/>
    <w:rsid w:val="00A2391A"/>
    <w:rsid w:val="00A23C57"/>
    <w:rsid w:val="00A23D97"/>
    <w:rsid w:val="00A240A1"/>
    <w:rsid w:val="00A24225"/>
    <w:rsid w:val="00A24852"/>
    <w:rsid w:val="00A24A7A"/>
    <w:rsid w:val="00A252EF"/>
    <w:rsid w:val="00A25A52"/>
    <w:rsid w:val="00A25B13"/>
    <w:rsid w:val="00A25E15"/>
    <w:rsid w:val="00A2600C"/>
    <w:rsid w:val="00A264BB"/>
    <w:rsid w:val="00A265C2"/>
    <w:rsid w:val="00A26841"/>
    <w:rsid w:val="00A274DC"/>
    <w:rsid w:val="00A27C73"/>
    <w:rsid w:val="00A27EFE"/>
    <w:rsid w:val="00A27F0C"/>
    <w:rsid w:val="00A30579"/>
    <w:rsid w:val="00A30671"/>
    <w:rsid w:val="00A30872"/>
    <w:rsid w:val="00A311CB"/>
    <w:rsid w:val="00A31683"/>
    <w:rsid w:val="00A3195D"/>
    <w:rsid w:val="00A31EAD"/>
    <w:rsid w:val="00A3368F"/>
    <w:rsid w:val="00A33709"/>
    <w:rsid w:val="00A337E8"/>
    <w:rsid w:val="00A3385B"/>
    <w:rsid w:val="00A3394F"/>
    <w:rsid w:val="00A34105"/>
    <w:rsid w:val="00A34133"/>
    <w:rsid w:val="00A34BCA"/>
    <w:rsid w:val="00A3624C"/>
    <w:rsid w:val="00A36A58"/>
    <w:rsid w:val="00A36D80"/>
    <w:rsid w:val="00A370E2"/>
    <w:rsid w:val="00A40038"/>
    <w:rsid w:val="00A402F6"/>
    <w:rsid w:val="00A40583"/>
    <w:rsid w:val="00A405C3"/>
    <w:rsid w:val="00A40876"/>
    <w:rsid w:val="00A40AEB"/>
    <w:rsid w:val="00A410F7"/>
    <w:rsid w:val="00A4170D"/>
    <w:rsid w:val="00A41940"/>
    <w:rsid w:val="00A41DD8"/>
    <w:rsid w:val="00A420B0"/>
    <w:rsid w:val="00A428D2"/>
    <w:rsid w:val="00A42DE0"/>
    <w:rsid w:val="00A42E72"/>
    <w:rsid w:val="00A43162"/>
    <w:rsid w:val="00A4334E"/>
    <w:rsid w:val="00A43891"/>
    <w:rsid w:val="00A43A4E"/>
    <w:rsid w:val="00A44541"/>
    <w:rsid w:val="00A44547"/>
    <w:rsid w:val="00A44A7C"/>
    <w:rsid w:val="00A45638"/>
    <w:rsid w:val="00A45791"/>
    <w:rsid w:val="00A4613D"/>
    <w:rsid w:val="00A46314"/>
    <w:rsid w:val="00A4683B"/>
    <w:rsid w:val="00A47296"/>
    <w:rsid w:val="00A4766B"/>
    <w:rsid w:val="00A47E7B"/>
    <w:rsid w:val="00A50380"/>
    <w:rsid w:val="00A5083A"/>
    <w:rsid w:val="00A50923"/>
    <w:rsid w:val="00A51056"/>
    <w:rsid w:val="00A5162B"/>
    <w:rsid w:val="00A51C42"/>
    <w:rsid w:val="00A51F23"/>
    <w:rsid w:val="00A51FC9"/>
    <w:rsid w:val="00A5275F"/>
    <w:rsid w:val="00A52919"/>
    <w:rsid w:val="00A52FEC"/>
    <w:rsid w:val="00A53654"/>
    <w:rsid w:val="00A545D0"/>
    <w:rsid w:val="00A5472F"/>
    <w:rsid w:val="00A54CA2"/>
    <w:rsid w:val="00A54DF5"/>
    <w:rsid w:val="00A5512B"/>
    <w:rsid w:val="00A551D4"/>
    <w:rsid w:val="00A55463"/>
    <w:rsid w:val="00A55504"/>
    <w:rsid w:val="00A557BC"/>
    <w:rsid w:val="00A5586B"/>
    <w:rsid w:val="00A55F79"/>
    <w:rsid w:val="00A56D23"/>
    <w:rsid w:val="00A56EF5"/>
    <w:rsid w:val="00A574CF"/>
    <w:rsid w:val="00A57575"/>
    <w:rsid w:val="00A577D2"/>
    <w:rsid w:val="00A60378"/>
    <w:rsid w:val="00A60613"/>
    <w:rsid w:val="00A60A55"/>
    <w:rsid w:val="00A60AFF"/>
    <w:rsid w:val="00A61346"/>
    <w:rsid w:val="00A61695"/>
    <w:rsid w:val="00A61926"/>
    <w:rsid w:val="00A61C87"/>
    <w:rsid w:val="00A62780"/>
    <w:rsid w:val="00A62B0F"/>
    <w:rsid w:val="00A6327E"/>
    <w:rsid w:val="00A63549"/>
    <w:rsid w:val="00A639BA"/>
    <w:rsid w:val="00A63A02"/>
    <w:rsid w:val="00A63D2D"/>
    <w:rsid w:val="00A64111"/>
    <w:rsid w:val="00A6416F"/>
    <w:rsid w:val="00A6431B"/>
    <w:rsid w:val="00A645A6"/>
    <w:rsid w:val="00A64E31"/>
    <w:rsid w:val="00A64E5C"/>
    <w:rsid w:val="00A655DA"/>
    <w:rsid w:val="00A65CBC"/>
    <w:rsid w:val="00A65D64"/>
    <w:rsid w:val="00A65E24"/>
    <w:rsid w:val="00A65ED9"/>
    <w:rsid w:val="00A66C95"/>
    <w:rsid w:val="00A6708F"/>
    <w:rsid w:val="00A670DA"/>
    <w:rsid w:val="00A67B56"/>
    <w:rsid w:val="00A7026E"/>
    <w:rsid w:val="00A705FE"/>
    <w:rsid w:val="00A70AD3"/>
    <w:rsid w:val="00A70B22"/>
    <w:rsid w:val="00A70B49"/>
    <w:rsid w:val="00A70E7A"/>
    <w:rsid w:val="00A71663"/>
    <w:rsid w:val="00A716DD"/>
    <w:rsid w:val="00A71C42"/>
    <w:rsid w:val="00A71F15"/>
    <w:rsid w:val="00A724D8"/>
    <w:rsid w:val="00A726AB"/>
    <w:rsid w:val="00A726BD"/>
    <w:rsid w:val="00A72FE7"/>
    <w:rsid w:val="00A7360B"/>
    <w:rsid w:val="00A74220"/>
    <w:rsid w:val="00A755E5"/>
    <w:rsid w:val="00A759DD"/>
    <w:rsid w:val="00A75B95"/>
    <w:rsid w:val="00A760A5"/>
    <w:rsid w:val="00A761ED"/>
    <w:rsid w:val="00A76599"/>
    <w:rsid w:val="00A76E8A"/>
    <w:rsid w:val="00A772BB"/>
    <w:rsid w:val="00A773F2"/>
    <w:rsid w:val="00A774D9"/>
    <w:rsid w:val="00A7764D"/>
    <w:rsid w:val="00A7772C"/>
    <w:rsid w:val="00A777F3"/>
    <w:rsid w:val="00A778CE"/>
    <w:rsid w:val="00A80082"/>
    <w:rsid w:val="00A807CC"/>
    <w:rsid w:val="00A80C5E"/>
    <w:rsid w:val="00A81D4B"/>
    <w:rsid w:val="00A81FFF"/>
    <w:rsid w:val="00A8212F"/>
    <w:rsid w:val="00A83036"/>
    <w:rsid w:val="00A839C1"/>
    <w:rsid w:val="00A8443A"/>
    <w:rsid w:val="00A846FC"/>
    <w:rsid w:val="00A84968"/>
    <w:rsid w:val="00A850EB"/>
    <w:rsid w:val="00A85202"/>
    <w:rsid w:val="00A854C7"/>
    <w:rsid w:val="00A85A4A"/>
    <w:rsid w:val="00A85F09"/>
    <w:rsid w:val="00A86AA6"/>
    <w:rsid w:val="00A86C01"/>
    <w:rsid w:val="00A8723F"/>
    <w:rsid w:val="00A872EA"/>
    <w:rsid w:val="00A874D7"/>
    <w:rsid w:val="00A8768A"/>
    <w:rsid w:val="00A87C24"/>
    <w:rsid w:val="00A87FE1"/>
    <w:rsid w:val="00A9018B"/>
    <w:rsid w:val="00A90226"/>
    <w:rsid w:val="00A902BA"/>
    <w:rsid w:val="00A90596"/>
    <w:rsid w:val="00A90662"/>
    <w:rsid w:val="00A90BB9"/>
    <w:rsid w:val="00A90E22"/>
    <w:rsid w:val="00A91675"/>
    <w:rsid w:val="00A91760"/>
    <w:rsid w:val="00A91CCA"/>
    <w:rsid w:val="00A91EF1"/>
    <w:rsid w:val="00A92536"/>
    <w:rsid w:val="00A92782"/>
    <w:rsid w:val="00A932E7"/>
    <w:rsid w:val="00A9333B"/>
    <w:rsid w:val="00A93B09"/>
    <w:rsid w:val="00A948B7"/>
    <w:rsid w:val="00A9541E"/>
    <w:rsid w:val="00A95640"/>
    <w:rsid w:val="00A95F77"/>
    <w:rsid w:val="00A960EC"/>
    <w:rsid w:val="00A9618B"/>
    <w:rsid w:val="00A96713"/>
    <w:rsid w:val="00A96A47"/>
    <w:rsid w:val="00A96DC0"/>
    <w:rsid w:val="00A96F39"/>
    <w:rsid w:val="00A973A9"/>
    <w:rsid w:val="00A97E81"/>
    <w:rsid w:val="00A97FCB"/>
    <w:rsid w:val="00AA016F"/>
    <w:rsid w:val="00AA0663"/>
    <w:rsid w:val="00AA100E"/>
    <w:rsid w:val="00AA11CE"/>
    <w:rsid w:val="00AA124C"/>
    <w:rsid w:val="00AA1302"/>
    <w:rsid w:val="00AA1355"/>
    <w:rsid w:val="00AA16B3"/>
    <w:rsid w:val="00AA1CC4"/>
    <w:rsid w:val="00AA2063"/>
    <w:rsid w:val="00AA235F"/>
    <w:rsid w:val="00AA26B8"/>
    <w:rsid w:val="00AA3B2D"/>
    <w:rsid w:val="00AA3E67"/>
    <w:rsid w:val="00AA3EA4"/>
    <w:rsid w:val="00AA3FEC"/>
    <w:rsid w:val="00AA4768"/>
    <w:rsid w:val="00AA4C7C"/>
    <w:rsid w:val="00AA5220"/>
    <w:rsid w:val="00AA5CE5"/>
    <w:rsid w:val="00AA5F41"/>
    <w:rsid w:val="00AA6370"/>
    <w:rsid w:val="00AA6516"/>
    <w:rsid w:val="00AA6529"/>
    <w:rsid w:val="00AA673F"/>
    <w:rsid w:val="00AA6890"/>
    <w:rsid w:val="00AA6A92"/>
    <w:rsid w:val="00AA6C83"/>
    <w:rsid w:val="00AA718F"/>
    <w:rsid w:val="00AA741D"/>
    <w:rsid w:val="00AA7595"/>
    <w:rsid w:val="00AA7CC3"/>
    <w:rsid w:val="00AA7F46"/>
    <w:rsid w:val="00AB04DE"/>
    <w:rsid w:val="00AB059F"/>
    <w:rsid w:val="00AB08C0"/>
    <w:rsid w:val="00AB15AD"/>
    <w:rsid w:val="00AB185F"/>
    <w:rsid w:val="00AB287A"/>
    <w:rsid w:val="00AB3241"/>
    <w:rsid w:val="00AB3513"/>
    <w:rsid w:val="00AB3B6A"/>
    <w:rsid w:val="00AB3E82"/>
    <w:rsid w:val="00AB42B8"/>
    <w:rsid w:val="00AB445D"/>
    <w:rsid w:val="00AB46B3"/>
    <w:rsid w:val="00AB485E"/>
    <w:rsid w:val="00AB4A45"/>
    <w:rsid w:val="00AB4D17"/>
    <w:rsid w:val="00AB5122"/>
    <w:rsid w:val="00AB52EF"/>
    <w:rsid w:val="00AB5579"/>
    <w:rsid w:val="00AB56C0"/>
    <w:rsid w:val="00AB576E"/>
    <w:rsid w:val="00AB6143"/>
    <w:rsid w:val="00AB6160"/>
    <w:rsid w:val="00AB66CC"/>
    <w:rsid w:val="00AB67DC"/>
    <w:rsid w:val="00AB7107"/>
    <w:rsid w:val="00AB78DA"/>
    <w:rsid w:val="00AB7B59"/>
    <w:rsid w:val="00AB7B60"/>
    <w:rsid w:val="00AB7BB9"/>
    <w:rsid w:val="00AC02B4"/>
    <w:rsid w:val="00AC037D"/>
    <w:rsid w:val="00AC0B2E"/>
    <w:rsid w:val="00AC100E"/>
    <w:rsid w:val="00AC15EA"/>
    <w:rsid w:val="00AC2359"/>
    <w:rsid w:val="00AC2BA5"/>
    <w:rsid w:val="00AC3089"/>
    <w:rsid w:val="00AC356F"/>
    <w:rsid w:val="00AC39DA"/>
    <w:rsid w:val="00AC3D14"/>
    <w:rsid w:val="00AC49AE"/>
    <w:rsid w:val="00AC527A"/>
    <w:rsid w:val="00AC530A"/>
    <w:rsid w:val="00AC5455"/>
    <w:rsid w:val="00AC5B39"/>
    <w:rsid w:val="00AC5BEA"/>
    <w:rsid w:val="00AC61F3"/>
    <w:rsid w:val="00AC68DF"/>
    <w:rsid w:val="00AC7329"/>
    <w:rsid w:val="00AC7EDB"/>
    <w:rsid w:val="00AD0995"/>
    <w:rsid w:val="00AD0C44"/>
    <w:rsid w:val="00AD1814"/>
    <w:rsid w:val="00AD1F7F"/>
    <w:rsid w:val="00AD26CF"/>
    <w:rsid w:val="00AD272C"/>
    <w:rsid w:val="00AD2754"/>
    <w:rsid w:val="00AD2AA0"/>
    <w:rsid w:val="00AD3356"/>
    <w:rsid w:val="00AD3434"/>
    <w:rsid w:val="00AD343D"/>
    <w:rsid w:val="00AD366D"/>
    <w:rsid w:val="00AD429F"/>
    <w:rsid w:val="00AD44E8"/>
    <w:rsid w:val="00AD4CD1"/>
    <w:rsid w:val="00AD4DC7"/>
    <w:rsid w:val="00AD4E69"/>
    <w:rsid w:val="00AD4FB0"/>
    <w:rsid w:val="00AD542D"/>
    <w:rsid w:val="00AD5841"/>
    <w:rsid w:val="00AD605E"/>
    <w:rsid w:val="00AD6370"/>
    <w:rsid w:val="00AE082A"/>
    <w:rsid w:val="00AE0AFF"/>
    <w:rsid w:val="00AE0FA3"/>
    <w:rsid w:val="00AE2191"/>
    <w:rsid w:val="00AE22B5"/>
    <w:rsid w:val="00AE2F50"/>
    <w:rsid w:val="00AE355A"/>
    <w:rsid w:val="00AE3A6A"/>
    <w:rsid w:val="00AE4AFB"/>
    <w:rsid w:val="00AE5819"/>
    <w:rsid w:val="00AE5989"/>
    <w:rsid w:val="00AE61CD"/>
    <w:rsid w:val="00AE6D09"/>
    <w:rsid w:val="00AE6D0E"/>
    <w:rsid w:val="00AE7247"/>
    <w:rsid w:val="00AE727A"/>
    <w:rsid w:val="00AE7B52"/>
    <w:rsid w:val="00AE7FC6"/>
    <w:rsid w:val="00AF00B9"/>
    <w:rsid w:val="00AF0714"/>
    <w:rsid w:val="00AF08D7"/>
    <w:rsid w:val="00AF11F9"/>
    <w:rsid w:val="00AF193D"/>
    <w:rsid w:val="00AF1BD3"/>
    <w:rsid w:val="00AF1C8F"/>
    <w:rsid w:val="00AF1DF4"/>
    <w:rsid w:val="00AF2092"/>
    <w:rsid w:val="00AF20BB"/>
    <w:rsid w:val="00AF210A"/>
    <w:rsid w:val="00AF2154"/>
    <w:rsid w:val="00AF26B6"/>
    <w:rsid w:val="00AF29E5"/>
    <w:rsid w:val="00AF2D25"/>
    <w:rsid w:val="00AF2E80"/>
    <w:rsid w:val="00AF3352"/>
    <w:rsid w:val="00AF359E"/>
    <w:rsid w:val="00AF3905"/>
    <w:rsid w:val="00AF42B4"/>
    <w:rsid w:val="00AF45D8"/>
    <w:rsid w:val="00AF46EB"/>
    <w:rsid w:val="00AF46F6"/>
    <w:rsid w:val="00AF4869"/>
    <w:rsid w:val="00AF48F0"/>
    <w:rsid w:val="00AF4B9B"/>
    <w:rsid w:val="00AF5207"/>
    <w:rsid w:val="00AF5539"/>
    <w:rsid w:val="00AF5C17"/>
    <w:rsid w:val="00AF5F97"/>
    <w:rsid w:val="00AF637F"/>
    <w:rsid w:val="00AF66A5"/>
    <w:rsid w:val="00AF6DCD"/>
    <w:rsid w:val="00AF6E6C"/>
    <w:rsid w:val="00B003B7"/>
    <w:rsid w:val="00B005D4"/>
    <w:rsid w:val="00B00669"/>
    <w:rsid w:val="00B00974"/>
    <w:rsid w:val="00B00B72"/>
    <w:rsid w:val="00B00D57"/>
    <w:rsid w:val="00B00D5F"/>
    <w:rsid w:val="00B01448"/>
    <w:rsid w:val="00B01A12"/>
    <w:rsid w:val="00B020EF"/>
    <w:rsid w:val="00B02B63"/>
    <w:rsid w:val="00B02DC5"/>
    <w:rsid w:val="00B03007"/>
    <w:rsid w:val="00B034BB"/>
    <w:rsid w:val="00B03AF6"/>
    <w:rsid w:val="00B03F0B"/>
    <w:rsid w:val="00B048B1"/>
    <w:rsid w:val="00B04C15"/>
    <w:rsid w:val="00B0565D"/>
    <w:rsid w:val="00B05BFB"/>
    <w:rsid w:val="00B06087"/>
    <w:rsid w:val="00B0663F"/>
    <w:rsid w:val="00B066A0"/>
    <w:rsid w:val="00B066E4"/>
    <w:rsid w:val="00B070C8"/>
    <w:rsid w:val="00B07C03"/>
    <w:rsid w:val="00B10137"/>
    <w:rsid w:val="00B10428"/>
    <w:rsid w:val="00B10C03"/>
    <w:rsid w:val="00B1124D"/>
    <w:rsid w:val="00B1164A"/>
    <w:rsid w:val="00B1191B"/>
    <w:rsid w:val="00B125E5"/>
    <w:rsid w:val="00B1267E"/>
    <w:rsid w:val="00B12F41"/>
    <w:rsid w:val="00B13544"/>
    <w:rsid w:val="00B13862"/>
    <w:rsid w:val="00B13A5A"/>
    <w:rsid w:val="00B13ECC"/>
    <w:rsid w:val="00B140CD"/>
    <w:rsid w:val="00B14E47"/>
    <w:rsid w:val="00B155A3"/>
    <w:rsid w:val="00B15BEA"/>
    <w:rsid w:val="00B160D2"/>
    <w:rsid w:val="00B163FE"/>
    <w:rsid w:val="00B170C1"/>
    <w:rsid w:val="00B171D1"/>
    <w:rsid w:val="00B177BC"/>
    <w:rsid w:val="00B17889"/>
    <w:rsid w:val="00B17B56"/>
    <w:rsid w:val="00B203B6"/>
    <w:rsid w:val="00B20446"/>
    <w:rsid w:val="00B207B1"/>
    <w:rsid w:val="00B207B5"/>
    <w:rsid w:val="00B20AC4"/>
    <w:rsid w:val="00B21F1E"/>
    <w:rsid w:val="00B220BA"/>
    <w:rsid w:val="00B220F6"/>
    <w:rsid w:val="00B2259F"/>
    <w:rsid w:val="00B22D15"/>
    <w:rsid w:val="00B2334C"/>
    <w:rsid w:val="00B23EBF"/>
    <w:rsid w:val="00B24243"/>
    <w:rsid w:val="00B24372"/>
    <w:rsid w:val="00B243C0"/>
    <w:rsid w:val="00B253C8"/>
    <w:rsid w:val="00B25A37"/>
    <w:rsid w:val="00B26CFD"/>
    <w:rsid w:val="00B26EF5"/>
    <w:rsid w:val="00B27292"/>
    <w:rsid w:val="00B278BB"/>
    <w:rsid w:val="00B27E2E"/>
    <w:rsid w:val="00B305F4"/>
    <w:rsid w:val="00B30FEC"/>
    <w:rsid w:val="00B3128D"/>
    <w:rsid w:val="00B32229"/>
    <w:rsid w:val="00B32894"/>
    <w:rsid w:val="00B32A65"/>
    <w:rsid w:val="00B32F1D"/>
    <w:rsid w:val="00B33A00"/>
    <w:rsid w:val="00B34A08"/>
    <w:rsid w:val="00B35010"/>
    <w:rsid w:val="00B350A9"/>
    <w:rsid w:val="00B355E1"/>
    <w:rsid w:val="00B366E9"/>
    <w:rsid w:val="00B36A83"/>
    <w:rsid w:val="00B36C32"/>
    <w:rsid w:val="00B36CA1"/>
    <w:rsid w:val="00B374EA"/>
    <w:rsid w:val="00B3752C"/>
    <w:rsid w:val="00B37AAA"/>
    <w:rsid w:val="00B405F4"/>
    <w:rsid w:val="00B40D71"/>
    <w:rsid w:val="00B412E1"/>
    <w:rsid w:val="00B416D7"/>
    <w:rsid w:val="00B41C93"/>
    <w:rsid w:val="00B4244A"/>
    <w:rsid w:val="00B43520"/>
    <w:rsid w:val="00B4390B"/>
    <w:rsid w:val="00B43E40"/>
    <w:rsid w:val="00B44AE8"/>
    <w:rsid w:val="00B45583"/>
    <w:rsid w:val="00B456FB"/>
    <w:rsid w:val="00B45B1F"/>
    <w:rsid w:val="00B45BFA"/>
    <w:rsid w:val="00B45D72"/>
    <w:rsid w:val="00B468B6"/>
    <w:rsid w:val="00B46FAB"/>
    <w:rsid w:val="00B47111"/>
    <w:rsid w:val="00B5039E"/>
    <w:rsid w:val="00B51133"/>
    <w:rsid w:val="00B5148F"/>
    <w:rsid w:val="00B51553"/>
    <w:rsid w:val="00B516EE"/>
    <w:rsid w:val="00B51C2F"/>
    <w:rsid w:val="00B5370E"/>
    <w:rsid w:val="00B537F5"/>
    <w:rsid w:val="00B539F6"/>
    <w:rsid w:val="00B53E09"/>
    <w:rsid w:val="00B54678"/>
    <w:rsid w:val="00B550DD"/>
    <w:rsid w:val="00B55999"/>
    <w:rsid w:val="00B55AFB"/>
    <w:rsid w:val="00B567EF"/>
    <w:rsid w:val="00B56F04"/>
    <w:rsid w:val="00B57532"/>
    <w:rsid w:val="00B57977"/>
    <w:rsid w:val="00B57DAD"/>
    <w:rsid w:val="00B57E42"/>
    <w:rsid w:val="00B60087"/>
    <w:rsid w:val="00B6028C"/>
    <w:rsid w:val="00B6080E"/>
    <w:rsid w:val="00B60BBB"/>
    <w:rsid w:val="00B613C4"/>
    <w:rsid w:val="00B6181B"/>
    <w:rsid w:val="00B624F7"/>
    <w:rsid w:val="00B62EE1"/>
    <w:rsid w:val="00B632B4"/>
    <w:rsid w:val="00B633A2"/>
    <w:rsid w:val="00B6368D"/>
    <w:rsid w:val="00B63BCA"/>
    <w:rsid w:val="00B64563"/>
    <w:rsid w:val="00B651B0"/>
    <w:rsid w:val="00B65BAF"/>
    <w:rsid w:val="00B66356"/>
    <w:rsid w:val="00B66924"/>
    <w:rsid w:val="00B6699D"/>
    <w:rsid w:val="00B66F91"/>
    <w:rsid w:val="00B67093"/>
    <w:rsid w:val="00B674EC"/>
    <w:rsid w:val="00B703BB"/>
    <w:rsid w:val="00B70624"/>
    <w:rsid w:val="00B70662"/>
    <w:rsid w:val="00B70C02"/>
    <w:rsid w:val="00B71322"/>
    <w:rsid w:val="00B7161B"/>
    <w:rsid w:val="00B7187F"/>
    <w:rsid w:val="00B71A34"/>
    <w:rsid w:val="00B722AA"/>
    <w:rsid w:val="00B728C1"/>
    <w:rsid w:val="00B73199"/>
    <w:rsid w:val="00B74B68"/>
    <w:rsid w:val="00B74F77"/>
    <w:rsid w:val="00B74FB1"/>
    <w:rsid w:val="00B75199"/>
    <w:rsid w:val="00B758FC"/>
    <w:rsid w:val="00B75D0A"/>
    <w:rsid w:val="00B76036"/>
    <w:rsid w:val="00B7610C"/>
    <w:rsid w:val="00B7630A"/>
    <w:rsid w:val="00B76542"/>
    <w:rsid w:val="00B76598"/>
    <w:rsid w:val="00B76AAF"/>
    <w:rsid w:val="00B76B1F"/>
    <w:rsid w:val="00B76C64"/>
    <w:rsid w:val="00B773FB"/>
    <w:rsid w:val="00B776E1"/>
    <w:rsid w:val="00B77784"/>
    <w:rsid w:val="00B77AE4"/>
    <w:rsid w:val="00B77BF9"/>
    <w:rsid w:val="00B77D5E"/>
    <w:rsid w:val="00B77D83"/>
    <w:rsid w:val="00B8032B"/>
    <w:rsid w:val="00B805B5"/>
    <w:rsid w:val="00B8086B"/>
    <w:rsid w:val="00B80ACF"/>
    <w:rsid w:val="00B81046"/>
    <w:rsid w:val="00B814D5"/>
    <w:rsid w:val="00B820BF"/>
    <w:rsid w:val="00B820D8"/>
    <w:rsid w:val="00B8267E"/>
    <w:rsid w:val="00B82D49"/>
    <w:rsid w:val="00B832BD"/>
    <w:rsid w:val="00B83630"/>
    <w:rsid w:val="00B83944"/>
    <w:rsid w:val="00B83DFC"/>
    <w:rsid w:val="00B83F14"/>
    <w:rsid w:val="00B85114"/>
    <w:rsid w:val="00B8536D"/>
    <w:rsid w:val="00B85907"/>
    <w:rsid w:val="00B8623A"/>
    <w:rsid w:val="00B865D7"/>
    <w:rsid w:val="00B868C3"/>
    <w:rsid w:val="00B86A5A"/>
    <w:rsid w:val="00B86C41"/>
    <w:rsid w:val="00B87357"/>
    <w:rsid w:val="00B87416"/>
    <w:rsid w:val="00B87606"/>
    <w:rsid w:val="00B87BFF"/>
    <w:rsid w:val="00B87DA1"/>
    <w:rsid w:val="00B9000A"/>
    <w:rsid w:val="00B90865"/>
    <w:rsid w:val="00B911E4"/>
    <w:rsid w:val="00B919AF"/>
    <w:rsid w:val="00B91A7E"/>
    <w:rsid w:val="00B92C7C"/>
    <w:rsid w:val="00B92EBE"/>
    <w:rsid w:val="00B93B82"/>
    <w:rsid w:val="00B93E5C"/>
    <w:rsid w:val="00B93E7B"/>
    <w:rsid w:val="00B93EF3"/>
    <w:rsid w:val="00B9412B"/>
    <w:rsid w:val="00B94601"/>
    <w:rsid w:val="00B94B44"/>
    <w:rsid w:val="00B9502C"/>
    <w:rsid w:val="00B95504"/>
    <w:rsid w:val="00B9579D"/>
    <w:rsid w:val="00B96203"/>
    <w:rsid w:val="00B96218"/>
    <w:rsid w:val="00B963A5"/>
    <w:rsid w:val="00B963CB"/>
    <w:rsid w:val="00B964D6"/>
    <w:rsid w:val="00B967D1"/>
    <w:rsid w:val="00B977F7"/>
    <w:rsid w:val="00B979EF"/>
    <w:rsid w:val="00B97A48"/>
    <w:rsid w:val="00B97B41"/>
    <w:rsid w:val="00BA0186"/>
    <w:rsid w:val="00BA0378"/>
    <w:rsid w:val="00BA0496"/>
    <w:rsid w:val="00BA07DF"/>
    <w:rsid w:val="00BA08CA"/>
    <w:rsid w:val="00BA0A90"/>
    <w:rsid w:val="00BA0AFE"/>
    <w:rsid w:val="00BA0E3D"/>
    <w:rsid w:val="00BA1AF4"/>
    <w:rsid w:val="00BA21A0"/>
    <w:rsid w:val="00BA2CFD"/>
    <w:rsid w:val="00BA3332"/>
    <w:rsid w:val="00BA34B4"/>
    <w:rsid w:val="00BA3573"/>
    <w:rsid w:val="00BA4833"/>
    <w:rsid w:val="00BA5004"/>
    <w:rsid w:val="00BA5179"/>
    <w:rsid w:val="00BA552D"/>
    <w:rsid w:val="00BA61F2"/>
    <w:rsid w:val="00BA65D9"/>
    <w:rsid w:val="00BA7443"/>
    <w:rsid w:val="00BA768A"/>
    <w:rsid w:val="00BB02FB"/>
    <w:rsid w:val="00BB0B11"/>
    <w:rsid w:val="00BB13F1"/>
    <w:rsid w:val="00BB225F"/>
    <w:rsid w:val="00BB2626"/>
    <w:rsid w:val="00BB26F3"/>
    <w:rsid w:val="00BB2ACB"/>
    <w:rsid w:val="00BB2ADF"/>
    <w:rsid w:val="00BB2B9C"/>
    <w:rsid w:val="00BB2E3B"/>
    <w:rsid w:val="00BB2EAF"/>
    <w:rsid w:val="00BB3027"/>
    <w:rsid w:val="00BB360D"/>
    <w:rsid w:val="00BB37E9"/>
    <w:rsid w:val="00BB3A81"/>
    <w:rsid w:val="00BB3CEF"/>
    <w:rsid w:val="00BB40C9"/>
    <w:rsid w:val="00BB428E"/>
    <w:rsid w:val="00BB42A0"/>
    <w:rsid w:val="00BB447F"/>
    <w:rsid w:val="00BB4734"/>
    <w:rsid w:val="00BB4D3F"/>
    <w:rsid w:val="00BB4FD0"/>
    <w:rsid w:val="00BB54F8"/>
    <w:rsid w:val="00BB561B"/>
    <w:rsid w:val="00BB58A8"/>
    <w:rsid w:val="00BB61F3"/>
    <w:rsid w:val="00BB640A"/>
    <w:rsid w:val="00BB68F9"/>
    <w:rsid w:val="00BB7090"/>
    <w:rsid w:val="00BB71C0"/>
    <w:rsid w:val="00BB73A8"/>
    <w:rsid w:val="00BB76A9"/>
    <w:rsid w:val="00BB7C87"/>
    <w:rsid w:val="00BC01D0"/>
    <w:rsid w:val="00BC01DF"/>
    <w:rsid w:val="00BC03A4"/>
    <w:rsid w:val="00BC07E9"/>
    <w:rsid w:val="00BC093A"/>
    <w:rsid w:val="00BC0AC8"/>
    <w:rsid w:val="00BC11A8"/>
    <w:rsid w:val="00BC1C70"/>
    <w:rsid w:val="00BC1D99"/>
    <w:rsid w:val="00BC1ECC"/>
    <w:rsid w:val="00BC2397"/>
    <w:rsid w:val="00BC2B24"/>
    <w:rsid w:val="00BC339F"/>
    <w:rsid w:val="00BC342D"/>
    <w:rsid w:val="00BC343C"/>
    <w:rsid w:val="00BC3D30"/>
    <w:rsid w:val="00BC3FAE"/>
    <w:rsid w:val="00BC47B2"/>
    <w:rsid w:val="00BC487E"/>
    <w:rsid w:val="00BC5460"/>
    <w:rsid w:val="00BC585B"/>
    <w:rsid w:val="00BC58CF"/>
    <w:rsid w:val="00BC5A84"/>
    <w:rsid w:val="00BC5AB6"/>
    <w:rsid w:val="00BC5E8B"/>
    <w:rsid w:val="00BC61B2"/>
    <w:rsid w:val="00BC6708"/>
    <w:rsid w:val="00BC67E1"/>
    <w:rsid w:val="00BC69ED"/>
    <w:rsid w:val="00BC71E4"/>
    <w:rsid w:val="00BC76FD"/>
    <w:rsid w:val="00BC7D9E"/>
    <w:rsid w:val="00BD0648"/>
    <w:rsid w:val="00BD09D5"/>
    <w:rsid w:val="00BD09E6"/>
    <w:rsid w:val="00BD139E"/>
    <w:rsid w:val="00BD155B"/>
    <w:rsid w:val="00BD1897"/>
    <w:rsid w:val="00BD1CCB"/>
    <w:rsid w:val="00BD1D51"/>
    <w:rsid w:val="00BD2260"/>
    <w:rsid w:val="00BD28A7"/>
    <w:rsid w:val="00BD28CF"/>
    <w:rsid w:val="00BD2DB5"/>
    <w:rsid w:val="00BD306B"/>
    <w:rsid w:val="00BD311E"/>
    <w:rsid w:val="00BD3B3B"/>
    <w:rsid w:val="00BD3B9E"/>
    <w:rsid w:val="00BD3C97"/>
    <w:rsid w:val="00BD3D07"/>
    <w:rsid w:val="00BD419D"/>
    <w:rsid w:val="00BD4424"/>
    <w:rsid w:val="00BD4AAB"/>
    <w:rsid w:val="00BD4CF9"/>
    <w:rsid w:val="00BD4D67"/>
    <w:rsid w:val="00BD4FE3"/>
    <w:rsid w:val="00BD515C"/>
    <w:rsid w:val="00BD5581"/>
    <w:rsid w:val="00BD5B2C"/>
    <w:rsid w:val="00BD5DA2"/>
    <w:rsid w:val="00BD607C"/>
    <w:rsid w:val="00BD63BF"/>
    <w:rsid w:val="00BD65F0"/>
    <w:rsid w:val="00BD6D50"/>
    <w:rsid w:val="00BD720D"/>
    <w:rsid w:val="00BD74E0"/>
    <w:rsid w:val="00BD760C"/>
    <w:rsid w:val="00BD77D7"/>
    <w:rsid w:val="00BD79B7"/>
    <w:rsid w:val="00BE03E1"/>
    <w:rsid w:val="00BE07DD"/>
    <w:rsid w:val="00BE0EC1"/>
    <w:rsid w:val="00BE17B5"/>
    <w:rsid w:val="00BE1801"/>
    <w:rsid w:val="00BE215D"/>
    <w:rsid w:val="00BE247D"/>
    <w:rsid w:val="00BE2803"/>
    <w:rsid w:val="00BE2A22"/>
    <w:rsid w:val="00BE2F1E"/>
    <w:rsid w:val="00BE3017"/>
    <w:rsid w:val="00BE3717"/>
    <w:rsid w:val="00BE3A09"/>
    <w:rsid w:val="00BE4A30"/>
    <w:rsid w:val="00BE4A5A"/>
    <w:rsid w:val="00BE5450"/>
    <w:rsid w:val="00BE590E"/>
    <w:rsid w:val="00BE62FC"/>
    <w:rsid w:val="00BE65DA"/>
    <w:rsid w:val="00BE6ACF"/>
    <w:rsid w:val="00BE6ECE"/>
    <w:rsid w:val="00BE7377"/>
    <w:rsid w:val="00BE747D"/>
    <w:rsid w:val="00BE7720"/>
    <w:rsid w:val="00BE7981"/>
    <w:rsid w:val="00BE7B2C"/>
    <w:rsid w:val="00BE7D74"/>
    <w:rsid w:val="00BE7D98"/>
    <w:rsid w:val="00BF025E"/>
    <w:rsid w:val="00BF05B7"/>
    <w:rsid w:val="00BF08A2"/>
    <w:rsid w:val="00BF0A6F"/>
    <w:rsid w:val="00BF1171"/>
    <w:rsid w:val="00BF1284"/>
    <w:rsid w:val="00BF18B1"/>
    <w:rsid w:val="00BF1AB0"/>
    <w:rsid w:val="00BF1E80"/>
    <w:rsid w:val="00BF2640"/>
    <w:rsid w:val="00BF2932"/>
    <w:rsid w:val="00BF307C"/>
    <w:rsid w:val="00BF32DC"/>
    <w:rsid w:val="00BF3450"/>
    <w:rsid w:val="00BF348A"/>
    <w:rsid w:val="00BF3807"/>
    <w:rsid w:val="00BF3C30"/>
    <w:rsid w:val="00BF3EBB"/>
    <w:rsid w:val="00BF4009"/>
    <w:rsid w:val="00BF53C6"/>
    <w:rsid w:val="00BF6074"/>
    <w:rsid w:val="00BF61C5"/>
    <w:rsid w:val="00BF62D1"/>
    <w:rsid w:val="00BF64E1"/>
    <w:rsid w:val="00BF6A5F"/>
    <w:rsid w:val="00BF6AEC"/>
    <w:rsid w:val="00BF6F31"/>
    <w:rsid w:val="00BF6F42"/>
    <w:rsid w:val="00BF72C8"/>
    <w:rsid w:val="00BF7CBE"/>
    <w:rsid w:val="00C00A9B"/>
    <w:rsid w:val="00C00DB0"/>
    <w:rsid w:val="00C00E42"/>
    <w:rsid w:val="00C00F4B"/>
    <w:rsid w:val="00C01510"/>
    <w:rsid w:val="00C01707"/>
    <w:rsid w:val="00C0198C"/>
    <w:rsid w:val="00C01AA9"/>
    <w:rsid w:val="00C01BC3"/>
    <w:rsid w:val="00C02396"/>
    <w:rsid w:val="00C031EE"/>
    <w:rsid w:val="00C03484"/>
    <w:rsid w:val="00C034A3"/>
    <w:rsid w:val="00C03526"/>
    <w:rsid w:val="00C03FBD"/>
    <w:rsid w:val="00C04775"/>
    <w:rsid w:val="00C04AAD"/>
    <w:rsid w:val="00C04D89"/>
    <w:rsid w:val="00C04E2F"/>
    <w:rsid w:val="00C0532A"/>
    <w:rsid w:val="00C05ACF"/>
    <w:rsid w:val="00C05C0F"/>
    <w:rsid w:val="00C06048"/>
    <w:rsid w:val="00C0630F"/>
    <w:rsid w:val="00C065D1"/>
    <w:rsid w:val="00C0679E"/>
    <w:rsid w:val="00C06BB7"/>
    <w:rsid w:val="00C06C6E"/>
    <w:rsid w:val="00C07E24"/>
    <w:rsid w:val="00C1005A"/>
    <w:rsid w:val="00C10906"/>
    <w:rsid w:val="00C1094E"/>
    <w:rsid w:val="00C10AAB"/>
    <w:rsid w:val="00C10F46"/>
    <w:rsid w:val="00C10F81"/>
    <w:rsid w:val="00C11921"/>
    <w:rsid w:val="00C11A5F"/>
    <w:rsid w:val="00C11A8F"/>
    <w:rsid w:val="00C11BE5"/>
    <w:rsid w:val="00C11CB7"/>
    <w:rsid w:val="00C11DFA"/>
    <w:rsid w:val="00C12C0E"/>
    <w:rsid w:val="00C12FF3"/>
    <w:rsid w:val="00C13057"/>
    <w:rsid w:val="00C134A9"/>
    <w:rsid w:val="00C13891"/>
    <w:rsid w:val="00C13C7D"/>
    <w:rsid w:val="00C13F87"/>
    <w:rsid w:val="00C1442D"/>
    <w:rsid w:val="00C144CB"/>
    <w:rsid w:val="00C15044"/>
    <w:rsid w:val="00C152C3"/>
    <w:rsid w:val="00C153A2"/>
    <w:rsid w:val="00C1571D"/>
    <w:rsid w:val="00C15766"/>
    <w:rsid w:val="00C15DCC"/>
    <w:rsid w:val="00C1649A"/>
    <w:rsid w:val="00C1675B"/>
    <w:rsid w:val="00C16987"/>
    <w:rsid w:val="00C16BA5"/>
    <w:rsid w:val="00C16D84"/>
    <w:rsid w:val="00C16F6A"/>
    <w:rsid w:val="00C17043"/>
    <w:rsid w:val="00C17765"/>
    <w:rsid w:val="00C1780B"/>
    <w:rsid w:val="00C17DBA"/>
    <w:rsid w:val="00C17F92"/>
    <w:rsid w:val="00C20ADA"/>
    <w:rsid w:val="00C21101"/>
    <w:rsid w:val="00C21482"/>
    <w:rsid w:val="00C21BDD"/>
    <w:rsid w:val="00C21EDB"/>
    <w:rsid w:val="00C22039"/>
    <w:rsid w:val="00C22573"/>
    <w:rsid w:val="00C22632"/>
    <w:rsid w:val="00C22BC8"/>
    <w:rsid w:val="00C22FFA"/>
    <w:rsid w:val="00C234FC"/>
    <w:rsid w:val="00C23526"/>
    <w:rsid w:val="00C237BE"/>
    <w:rsid w:val="00C23C61"/>
    <w:rsid w:val="00C242BA"/>
    <w:rsid w:val="00C2435A"/>
    <w:rsid w:val="00C24851"/>
    <w:rsid w:val="00C25053"/>
    <w:rsid w:val="00C25295"/>
    <w:rsid w:val="00C25D43"/>
    <w:rsid w:val="00C25F29"/>
    <w:rsid w:val="00C276AF"/>
    <w:rsid w:val="00C276D1"/>
    <w:rsid w:val="00C27721"/>
    <w:rsid w:val="00C277D0"/>
    <w:rsid w:val="00C27D83"/>
    <w:rsid w:val="00C3041F"/>
    <w:rsid w:val="00C3051E"/>
    <w:rsid w:val="00C307CD"/>
    <w:rsid w:val="00C3092C"/>
    <w:rsid w:val="00C30B70"/>
    <w:rsid w:val="00C30D14"/>
    <w:rsid w:val="00C30DEE"/>
    <w:rsid w:val="00C32006"/>
    <w:rsid w:val="00C32949"/>
    <w:rsid w:val="00C32D44"/>
    <w:rsid w:val="00C3349E"/>
    <w:rsid w:val="00C3366D"/>
    <w:rsid w:val="00C33A89"/>
    <w:rsid w:val="00C33CE4"/>
    <w:rsid w:val="00C33D10"/>
    <w:rsid w:val="00C33D31"/>
    <w:rsid w:val="00C33DE8"/>
    <w:rsid w:val="00C3492E"/>
    <w:rsid w:val="00C34A38"/>
    <w:rsid w:val="00C34ED8"/>
    <w:rsid w:val="00C3599F"/>
    <w:rsid w:val="00C36303"/>
    <w:rsid w:val="00C3676E"/>
    <w:rsid w:val="00C37E00"/>
    <w:rsid w:val="00C37F90"/>
    <w:rsid w:val="00C37F9B"/>
    <w:rsid w:val="00C40659"/>
    <w:rsid w:val="00C40969"/>
    <w:rsid w:val="00C40D2B"/>
    <w:rsid w:val="00C40F0A"/>
    <w:rsid w:val="00C41299"/>
    <w:rsid w:val="00C4300B"/>
    <w:rsid w:val="00C430EA"/>
    <w:rsid w:val="00C4313F"/>
    <w:rsid w:val="00C436F2"/>
    <w:rsid w:val="00C43D0F"/>
    <w:rsid w:val="00C4444E"/>
    <w:rsid w:val="00C44842"/>
    <w:rsid w:val="00C448FC"/>
    <w:rsid w:val="00C44919"/>
    <w:rsid w:val="00C44AB4"/>
    <w:rsid w:val="00C45470"/>
    <w:rsid w:val="00C45886"/>
    <w:rsid w:val="00C45A02"/>
    <w:rsid w:val="00C45A09"/>
    <w:rsid w:val="00C45A52"/>
    <w:rsid w:val="00C4646D"/>
    <w:rsid w:val="00C4677C"/>
    <w:rsid w:val="00C46A77"/>
    <w:rsid w:val="00C46A98"/>
    <w:rsid w:val="00C47054"/>
    <w:rsid w:val="00C472DE"/>
    <w:rsid w:val="00C472E8"/>
    <w:rsid w:val="00C474B3"/>
    <w:rsid w:val="00C47B20"/>
    <w:rsid w:val="00C47D2C"/>
    <w:rsid w:val="00C47E13"/>
    <w:rsid w:val="00C5068F"/>
    <w:rsid w:val="00C5078F"/>
    <w:rsid w:val="00C507A5"/>
    <w:rsid w:val="00C5094A"/>
    <w:rsid w:val="00C50AC6"/>
    <w:rsid w:val="00C50B6E"/>
    <w:rsid w:val="00C51155"/>
    <w:rsid w:val="00C5167C"/>
    <w:rsid w:val="00C5265E"/>
    <w:rsid w:val="00C53309"/>
    <w:rsid w:val="00C5356E"/>
    <w:rsid w:val="00C53CB0"/>
    <w:rsid w:val="00C53DE2"/>
    <w:rsid w:val="00C5400F"/>
    <w:rsid w:val="00C5438F"/>
    <w:rsid w:val="00C546CC"/>
    <w:rsid w:val="00C54967"/>
    <w:rsid w:val="00C54E4B"/>
    <w:rsid w:val="00C54E8C"/>
    <w:rsid w:val="00C54F40"/>
    <w:rsid w:val="00C5539E"/>
    <w:rsid w:val="00C5578C"/>
    <w:rsid w:val="00C55B37"/>
    <w:rsid w:val="00C56864"/>
    <w:rsid w:val="00C568DD"/>
    <w:rsid w:val="00C576DC"/>
    <w:rsid w:val="00C57718"/>
    <w:rsid w:val="00C57777"/>
    <w:rsid w:val="00C600AA"/>
    <w:rsid w:val="00C602D8"/>
    <w:rsid w:val="00C6072A"/>
    <w:rsid w:val="00C60F38"/>
    <w:rsid w:val="00C6140A"/>
    <w:rsid w:val="00C616C4"/>
    <w:rsid w:val="00C61C51"/>
    <w:rsid w:val="00C61D52"/>
    <w:rsid w:val="00C61E2C"/>
    <w:rsid w:val="00C61E3C"/>
    <w:rsid w:val="00C61F88"/>
    <w:rsid w:val="00C624AB"/>
    <w:rsid w:val="00C624AF"/>
    <w:rsid w:val="00C6260C"/>
    <w:rsid w:val="00C628FE"/>
    <w:rsid w:val="00C62A0E"/>
    <w:rsid w:val="00C62E67"/>
    <w:rsid w:val="00C63527"/>
    <w:rsid w:val="00C63570"/>
    <w:rsid w:val="00C6413B"/>
    <w:rsid w:val="00C64955"/>
    <w:rsid w:val="00C64B0B"/>
    <w:rsid w:val="00C64C56"/>
    <w:rsid w:val="00C64F40"/>
    <w:rsid w:val="00C65691"/>
    <w:rsid w:val="00C65BBC"/>
    <w:rsid w:val="00C661F9"/>
    <w:rsid w:val="00C66F3A"/>
    <w:rsid w:val="00C676B2"/>
    <w:rsid w:val="00C67B07"/>
    <w:rsid w:val="00C67ED5"/>
    <w:rsid w:val="00C7037A"/>
    <w:rsid w:val="00C70598"/>
    <w:rsid w:val="00C7085B"/>
    <w:rsid w:val="00C71316"/>
    <w:rsid w:val="00C714B1"/>
    <w:rsid w:val="00C715B9"/>
    <w:rsid w:val="00C71733"/>
    <w:rsid w:val="00C71ED3"/>
    <w:rsid w:val="00C71F0C"/>
    <w:rsid w:val="00C72C49"/>
    <w:rsid w:val="00C72F6A"/>
    <w:rsid w:val="00C75CE2"/>
    <w:rsid w:val="00C76290"/>
    <w:rsid w:val="00C76296"/>
    <w:rsid w:val="00C763A3"/>
    <w:rsid w:val="00C773A6"/>
    <w:rsid w:val="00C802E4"/>
    <w:rsid w:val="00C803C5"/>
    <w:rsid w:val="00C81085"/>
    <w:rsid w:val="00C81F78"/>
    <w:rsid w:val="00C829D8"/>
    <w:rsid w:val="00C82AB6"/>
    <w:rsid w:val="00C82E55"/>
    <w:rsid w:val="00C83025"/>
    <w:rsid w:val="00C83030"/>
    <w:rsid w:val="00C831D4"/>
    <w:rsid w:val="00C83812"/>
    <w:rsid w:val="00C839D0"/>
    <w:rsid w:val="00C83DE2"/>
    <w:rsid w:val="00C84989"/>
    <w:rsid w:val="00C85817"/>
    <w:rsid w:val="00C86202"/>
    <w:rsid w:val="00C86E9A"/>
    <w:rsid w:val="00C87449"/>
    <w:rsid w:val="00C8745B"/>
    <w:rsid w:val="00C879A3"/>
    <w:rsid w:val="00C87DF9"/>
    <w:rsid w:val="00C9009A"/>
    <w:rsid w:val="00C90235"/>
    <w:rsid w:val="00C90893"/>
    <w:rsid w:val="00C90B99"/>
    <w:rsid w:val="00C91538"/>
    <w:rsid w:val="00C91656"/>
    <w:rsid w:val="00C9200C"/>
    <w:rsid w:val="00C92242"/>
    <w:rsid w:val="00C92F29"/>
    <w:rsid w:val="00C93DB4"/>
    <w:rsid w:val="00C93F18"/>
    <w:rsid w:val="00C9471C"/>
    <w:rsid w:val="00C950DC"/>
    <w:rsid w:val="00C95B56"/>
    <w:rsid w:val="00C96096"/>
    <w:rsid w:val="00C966C9"/>
    <w:rsid w:val="00C968A7"/>
    <w:rsid w:val="00C96A25"/>
    <w:rsid w:val="00C96B33"/>
    <w:rsid w:val="00C9763C"/>
    <w:rsid w:val="00C97B05"/>
    <w:rsid w:val="00C97EF8"/>
    <w:rsid w:val="00CA0975"/>
    <w:rsid w:val="00CA1503"/>
    <w:rsid w:val="00CA1D94"/>
    <w:rsid w:val="00CA1E3B"/>
    <w:rsid w:val="00CA220F"/>
    <w:rsid w:val="00CA2218"/>
    <w:rsid w:val="00CA2849"/>
    <w:rsid w:val="00CA2D3A"/>
    <w:rsid w:val="00CA2DE7"/>
    <w:rsid w:val="00CA2FFF"/>
    <w:rsid w:val="00CA3223"/>
    <w:rsid w:val="00CA3634"/>
    <w:rsid w:val="00CA3BDC"/>
    <w:rsid w:val="00CA3F04"/>
    <w:rsid w:val="00CA436B"/>
    <w:rsid w:val="00CA4593"/>
    <w:rsid w:val="00CA488C"/>
    <w:rsid w:val="00CA4A46"/>
    <w:rsid w:val="00CA4F8E"/>
    <w:rsid w:val="00CA54CA"/>
    <w:rsid w:val="00CA59C9"/>
    <w:rsid w:val="00CA625D"/>
    <w:rsid w:val="00CA63B3"/>
    <w:rsid w:val="00CA64D8"/>
    <w:rsid w:val="00CA6913"/>
    <w:rsid w:val="00CA6B2C"/>
    <w:rsid w:val="00CA6E2D"/>
    <w:rsid w:val="00CA794E"/>
    <w:rsid w:val="00CA7AC4"/>
    <w:rsid w:val="00CA7E1E"/>
    <w:rsid w:val="00CB0C84"/>
    <w:rsid w:val="00CB10D7"/>
    <w:rsid w:val="00CB1A75"/>
    <w:rsid w:val="00CB20A1"/>
    <w:rsid w:val="00CB259B"/>
    <w:rsid w:val="00CB2A2C"/>
    <w:rsid w:val="00CB2F5C"/>
    <w:rsid w:val="00CB3268"/>
    <w:rsid w:val="00CB33B8"/>
    <w:rsid w:val="00CB3B9B"/>
    <w:rsid w:val="00CB440E"/>
    <w:rsid w:val="00CB4596"/>
    <w:rsid w:val="00CB4941"/>
    <w:rsid w:val="00CB53F4"/>
    <w:rsid w:val="00CB5B30"/>
    <w:rsid w:val="00CB5D0D"/>
    <w:rsid w:val="00CB5D41"/>
    <w:rsid w:val="00CB6272"/>
    <w:rsid w:val="00CB7B85"/>
    <w:rsid w:val="00CC0685"/>
    <w:rsid w:val="00CC0D2F"/>
    <w:rsid w:val="00CC1014"/>
    <w:rsid w:val="00CC10C3"/>
    <w:rsid w:val="00CC1628"/>
    <w:rsid w:val="00CC19FF"/>
    <w:rsid w:val="00CC1BB0"/>
    <w:rsid w:val="00CC1F47"/>
    <w:rsid w:val="00CC203F"/>
    <w:rsid w:val="00CC25F8"/>
    <w:rsid w:val="00CC26C2"/>
    <w:rsid w:val="00CC273E"/>
    <w:rsid w:val="00CC2E0F"/>
    <w:rsid w:val="00CC2ED8"/>
    <w:rsid w:val="00CC310B"/>
    <w:rsid w:val="00CC3337"/>
    <w:rsid w:val="00CC3364"/>
    <w:rsid w:val="00CC33DC"/>
    <w:rsid w:val="00CC3A26"/>
    <w:rsid w:val="00CC4353"/>
    <w:rsid w:val="00CC4523"/>
    <w:rsid w:val="00CC468B"/>
    <w:rsid w:val="00CC5105"/>
    <w:rsid w:val="00CC57FB"/>
    <w:rsid w:val="00CC5B8C"/>
    <w:rsid w:val="00CC618A"/>
    <w:rsid w:val="00CC6681"/>
    <w:rsid w:val="00CC68B6"/>
    <w:rsid w:val="00CC6AC7"/>
    <w:rsid w:val="00CC7B8D"/>
    <w:rsid w:val="00CC7EAE"/>
    <w:rsid w:val="00CD0569"/>
    <w:rsid w:val="00CD05C2"/>
    <w:rsid w:val="00CD0B3D"/>
    <w:rsid w:val="00CD0CD2"/>
    <w:rsid w:val="00CD16ED"/>
    <w:rsid w:val="00CD1843"/>
    <w:rsid w:val="00CD197B"/>
    <w:rsid w:val="00CD1A35"/>
    <w:rsid w:val="00CD1D43"/>
    <w:rsid w:val="00CD1EF7"/>
    <w:rsid w:val="00CD213B"/>
    <w:rsid w:val="00CD2935"/>
    <w:rsid w:val="00CD31BF"/>
    <w:rsid w:val="00CD472A"/>
    <w:rsid w:val="00CD49B9"/>
    <w:rsid w:val="00CD4ED1"/>
    <w:rsid w:val="00CD5250"/>
    <w:rsid w:val="00CD5B70"/>
    <w:rsid w:val="00CD6D16"/>
    <w:rsid w:val="00CD7841"/>
    <w:rsid w:val="00CD7895"/>
    <w:rsid w:val="00CD7AB4"/>
    <w:rsid w:val="00CD7DAB"/>
    <w:rsid w:val="00CE0005"/>
    <w:rsid w:val="00CE0C63"/>
    <w:rsid w:val="00CE0D49"/>
    <w:rsid w:val="00CE1273"/>
    <w:rsid w:val="00CE2025"/>
    <w:rsid w:val="00CE216C"/>
    <w:rsid w:val="00CE234A"/>
    <w:rsid w:val="00CE28DA"/>
    <w:rsid w:val="00CE2C3F"/>
    <w:rsid w:val="00CE3AD1"/>
    <w:rsid w:val="00CE4940"/>
    <w:rsid w:val="00CE49E9"/>
    <w:rsid w:val="00CE4F7E"/>
    <w:rsid w:val="00CE50EA"/>
    <w:rsid w:val="00CE537C"/>
    <w:rsid w:val="00CE5C34"/>
    <w:rsid w:val="00CE6096"/>
    <w:rsid w:val="00CE60B9"/>
    <w:rsid w:val="00CE610D"/>
    <w:rsid w:val="00CE63F3"/>
    <w:rsid w:val="00CE6631"/>
    <w:rsid w:val="00CE689F"/>
    <w:rsid w:val="00CE698A"/>
    <w:rsid w:val="00CE6BC1"/>
    <w:rsid w:val="00CE6EE5"/>
    <w:rsid w:val="00CE73A0"/>
    <w:rsid w:val="00CF04D0"/>
    <w:rsid w:val="00CF0B12"/>
    <w:rsid w:val="00CF0B50"/>
    <w:rsid w:val="00CF114C"/>
    <w:rsid w:val="00CF1B9C"/>
    <w:rsid w:val="00CF2880"/>
    <w:rsid w:val="00CF2A8E"/>
    <w:rsid w:val="00CF2C18"/>
    <w:rsid w:val="00CF2D39"/>
    <w:rsid w:val="00CF2DEE"/>
    <w:rsid w:val="00CF30C3"/>
    <w:rsid w:val="00CF3676"/>
    <w:rsid w:val="00CF3F3E"/>
    <w:rsid w:val="00CF4434"/>
    <w:rsid w:val="00CF5407"/>
    <w:rsid w:val="00CF5430"/>
    <w:rsid w:val="00CF5CCD"/>
    <w:rsid w:val="00CF5FCA"/>
    <w:rsid w:val="00CF62BD"/>
    <w:rsid w:val="00CF6403"/>
    <w:rsid w:val="00CF68D5"/>
    <w:rsid w:val="00CF6AED"/>
    <w:rsid w:val="00CF72E5"/>
    <w:rsid w:val="00CF779B"/>
    <w:rsid w:val="00CF7967"/>
    <w:rsid w:val="00D000D7"/>
    <w:rsid w:val="00D0020F"/>
    <w:rsid w:val="00D005BE"/>
    <w:rsid w:val="00D008F5"/>
    <w:rsid w:val="00D00AF9"/>
    <w:rsid w:val="00D01024"/>
    <w:rsid w:val="00D01E6E"/>
    <w:rsid w:val="00D021E1"/>
    <w:rsid w:val="00D02270"/>
    <w:rsid w:val="00D02490"/>
    <w:rsid w:val="00D024AE"/>
    <w:rsid w:val="00D025D0"/>
    <w:rsid w:val="00D029D4"/>
    <w:rsid w:val="00D02FBA"/>
    <w:rsid w:val="00D033DD"/>
    <w:rsid w:val="00D0380F"/>
    <w:rsid w:val="00D03983"/>
    <w:rsid w:val="00D03DFB"/>
    <w:rsid w:val="00D03E19"/>
    <w:rsid w:val="00D03E9D"/>
    <w:rsid w:val="00D03F70"/>
    <w:rsid w:val="00D040DB"/>
    <w:rsid w:val="00D05423"/>
    <w:rsid w:val="00D067A3"/>
    <w:rsid w:val="00D067B5"/>
    <w:rsid w:val="00D06A7C"/>
    <w:rsid w:val="00D0712C"/>
    <w:rsid w:val="00D0720B"/>
    <w:rsid w:val="00D07FB6"/>
    <w:rsid w:val="00D10244"/>
    <w:rsid w:val="00D10268"/>
    <w:rsid w:val="00D10737"/>
    <w:rsid w:val="00D129AA"/>
    <w:rsid w:val="00D12B4D"/>
    <w:rsid w:val="00D12DE9"/>
    <w:rsid w:val="00D13AAD"/>
    <w:rsid w:val="00D13F17"/>
    <w:rsid w:val="00D14047"/>
    <w:rsid w:val="00D140AE"/>
    <w:rsid w:val="00D14910"/>
    <w:rsid w:val="00D14B1D"/>
    <w:rsid w:val="00D14CA8"/>
    <w:rsid w:val="00D1576E"/>
    <w:rsid w:val="00D15830"/>
    <w:rsid w:val="00D15AD9"/>
    <w:rsid w:val="00D15DB9"/>
    <w:rsid w:val="00D15F79"/>
    <w:rsid w:val="00D163E4"/>
    <w:rsid w:val="00D16953"/>
    <w:rsid w:val="00D16A4F"/>
    <w:rsid w:val="00D16A96"/>
    <w:rsid w:val="00D16ECA"/>
    <w:rsid w:val="00D1714D"/>
    <w:rsid w:val="00D1775E"/>
    <w:rsid w:val="00D178A5"/>
    <w:rsid w:val="00D17FCC"/>
    <w:rsid w:val="00D2009B"/>
    <w:rsid w:val="00D2052B"/>
    <w:rsid w:val="00D205DD"/>
    <w:rsid w:val="00D20A59"/>
    <w:rsid w:val="00D213F7"/>
    <w:rsid w:val="00D21767"/>
    <w:rsid w:val="00D219D6"/>
    <w:rsid w:val="00D21BF3"/>
    <w:rsid w:val="00D220D1"/>
    <w:rsid w:val="00D231DA"/>
    <w:rsid w:val="00D23593"/>
    <w:rsid w:val="00D23D70"/>
    <w:rsid w:val="00D244D1"/>
    <w:rsid w:val="00D245F0"/>
    <w:rsid w:val="00D25376"/>
    <w:rsid w:val="00D2559F"/>
    <w:rsid w:val="00D25679"/>
    <w:rsid w:val="00D25AF6"/>
    <w:rsid w:val="00D25B08"/>
    <w:rsid w:val="00D25E59"/>
    <w:rsid w:val="00D25E6B"/>
    <w:rsid w:val="00D2602E"/>
    <w:rsid w:val="00D2652A"/>
    <w:rsid w:val="00D267A9"/>
    <w:rsid w:val="00D267BB"/>
    <w:rsid w:val="00D267C5"/>
    <w:rsid w:val="00D27263"/>
    <w:rsid w:val="00D2756A"/>
    <w:rsid w:val="00D27671"/>
    <w:rsid w:val="00D27958"/>
    <w:rsid w:val="00D27B03"/>
    <w:rsid w:val="00D27EF3"/>
    <w:rsid w:val="00D27EF6"/>
    <w:rsid w:val="00D27FD3"/>
    <w:rsid w:val="00D30367"/>
    <w:rsid w:val="00D3042A"/>
    <w:rsid w:val="00D305BD"/>
    <w:rsid w:val="00D3098A"/>
    <w:rsid w:val="00D309AC"/>
    <w:rsid w:val="00D317DD"/>
    <w:rsid w:val="00D32DF5"/>
    <w:rsid w:val="00D33731"/>
    <w:rsid w:val="00D33B1E"/>
    <w:rsid w:val="00D33CFD"/>
    <w:rsid w:val="00D33EDB"/>
    <w:rsid w:val="00D33FC8"/>
    <w:rsid w:val="00D3584C"/>
    <w:rsid w:val="00D35BBD"/>
    <w:rsid w:val="00D36412"/>
    <w:rsid w:val="00D366FE"/>
    <w:rsid w:val="00D3711A"/>
    <w:rsid w:val="00D37F28"/>
    <w:rsid w:val="00D402FF"/>
    <w:rsid w:val="00D40522"/>
    <w:rsid w:val="00D40924"/>
    <w:rsid w:val="00D40A15"/>
    <w:rsid w:val="00D40B84"/>
    <w:rsid w:val="00D40F9D"/>
    <w:rsid w:val="00D4188A"/>
    <w:rsid w:val="00D41A59"/>
    <w:rsid w:val="00D42063"/>
    <w:rsid w:val="00D435CD"/>
    <w:rsid w:val="00D43645"/>
    <w:rsid w:val="00D439A9"/>
    <w:rsid w:val="00D43CB5"/>
    <w:rsid w:val="00D43F9D"/>
    <w:rsid w:val="00D44736"/>
    <w:rsid w:val="00D44964"/>
    <w:rsid w:val="00D449E6"/>
    <w:rsid w:val="00D44C57"/>
    <w:rsid w:val="00D44E5E"/>
    <w:rsid w:val="00D455E7"/>
    <w:rsid w:val="00D45F0F"/>
    <w:rsid w:val="00D46645"/>
    <w:rsid w:val="00D466F0"/>
    <w:rsid w:val="00D46C1E"/>
    <w:rsid w:val="00D470C4"/>
    <w:rsid w:val="00D4728D"/>
    <w:rsid w:val="00D47302"/>
    <w:rsid w:val="00D5039E"/>
    <w:rsid w:val="00D503BF"/>
    <w:rsid w:val="00D50500"/>
    <w:rsid w:val="00D5125A"/>
    <w:rsid w:val="00D51B16"/>
    <w:rsid w:val="00D528AA"/>
    <w:rsid w:val="00D5329A"/>
    <w:rsid w:val="00D53733"/>
    <w:rsid w:val="00D53B19"/>
    <w:rsid w:val="00D54405"/>
    <w:rsid w:val="00D54665"/>
    <w:rsid w:val="00D54C36"/>
    <w:rsid w:val="00D55362"/>
    <w:rsid w:val="00D55395"/>
    <w:rsid w:val="00D554F8"/>
    <w:rsid w:val="00D55525"/>
    <w:rsid w:val="00D55570"/>
    <w:rsid w:val="00D55B62"/>
    <w:rsid w:val="00D55F77"/>
    <w:rsid w:val="00D56171"/>
    <w:rsid w:val="00D56AFF"/>
    <w:rsid w:val="00D56DF5"/>
    <w:rsid w:val="00D56E39"/>
    <w:rsid w:val="00D571C7"/>
    <w:rsid w:val="00D573C8"/>
    <w:rsid w:val="00D573E6"/>
    <w:rsid w:val="00D578E1"/>
    <w:rsid w:val="00D579D1"/>
    <w:rsid w:val="00D57B4F"/>
    <w:rsid w:val="00D6059A"/>
    <w:rsid w:val="00D60809"/>
    <w:rsid w:val="00D60984"/>
    <w:rsid w:val="00D60F5C"/>
    <w:rsid w:val="00D60FBA"/>
    <w:rsid w:val="00D612C0"/>
    <w:rsid w:val="00D61508"/>
    <w:rsid w:val="00D62359"/>
    <w:rsid w:val="00D6293C"/>
    <w:rsid w:val="00D62A5F"/>
    <w:rsid w:val="00D6338E"/>
    <w:rsid w:val="00D63475"/>
    <w:rsid w:val="00D636DF"/>
    <w:rsid w:val="00D6380F"/>
    <w:rsid w:val="00D63860"/>
    <w:rsid w:val="00D638CE"/>
    <w:rsid w:val="00D6402E"/>
    <w:rsid w:val="00D64DEF"/>
    <w:rsid w:val="00D64DF0"/>
    <w:rsid w:val="00D65825"/>
    <w:rsid w:val="00D660E5"/>
    <w:rsid w:val="00D66400"/>
    <w:rsid w:val="00D666D2"/>
    <w:rsid w:val="00D669E0"/>
    <w:rsid w:val="00D6705D"/>
    <w:rsid w:val="00D671A1"/>
    <w:rsid w:val="00D67399"/>
    <w:rsid w:val="00D70234"/>
    <w:rsid w:val="00D70CEC"/>
    <w:rsid w:val="00D717D9"/>
    <w:rsid w:val="00D7283E"/>
    <w:rsid w:val="00D72C53"/>
    <w:rsid w:val="00D73867"/>
    <w:rsid w:val="00D74145"/>
    <w:rsid w:val="00D742CF"/>
    <w:rsid w:val="00D74411"/>
    <w:rsid w:val="00D7454F"/>
    <w:rsid w:val="00D74ACB"/>
    <w:rsid w:val="00D7526E"/>
    <w:rsid w:val="00D761FE"/>
    <w:rsid w:val="00D766FE"/>
    <w:rsid w:val="00D767B8"/>
    <w:rsid w:val="00D76925"/>
    <w:rsid w:val="00D76938"/>
    <w:rsid w:val="00D76ECA"/>
    <w:rsid w:val="00D77065"/>
    <w:rsid w:val="00D804FF"/>
    <w:rsid w:val="00D80875"/>
    <w:rsid w:val="00D8159C"/>
    <w:rsid w:val="00D82237"/>
    <w:rsid w:val="00D82B35"/>
    <w:rsid w:val="00D82D82"/>
    <w:rsid w:val="00D84D73"/>
    <w:rsid w:val="00D86075"/>
    <w:rsid w:val="00D860DD"/>
    <w:rsid w:val="00D86B48"/>
    <w:rsid w:val="00D86ED4"/>
    <w:rsid w:val="00D87333"/>
    <w:rsid w:val="00D87E73"/>
    <w:rsid w:val="00D90260"/>
    <w:rsid w:val="00D9174C"/>
    <w:rsid w:val="00D9243A"/>
    <w:rsid w:val="00D92AA3"/>
    <w:rsid w:val="00D92B20"/>
    <w:rsid w:val="00D9347C"/>
    <w:rsid w:val="00D936F7"/>
    <w:rsid w:val="00D93ADA"/>
    <w:rsid w:val="00D93BDF"/>
    <w:rsid w:val="00D9543B"/>
    <w:rsid w:val="00D95779"/>
    <w:rsid w:val="00D96DD8"/>
    <w:rsid w:val="00D96F06"/>
    <w:rsid w:val="00D97AA5"/>
    <w:rsid w:val="00DA03DA"/>
    <w:rsid w:val="00DA04E3"/>
    <w:rsid w:val="00DA0D69"/>
    <w:rsid w:val="00DA0FD0"/>
    <w:rsid w:val="00DA10CA"/>
    <w:rsid w:val="00DA1706"/>
    <w:rsid w:val="00DA1C3F"/>
    <w:rsid w:val="00DA2344"/>
    <w:rsid w:val="00DA2DB6"/>
    <w:rsid w:val="00DA339A"/>
    <w:rsid w:val="00DA3F0C"/>
    <w:rsid w:val="00DA40BC"/>
    <w:rsid w:val="00DA43BA"/>
    <w:rsid w:val="00DA536B"/>
    <w:rsid w:val="00DA5633"/>
    <w:rsid w:val="00DA5B06"/>
    <w:rsid w:val="00DA61EF"/>
    <w:rsid w:val="00DA67A3"/>
    <w:rsid w:val="00DA6867"/>
    <w:rsid w:val="00DA6C0D"/>
    <w:rsid w:val="00DA6C2F"/>
    <w:rsid w:val="00DA6C9D"/>
    <w:rsid w:val="00DA7231"/>
    <w:rsid w:val="00DA729F"/>
    <w:rsid w:val="00DB08FE"/>
    <w:rsid w:val="00DB0BD0"/>
    <w:rsid w:val="00DB0C23"/>
    <w:rsid w:val="00DB0D3D"/>
    <w:rsid w:val="00DB1164"/>
    <w:rsid w:val="00DB13C6"/>
    <w:rsid w:val="00DB2952"/>
    <w:rsid w:val="00DB2EB3"/>
    <w:rsid w:val="00DB3730"/>
    <w:rsid w:val="00DB3C86"/>
    <w:rsid w:val="00DB411E"/>
    <w:rsid w:val="00DB414E"/>
    <w:rsid w:val="00DB4291"/>
    <w:rsid w:val="00DB435A"/>
    <w:rsid w:val="00DB4C7B"/>
    <w:rsid w:val="00DB548B"/>
    <w:rsid w:val="00DB6E38"/>
    <w:rsid w:val="00DB6E9C"/>
    <w:rsid w:val="00DB7A29"/>
    <w:rsid w:val="00DB7FDD"/>
    <w:rsid w:val="00DC085A"/>
    <w:rsid w:val="00DC0B01"/>
    <w:rsid w:val="00DC0C88"/>
    <w:rsid w:val="00DC102D"/>
    <w:rsid w:val="00DC1420"/>
    <w:rsid w:val="00DC1A09"/>
    <w:rsid w:val="00DC1C2C"/>
    <w:rsid w:val="00DC21B7"/>
    <w:rsid w:val="00DC27CA"/>
    <w:rsid w:val="00DC31E1"/>
    <w:rsid w:val="00DC355D"/>
    <w:rsid w:val="00DC3720"/>
    <w:rsid w:val="00DC3756"/>
    <w:rsid w:val="00DC3856"/>
    <w:rsid w:val="00DC3F7E"/>
    <w:rsid w:val="00DC4137"/>
    <w:rsid w:val="00DC41E3"/>
    <w:rsid w:val="00DC4307"/>
    <w:rsid w:val="00DC45AE"/>
    <w:rsid w:val="00DC4715"/>
    <w:rsid w:val="00DC4EA5"/>
    <w:rsid w:val="00DC4EEE"/>
    <w:rsid w:val="00DC50D4"/>
    <w:rsid w:val="00DC57D2"/>
    <w:rsid w:val="00DC60F2"/>
    <w:rsid w:val="00DC6191"/>
    <w:rsid w:val="00DC6328"/>
    <w:rsid w:val="00DC6DA8"/>
    <w:rsid w:val="00DC6E10"/>
    <w:rsid w:val="00DC6F89"/>
    <w:rsid w:val="00DC7225"/>
    <w:rsid w:val="00DC726F"/>
    <w:rsid w:val="00DC7B37"/>
    <w:rsid w:val="00DD00FF"/>
    <w:rsid w:val="00DD0293"/>
    <w:rsid w:val="00DD0691"/>
    <w:rsid w:val="00DD105B"/>
    <w:rsid w:val="00DD1A40"/>
    <w:rsid w:val="00DD2493"/>
    <w:rsid w:val="00DD29CD"/>
    <w:rsid w:val="00DD2BC1"/>
    <w:rsid w:val="00DD3397"/>
    <w:rsid w:val="00DD3A85"/>
    <w:rsid w:val="00DD3C0D"/>
    <w:rsid w:val="00DD3F8A"/>
    <w:rsid w:val="00DD406E"/>
    <w:rsid w:val="00DD4498"/>
    <w:rsid w:val="00DD45B1"/>
    <w:rsid w:val="00DD47D4"/>
    <w:rsid w:val="00DD5222"/>
    <w:rsid w:val="00DD56B1"/>
    <w:rsid w:val="00DD5BF0"/>
    <w:rsid w:val="00DD5E89"/>
    <w:rsid w:val="00DD63EB"/>
    <w:rsid w:val="00DD66EA"/>
    <w:rsid w:val="00DD6B97"/>
    <w:rsid w:val="00DD7251"/>
    <w:rsid w:val="00DD7383"/>
    <w:rsid w:val="00DD740A"/>
    <w:rsid w:val="00DD748E"/>
    <w:rsid w:val="00DD7641"/>
    <w:rsid w:val="00DD794C"/>
    <w:rsid w:val="00DD7EB0"/>
    <w:rsid w:val="00DD7EEC"/>
    <w:rsid w:val="00DE0363"/>
    <w:rsid w:val="00DE074B"/>
    <w:rsid w:val="00DE0A80"/>
    <w:rsid w:val="00DE0E70"/>
    <w:rsid w:val="00DE1D5A"/>
    <w:rsid w:val="00DE20F4"/>
    <w:rsid w:val="00DE23DF"/>
    <w:rsid w:val="00DE2629"/>
    <w:rsid w:val="00DE2860"/>
    <w:rsid w:val="00DE28E9"/>
    <w:rsid w:val="00DE2D74"/>
    <w:rsid w:val="00DE363F"/>
    <w:rsid w:val="00DE3773"/>
    <w:rsid w:val="00DE3B43"/>
    <w:rsid w:val="00DE3BE7"/>
    <w:rsid w:val="00DE44FC"/>
    <w:rsid w:val="00DE4739"/>
    <w:rsid w:val="00DE4BF1"/>
    <w:rsid w:val="00DE5198"/>
    <w:rsid w:val="00DE52C2"/>
    <w:rsid w:val="00DE5813"/>
    <w:rsid w:val="00DE5B5C"/>
    <w:rsid w:val="00DE6697"/>
    <w:rsid w:val="00DE681E"/>
    <w:rsid w:val="00DE6B44"/>
    <w:rsid w:val="00DE6C4D"/>
    <w:rsid w:val="00DE6D15"/>
    <w:rsid w:val="00DE6E8B"/>
    <w:rsid w:val="00DE78DB"/>
    <w:rsid w:val="00DE7DAC"/>
    <w:rsid w:val="00DE7E41"/>
    <w:rsid w:val="00DF02D0"/>
    <w:rsid w:val="00DF08FC"/>
    <w:rsid w:val="00DF0D09"/>
    <w:rsid w:val="00DF0F75"/>
    <w:rsid w:val="00DF1FAC"/>
    <w:rsid w:val="00DF255D"/>
    <w:rsid w:val="00DF28D0"/>
    <w:rsid w:val="00DF2B44"/>
    <w:rsid w:val="00DF3141"/>
    <w:rsid w:val="00DF3BF9"/>
    <w:rsid w:val="00DF4B6C"/>
    <w:rsid w:val="00DF5669"/>
    <w:rsid w:val="00DF5935"/>
    <w:rsid w:val="00DF5AA0"/>
    <w:rsid w:val="00DF5E92"/>
    <w:rsid w:val="00DF6D68"/>
    <w:rsid w:val="00DF6FE3"/>
    <w:rsid w:val="00DF72B4"/>
    <w:rsid w:val="00DF759D"/>
    <w:rsid w:val="00DF7658"/>
    <w:rsid w:val="00DF777A"/>
    <w:rsid w:val="00DF7998"/>
    <w:rsid w:val="00E008E3"/>
    <w:rsid w:val="00E00D26"/>
    <w:rsid w:val="00E013BE"/>
    <w:rsid w:val="00E01C1F"/>
    <w:rsid w:val="00E01E0E"/>
    <w:rsid w:val="00E023FE"/>
    <w:rsid w:val="00E02B4F"/>
    <w:rsid w:val="00E03112"/>
    <w:rsid w:val="00E03BF6"/>
    <w:rsid w:val="00E042CD"/>
    <w:rsid w:val="00E0479C"/>
    <w:rsid w:val="00E047CF"/>
    <w:rsid w:val="00E04C7F"/>
    <w:rsid w:val="00E04F4A"/>
    <w:rsid w:val="00E056A5"/>
    <w:rsid w:val="00E0570C"/>
    <w:rsid w:val="00E06162"/>
    <w:rsid w:val="00E07125"/>
    <w:rsid w:val="00E072EA"/>
    <w:rsid w:val="00E07554"/>
    <w:rsid w:val="00E077F7"/>
    <w:rsid w:val="00E07EA2"/>
    <w:rsid w:val="00E103AA"/>
    <w:rsid w:val="00E10883"/>
    <w:rsid w:val="00E119BF"/>
    <w:rsid w:val="00E12F93"/>
    <w:rsid w:val="00E13179"/>
    <w:rsid w:val="00E137CF"/>
    <w:rsid w:val="00E14203"/>
    <w:rsid w:val="00E142A5"/>
    <w:rsid w:val="00E14485"/>
    <w:rsid w:val="00E147C8"/>
    <w:rsid w:val="00E14CEF"/>
    <w:rsid w:val="00E14F5A"/>
    <w:rsid w:val="00E15004"/>
    <w:rsid w:val="00E16397"/>
    <w:rsid w:val="00E16A74"/>
    <w:rsid w:val="00E16FF4"/>
    <w:rsid w:val="00E1734F"/>
    <w:rsid w:val="00E20567"/>
    <w:rsid w:val="00E20C95"/>
    <w:rsid w:val="00E20EB7"/>
    <w:rsid w:val="00E214C5"/>
    <w:rsid w:val="00E21DE6"/>
    <w:rsid w:val="00E22228"/>
    <w:rsid w:val="00E223BA"/>
    <w:rsid w:val="00E22768"/>
    <w:rsid w:val="00E22B34"/>
    <w:rsid w:val="00E22F2B"/>
    <w:rsid w:val="00E238F5"/>
    <w:rsid w:val="00E23B12"/>
    <w:rsid w:val="00E23C98"/>
    <w:rsid w:val="00E23CB1"/>
    <w:rsid w:val="00E23D09"/>
    <w:rsid w:val="00E23F5F"/>
    <w:rsid w:val="00E2414D"/>
    <w:rsid w:val="00E269E3"/>
    <w:rsid w:val="00E2718B"/>
    <w:rsid w:val="00E272F8"/>
    <w:rsid w:val="00E2732C"/>
    <w:rsid w:val="00E2794F"/>
    <w:rsid w:val="00E2799A"/>
    <w:rsid w:val="00E279F2"/>
    <w:rsid w:val="00E303C3"/>
    <w:rsid w:val="00E308F5"/>
    <w:rsid w:val="00E30C6B"/>
    <w:rsid w:val="00E31245"/>
    <w:rsid w:val="00E313EA"/>
    <w:rsid w:val="00E31632"/>
    <w:rsid w:val="00E3164E"/>
    <w:rsid w:val="00E31A40"/>
    <w:rsid w:val="00E31BD2"/>
    <w:rsid w:val="00E31C88"/>
    <w:rsid w:val="00E31F33"/>
    <w:rsid w:val="00E320EE"/>
    <w:rsid w:val="00E32CA7"/>
    <w:rsid w:val="00E336F5"/>
    <w:rsid w:val="00E3374D"/>
    <w:rsid w:val="00E3420D"/>
    <w:rsid w:val="00E34491"/>
    <w:rsid w:val="00E35026"/>
    <w:rsid w:val="00E356EA"/>
    <w:rsid w:val="00E35720"/>
    <w:rsid w:val="00E359DB"/>
    <w:rsid w:val="00E36725"/>
    <w:rsid w:val="00E36BFF"/>
    <w:rsid w:val="00E37BB6"/>
    <w:rsid w:val="00E37C7B"/>
    <w:rsid w:val="00E40286"/>
    <w:rsid w:val="00E40B34"/>
    <w:rsid w:val="00E415B2"/>
    <w:rsid w:val="00E4182E"/>
    <w:rsid w:val="00E41AAA"/>
    <w:rsid w:val="00E42140"/>
    <w:rsid w:val="00E42353"/>
    <w:rsid w:val="00E4240B"/>
    <w:rsid w:val="00E42D38"/>
    <w:rsid w:val="00E43AE5"/>
    <w:rsid w:val="00E43F7A"/>
    <w:rsid w:val="00E45AA0"/>
    <w:rsid w:val="00E462AF"/>
    <w:rsid w:val="00E46444"/>
    <w:rsid w:val="00E46510"/>
    <w:rsid w:val="00E46F7B"/>
    <w:rsid w:val="00E472E1"/>
    <w:rsid w:val="00E4783F"/>
    <w:rsid w:val="00E50099"/>
    <w:rsid w:val="00E502CB"/>
    <w:rsid w:val="00E507A5"/>
    <w:rsid w:val="00E50923"/>
    <w:rsid w:val="00E509EC"/>
    <w:rsid w:val="00E5103C"/>
    <w:rsid w:val="00E510D4"/>
    <w:rsid w:val="00E514DF"/>
    <w:rsid w:val="00E5177D"/>
    <w:rsid w:val="00E51784"/>
    <w:rsid w:val="00E51C1B"/>
    <w:rsid w:val="00E5290B"/>
    <w:rsid w:val="00E52EB3"/>
    <w:rsid w:val="00E52FCE"/>
    <w:rsid w:val="00E54357"/>
    <w:rsid w:val="00E55256"/>
    <w:rsid w:val="00E5536E"/>
    <w:rsid w:val="00E562E6"/>
    <w:rsid w:val="00E56466"/>
    <w:rsid w:val="00E56715"/>
    <w:rsid w:val="00E56D1A"/>
    <w:rsid w:val="00E56DA9"/>
    <w:rsid w:val="00E56DD4"/>
    <w:rsid w:val="00E5758C"/>
    <w:rsid w:val="00E579C8"/>
    <w:rsid w:val="00E57B73"/>
    <w:rsid w:val="00E57FA6"/>
    <w:rsid w:val="00E6020E"/>
    <w:rsid w:val="00E6055A"/>
    <w:rsid w:val="00E608CF"/>
    <w:rsid w:val="00E60A26"/>
    <w:rsid w:val="00E60F16"/>
    <w:rsid w:val="00E6130E"/>
    <w:rsid w:val="00E61317"/>
    <w:rsid w:val="00E61398"/>
    <w:rsid w:val="00E62F9D"/>
    <w:rsid w:val="00E63136"/>
    <w:rsid w:val="00E63381"/>
    <w:rsid w:val="00E63525"/>
    <w:rsid w:val="00E6390C"/>
    <w:rsid w:val="00E63CC6"/>
    <w:rsid w:val="00E63ECA"/>
    <w:rsid w:val="00E64A99"/>
    <w:rsid w:val="00E64AF5"/>
    <w:rsid w:val="00E65FB0"/>
    <w:rsid w:val="00E66026"/>
    <w:rsid w:val="00E660A6"/>
    <w:rsid w:val="00E660C0"/>
    <w:rsid w:val="00E6622B"/>
    <w:rsid w:val="00E66B45"/>
    <w:rsid w:val="00E66D1C"/>
    <w:rsid w:val="00E670BB"/>
    <w:rsid w:val="00E6759E"/>
    <w:rsid w:val="00E71803"/>
    <w:rsid w:val="00E71AEE"/>
    <w:rsid w:val="00E73027"/>
    <w:rsid w:val="00E734C5"/>
    <w:rsid w:val="00E7375A"/>
    <w:rsid w:val="00E73E93"/>
    <w:rsid w:val="00E743A3"/>
    <w:rsid w:val="00E74843"/>
    <w:rsid w:val="00E749C3"/>
    <w:rsid w:val="00E74A41"/>
    <w:rsid w:val="00E74E08"/>
    <w:rsid w:val="00E755B3"/>
    <w:rsid w:val="00E7584B"/>
    <w:rsid w:val="00E766FF"/>
    <w:rsid w:val="00E76DFD"/>
    <w:rsid w:val="00E7787B"/>
    <w:rsid w:val="00E81BF7"/>
    <w:rsid w:val="00E81C14"/>
    <w:rsid w:val="00E82005"/>
    <w:rsid w:val="00E827B8"/>
    <w:rsid w:val="00E828F2"/>
    <w:rsid w:val="00E829FB"/>
    <w:rsid w:val="00E82A27"/>
    <w:rsid w:val="00E83297"/>
    <w:rsid w:val="00E838D8"/>
    <w:rsid w:val="00E83DD8"/>
    <w:rsid w:val="00E840BA"/>
    <w:rsid w:val="00E840C6"/>
    <w:rsid w:val="00E847E0"/>
    <w:rsid w:val="00E849FF"/>
    <w:rsid w:val="00E84B0A"/>
    <w:rsid w:val="00E84C1C"/>
    <w:rsid w:val="00E84CA2"/>
    <w:rsid w:val="00E84FC7"/>
    <w:rsid w:val="00E850CE"/>
    <w:rsid w:val="00E85577"/>
    <w:rsid w:val="00E85904"/>
    <w:rsid w:val="00E86D52"/>
    <w:rsid w:val="00E86E18"/>
    <w:rsid w:val="00E86EA4"/>
    <w:rsid w:val="00E87542"/>
    <w:rsid w:val="00E8762E"/>
    <w:rsid w:val="00E87C2D"/>
    <w:rsid w:val="00E87C59"/>
    <w:rsid w:val="00E87D09"/>
    <w:rsid w:val="00E9085D"/>
    <w:rsid w:val="00E9168E"/>
    <w:rsid w:val="00E91935"/>
    <w:rsid w:val="00E91936"/>
    <w:rsid w:val="00E9232A"/>
    <w:rsid w:val="00E92490"/>
    <w:rsid w:val="00E925D1"/>
    <w:rsid w:val="00E92A8D"/>
    <w:rsid w:val="00E92BC4"/>
    <w:rsid w:val="00E93847"/>
    <w:rsid w:val="00E93A80"/>
    <w:rsid w:val="00E93EC7"/>
    <w:rsid w:val="00E940EC"/>
    <w:rsid w:val="00E9417D"/>
    <w:rsid w:val="00E94489"/>
    <w:rsid w:val="00E947A5"/>
    <w:rsid w:val="00E95235"/>
    <w:rsid w:val="00E9548C"/>
    <w:rsid w:val="00E956E6"/>
    <w:rsid w:val="00E95E36"/>
    <w:rsid w:val="00E963FF"/>
    <w:rsid w:val="00E968CD"/>
    <w:rsid w:val="00E97926"/>
    <w:rsid w:val="00E97E86"/>
    <w:rsid w:val="00E97FD9"/>
    <w:rsid w:val="00EA00ED"/>
    <w:rsid w:val="00EA07C9"/>
    <w:rsid w:val="00EA11E3"/>
    <w:rsid w:val="00EA12C4"/>
    <w:rsid w:val="00EA1962"/>
    <w:rsid w:val="00EA1BBE"/>
    <w:rsid w:val="00EA22B6"/>
    <w:rsid w:val="00EA2BE2"/>
    <w:rsid w:val="00EA351E"/>
    <w:rsid w:val="00EA3691"/>
    <w:rsid w:val="00EA36D1"/>
    <w:rsid w:val="00EA377A"/>
    <w:rsid w:val="00EA3C74"/>
    <w:rsid w:val="00EA3ECA"/>
    <w:rsid w:val="00EA4A1E"/>
    <w:rsid w:val="00EA4AFA"/>
    <w:rsid w:val="00EA615B"/>
    <w:rsid w:val="00EA6804"/>
    <w:rsid w:val="00EA68FC"/>
    <w:rsid w:val="00EA690C"/>
    <w:rsid w:val="00EA6C19"/>
    <w:rsid w:val="00EA6DA2"/>
    <w:rsid w:val="00EA6F24"/>
    <w:rsid w:val="00EA708A"/>
    <w:rsid w:val="00EA7155"/>
    <w:rsid w:val="00EA74BD"/>
    <w:rsid w:val="00EA7FD9"/>
    <w:rsid w:val="00EB0065"/>
    <w:rsid w:val="00EB012B"/>
    <w:rsid w:val="00EB0A97"/>
    <w:rsid w:val="00EB0DA3"/>
    <w:rsid w:val="00EB0EB2"/>
    <w:rsid w:val="00EB212A"/>
    <w:rsid w:val="00EB21F6"/>
    <w:rsid w:val="00EB2414"/>
    <w:rsid w:val="00EB2759"/>
    <w:rsid w:val="00EB2857"/>
    <w:rsid w:val="00EB2FD0"/>
    <w:rsid w:val="00EB3305"/>
    <w:rsid w:val="00EB361D"/>
    <w:rsid w:val="00EB3DF0"/>
    <w:rsid w:val="00EB40F9"/>
    <w:rsid w:val="00EB4AAD"/>
    <w:rsid w:val="00EB51A7"/>
    <w:rsid w:val="00EB51C3"/>
    <w:rsid w:val="00EB53EA"/>
    <w:rsid w:val="00EB59E2"/>
    <w:rsid w:val="00EB5E07"/>
    <w:rsid w:val="00EB629D"/>
    <w:rsid w:val="00EB6493"/>
    <w:rsid w:val="00EB6588"/>
    <w:rsid w:val="00EB7433"/>
    <w:rsid w:val="00EB779A"/>
    <w:rsid w:val="00EB7AA1"/>
    <w:rsid w:val="00EB7EDA"/>
    <w:rsid w:val="00EC0E72"/>
    <w:rsid w:val="00EC174F"/>
    <w:rsid w:val="00EC19C7"/>
    <w:rsid w:val="00EC1F3A"/>
    <w:rsid w:val="00EC2196"/>
    <w:rsid w:val="00EC3126"/>
    <w:rsid w:val="00EC37D5"/>
    <w:rsid w:val="00EC3B04"/>
    <w:rsid w:val="00EC3C43"/>
    <w:rsid w:val="00EC4004"/>
    <w:rsid w:val="00EC42E7"/>
    <w:rsid w:val="00EC47E4"/>
    <w:rsid w:val="00EC4CDE"/>
    <w:rsid w:val="00EC5740"/>
    <w:rsid w:val="00EC59CC"/>
    <w:rsid w:val="00EC5DF8"/>
    <w:rsid w:val="00EC62AA"/>
    <w:rsid w:val="00EC64AC"/>
    <w:rsid w:val="00EC667D"/>
    <w:rsid w:val="00EC6698"/>
    <w:rsid w:val="00EC7493"/>
    <w:rsid w:val="00EC7B21"/>
    <w:rsid w:val="00EC7D06"/>
    <w:rsid w:val="00ED06A0"/>
    <w:rsid w:val="00ED07F4"/>
    <w:rsid w:val="00ED0D7D"/>
    <w:rsid w:val="00ED1198"/>
    <w:rsid w:val="00ED1288"/>
    <w:rsid w:val="00ED1C47"/>
    <w:rsid w:val="00ED1CF1"/>
    <w:rsid w:val="00ED222C"/>
    <w:rsid w:val="00ED22A8"/>
    <w:rsid w:val="00ED2409"/>
    <w:rsid w:val="00ED29D9"/>
    <w:rsid w:val="00ED2C3C"/>
    <w:rsid w:val="00ED3EB6"/>
    <w:rsid w:val="00ED3EE0"/>
    <w:rsid w:val="00ED430E"/>
    <w:rsid w:val="00ED45D4"/>
    <w:rsid w:val="00ED4BD3"/>
    <w:rsid w:val="00ED4CC2"/>
    <w:rsid w:val="00ED4E3C"/>
    <w:rsid w:val="00ED5F2E"/>
    <w:rsid w:val="00ED5F61"/>
    <w:rsid w:val="00ED634C"/>
    <w:rsid w:val="00ED64FE"/>
    <w:rsid w:val="00ED68A4"/>
    <w:rsid w:val="00ED6E1E"/>
    <w:rsid w:val="00ED7370"/>
    <w:rsid w:val="00EE08C6"/>
    <w:rsid w:val="00EE0E19"/>
    <w:rsid w:val="00EE1109"/>
    <w:rsid w:val="00EE150E"/>
    <w:rsid w:val="00EE16E0"/>
    <w:rsid w:val="00EE1A0B"/>
    <w:rsid w:val="00EE23C4"/>
    <w:rsid w:val="00EE3480"/>
    <w:rsid w:val="00EE3530"/>
    <w:rsid w:val="00EE3FAF"/>
    <w:rsid w:val="00EE40B7"/>
    <w:rsid w:val="00EE42CC"/>
    <w:rsid w:val="00EE4357"/>
    <w:rsid w:val="00EE49AC"/>
    <w:rsid w:val="00EE4F21"/>
    <w:rsid w:val="00EE505A"/>
    <w:rsid w:val="00EE531E"/>
    <w:rsid w:val="00EE56F7"/>
    <w:rsid w:val="00EE5F71"/>
    <w:rsid w:val="00EE6137"/>
    <w:rsid w:val="00EE6310"/>
    <w:rsid w:val="00EE733E"/>
    <w:rsid w:val="00EE769A"/>
    <w:rsid w:val="00EE7D4C"/>
    <w:rsid w:val="00EF02CA"/>
    <w:rsid w:val="00EF0313"/>
    <w:rsid w:val="00EF03D4"/>
    <w:rsid w:val="00EF0B8A"/>
    <w:rsid w:val="00EF1393"/>
    <w:rsid w:val="00EF1B5B"/>
    <w:rsid w:val="00EF202B"/>
    <w:rsid w:val="00EF2159"/>
    <w:rsid w:val="00EF24AC"/>
    <w:rsid w:val="00EF28C6"/>
    <w:rsid w:val="00EF311E"/>
    <w:rsid w:val="00EF3AF6"/>
    <w:rsid w:val="00EF3BB4"/>
    <w:rsid w:val="00EF3DBC"/>
    <w:rsid w:val="00EF3FA0"/>
    <w:rsid w:val="00EF5421"/>
    <w:rsid w:val="00EF5946"/>
    <w:rsid w:val="00EF5FB9"/>
    <w:rsid w:val="00EF6675"/>
    <w:rsid w:val="00EF7061"/>
    <w:rsid w:val="00EF794A"/>
    <w:rsid w:val="00EF7E22"/>
    <w:rsid w:val="00F0017C"/>
    <w:rsid w:val="00F00506"/>
    <w:rsid w:val="00F008E8"/>
    <w:rsid w:val="00F00C7E"/>
    <w:rsid w:val="00F00DA1"/>
    <w:rsid w:val="00F00E39"/>
    <w:rsid w:val="00F0104D"/>
    <w:rsid w:val="00F014DA"/>
    <w:rsid w:val="00F01975"/>
    <w:rsid w:val="00F01FA5"/>
    <w:rsid w:val="00F020F7"/>
    <w:rsid w:val="00F02D40"/>
    <w:rsid w:val="00F030AD"/>
    <w:rsid w:val="00F032B4"/>
    <w:rsid w:val="00F03435"/>
    <w:rsid w:val="00F037B9"/>
    <w:rsid w:val="00F03873"/>
    <w:rsid w:val="00F03D7B"/>
    <w:rsid w:val="00F044D7"/>
    <w:rsid w:val="00F06064"/>
    <w:rsid w:val="00F063E8"/>
    <w:rsid w:val="00F07146"/>
    <w:rsid w:val="00F07374"/>
    <w:rsid w:val="00F077DE"/>
    <w:rsid w:val="00F079BC"/>
    <w:rsid w:val="00F07B68"/>
    <w:rsid w:val="00F105A1"/>
    <w:rsid w:val="00F105D3"/>
    <w:rsid w:val="00F10E9E"/>
    <w:rsid w:val="00F1172F"/>
    <w:rsid w:val="00F11C4C"/>
    <w:rsid w:val="00F12490"/>
    <w:rsid w:val="00F127C4"/>
    <w:rsid w:val="00F12CEF"/>
    <w:rsid w:val="00F12E47"/>
    <w:rsid w:val="00F138A3"/>
    <w:rsid w:val="00F13A50"/>
    <w:rsid w:val="00F14786"/>
    <w:rsid w:val="00F14875"/>
    <w:rsid w:val="00F14A7A"/>
    <w:rsid w:val="00F15058"/>
    <w:rsid w:val="00F152D5"/>
    <w:rsid w:val="00F15A2D"/>
    <w:rsid w:val="00F16297"/>
    <w:rsid w:val="00F1661F"/>
    <w:rsid w:val="00F16D06"/>
    <w:rsid w:val="00F17C96"/>
    <w:rsid w:val="00F17D0B"/>
    <w:rsid w:val="00F17E8E"/>
    <w:rsid w:val="00F20007"/>
    <w:rsid w:val="00F2004B"/>
    <w:rsid w:val="00F20E1A"/>
    <w:rsid w:val="00F20FAE"/>
    <w:rsid w:val="00F21011"/>
    <w:rsid w:val="00F216E1"/>
    <w:rsid w:val="00F21914"/>
    <w:rsid w:val="00F21A97"/>
    <w:rsid w:val="00F21B2F"/>
    <w:rsid w:val="00F225E9"/>
    <w:rsid w:val="00F22E58"/>
    <w:rsid w:val="00F23797"/>
    <w:rsid w:val="00F23DAB"/>
    <w:rsid w:val="00F23FE4"/>
    <w:rsid w:val="00F24220"/>
    <w:rsid w:val="00F24863"/>
    <w:rsid w:val="00F24C58"/>
    <w:rsid w:val="00F24CDF"/>
    <w:rsid w:val="00F25A49"/>
    <w:rsid w:val="00F25D5B"/>
    <w:rsid w:val="00F25D9E"/>
    <w:rsid w:val="00F26317"/>
    <w:rsid w:val="00F26483"/>
    <w:rsid w:val="00F26666"/>
    <w:rsid w:val="00F2739E"/>
    <w:rsid w:val="00F274E7"/>
    <w:rsid w:val="00F27B45"/>
    <w:rsid w:val="00F27D7E"/>
    <w:rsid w:val="00F3034F"/>
    <w:rsid w:val="00F30F83"/>
    <w:rsid w:val="00F3160D"/>
    <w:rsid w:val="00F316ED"/>
    <w:rsid w:val="00F31EA8"/>
    <w:rsid w:val="00F31FEE"/>
    <w:rsid w:val="00F325EA"/>
    <w:rsid w:val="00F32794"/>
    <w:rsid w:val="00F328D3"/>
    <w:rsid w:val="00F32B39"/>
    <w:rsid w:val="00F3308F"/>
    <w:rsid w:val="00F33228"/>
    <w:rsid w:val="00F33B6A"/>
    <w:rsid w:val="00F33B8B"/>
    <w:rsid w:val="00F34CE6"/>
    <w:rsid w:val="00F34E1F"/>
    <w:rsid w:val="00F34FA7"/>
    <w:rsid w:val="00F35653"/>
    <w:rsid w:val="00F3594E"/>
    <w:rsid w:val="00F35B1E"/>
    <w:rsid w:val="00F36125"/>
    <w:rsid w:val="00F3616F"/>
    <w:rsid w:val="00F3626D"/>
    <w:rsid w:val="00F364D6"/>
    <w:rsid w:val="00F3662E"/>
    <w:rsid w:val="00F36B74"/>
    <w:rsid w:val="00F36F67"/>
    <w:rsid w:val="00F37034"/>
    <w:rsid w:val="00F371E3"/>
    <w:rsid w:val="00F37218"/>
    <w:rsid w:val="00F3754D"/>
    <w:rsid w:val="00F37AA2"/>
    <w:rsid w:val="00F4047E"/>
    <w:rsid w:val="00F4068D"/>
    <w:rsid w:val="00F40900"/>
    <w:rsid w:val="00F40933"/>
    <w:rsid w:val="00F41721"/>
    <w:rsid w:val="00F41835"/>
    <w:rsid w:val="00F41960"/>
    <w:rsid w:val="00F42180"/>
    <w:rsid w:val="00F434D9"/>
    <w:rsid w:val="00F436FF"/>
    <w:rsid w:val="00F4386B"/>
    <w:rsid w:val="00F438F6"/>
    <w:rsid w:val="00F44DAE"/>
    <w:rsid w:val="00F456CD"/>
    <w:rsid w:val="00F4578F"/>
    <w:rsid w:val="00F46B8F"/>
    <w:rsid w:val="00F46C8D"/>
    <w:rsid w:val="00F46CC8"/>
    <w:rsid w:val="00F47049"/>
    <w:rsid w:val="00F47347"/>
    <w:rsid w:val="00F47629"/>
    <w:rsid w:val="00F47831"/>
    <w:rsid w:val="00F50114"/>
    <w:rsid w:val="00F50977"/>
    <w:rsid w:val="00F5104B"/>
    <w:rsid w:val="00F513FF"/>
    <w:rsid w:val="00F5156A"/>
    <w:rsid w:val="00F51A1F"/>
    <w:rsid w:val="00F51CA9"/>
    <w:rsid w:val="00F51D8A"/>
    <w:rsid w:val="00F51E03"/>
    <w:rsid w:val="00F51F97"/>
    <w:rsid w:val="00F5213F"/>
    <w:rsid w:val="00F52213"/>
    <w:rsid w:val="00F523AE"/>
    <w:rsid w:val="00F52FB5"/>
    <w:rsid w:val="00F53499"/>
    <w:rsid w:val="00F536CB"/>
    <w:rsid w:val="00F537FF"/>
    <w:rsid w:val="00F53A1D"/>
    <w:rsid w:val="00F53ABD"/>
    <w:rsid w:val="00F5402D"/>
    <w:rsid w:val="00F545F4"/>
    <w:rsid w:val="00F54663"/>
    <w:rsid w:val="00F5473E"/>
    <w:rsid w:val="00F54F42"/>
    <w:rsid w:val="00F555F8"/>
    <w:rsid w:val="00F55756"/>
    <w:rsid w:val="00F5614D"/>
    <w:rsid w:val="00F565E0"/>
    <w:rsid w:val="00F56FF8"/>
    <w:rsid w:val="00F57872"/>
    <w:rsid w:val="00F60278"/>
    <w:rsid w:val="00F60780"/>
    <w:rsid w:val="00F60F04"/>
    <w:rsid w:val="00F60F90"/>
    <w:rsid w:val="00F61665"/>
    <w:rsid w:val="00F61F54"/>
    <w:rsid w:val="00F622D4"/>
    <w:rsid w:val="00F62504"/>
    <w:rsid w:val="00F62BDA"/>
    <w:rsid w:val="00F63768"/>
    <w:rsid w:val="00F64659"/>
    <w:rsid w:val="00F64880"/>
    <w:rsid w:val="00F64AB8"/>
    <w:rsid w:val="00F64E27"/>
    <w:rsid w:val="00F651F1"/>
    <w:rsid w:val="00F6696A"/>
    <w:rsid w:val="00F6698F"/>
    <w:rsid w:val="00F66D4C"/>
    <w:rsid w:val="00F66FA4"/>
    <w:rsid w:val="00F67091"/>
    <w:rsid w:val="00F67326"/>
    <w:rsid w:val="00F676F3"/>
    <w:rsid w:val="00F67CAB"/>
    <w:rsid w:val="00F70509"/>
    <w:rsid w:val="00F70BFB"/>
    <w:rsid w:val="00F70DF5"/>
    <w:rsid w:val="00F70EB1"/>
    <w:rsid w:val="00F70FDC"/>
    <w:rsid w:val="00F71162"/>
    <w:rsid w:val="00F71344"/>
    <w:rsid w:val="00F7157D"/>
    <w:rsid w:val="00F71CC2"/>
    <w:rsid w:val="00F727FF"/>
    <w:rsid w:val="00F72CE0"/>
    <w:rsid w:val="00F72DD8"/>
    <w:rsid w:val="00F7304D"/>
    <w:rsid w:val="00F73D21"/>
    <w:rsid w:val="00F7401E"/>
    <w:rsid w:val="00F74064"/>
    <w:rsid w:val="00F741EF"/>
    <w:rsid w:val="00F74535"/>
    <w:rsid w:val="00F747F8"/>
    <w:rsid w:val="00F74A21"/>
    <w:rsid w:val="00F74A86"/>
    <w:rsid w:val="00F74CB6"/>
    <w:rsid w:val="00F74F1F"/>
    <w:rsid w:val="00F751FE"/>
    <w:rsid w:val="00F752ED"/>
    <w:rsid w:val="00F7563D"/>
    <w:rsid w:val="00F75E99"/>
    <w:rsid w:val="00F773A9"/>
    <w:rsid w:val="00F77594"/>
    <w:rsid w:val="00F77C83"/>
    <w:rsid w:val="00F77D14"/>
    <w:rsid w:val="00F80203"/>
    <w:rsid w:val="00F8036E"/>
    <w:rsid w:val="00F8051D"/>
    <w:rsid w:val="00F81075"/>
    <w:rsid w:val="00F81492"/>
    <w:rsid w:val="00F81AC0"/>
    <w:rsid w:val="00F8204E"/>
    <w:rsid w:val="00F82334"/>
    <w:rsid w:val="00F82D44"/>
    <w:rsid w:val="00F83209"/>
    <w:rsid w:val="00F833B0"/>
    <w:rsid w:val="00F8427E"/>
    <w:rsid w:val="00F84E1A"/>
    <w:rsid w:val="00F856A3"/>
    <w:rsid w:val="00F85DE3"/>
    <w:rsid w:val="00F8617D"/>
    <w:rsid w:val="00F86414"/>
    <w:rsid w:val="00F86476"/>
    <w:rsid w:val="00F86580"/>
    <w:rsid w:val="00F86AB7"/>
    <w:rsid w:val="00F86AD5"/>
    <w:rsid w:val="00F86DEB"/>
    <w:rsid w:val="00F86FA2"/>
    <w:rsid w:val="00F874B5"/>
    <w:rsid w:val="00F87825"/>
    <w:rsid w:val="00F878D1"/>
    <w:rsid w:val="00F87AC4"/>
    <w:rsid w:val="00F87B7B"/>
    <w:rsid w:val="00F9097F"/>
    <w:rsid w:val="00F91089"/>
    <w:rsid w:val="00F91141"/>
    <w:rsid w:val="00F91C4E"/>
    <w:rsid w:val="00F921AB"/>
    <w:rsid w:val="00F92A0D"/>
    <w:rsid w:val="00F92F5B"/>
    <w:rsid w:val="00F93027"/>
    <w:rsid w:val="00F937FB"/>
    <w:rsid w:val="00F93C9B"/>
    <w:rsid w:val="00F93CEF"/>
    <w:rsid w:val="00F93DB8"/>
    <w:rsid w:val="00F9426B"/>
    <w:rsid w:val="00F944A8"/>
    <w:rsid w:val="00F952F0"/>
    <w:rsid w:val="00F957E4"/>
    <w:rsid w:val="00F95B15"/>
    <w:rsid w:val="00F95DEE"/>
    <w:rsid w:val="00F95E40"/>
    <w:rsid w:val="00F964B2"/>
    <w:rsid w:val="00F96617"/>
    <w:rsid w:val="00F96B59"/>
    <w:rsid w:val="00F96E2C"/>
    <w:rsid w:val="00F971B6"/>
    <w:rsid w:val="00F972AC"/>
    <w:rsid w:val="00F9748E"/>
    <w:rsid w:val="00F97C7E"/>
    <w:rsid w:val="00F97DF3"/>
    <w:rsid w:val="00FA0165"/>
    <w:rsid w:val="00FA066E"/>
    <w:rsid w:val="00FA09CE"/>
    <w:rsid w:val="00FA0CF0"/>
    <w:rsid w:val="00FA0E74"/>
    <w:rsid w:val="00FA13CE"/>
    <w:rsid w:val="00FA1A62"/>
    <w:rsid w:val="00FA1A97"/>
    <w:rsid w:val="00FA1B94"/>
    <w:rsid w:val="00FA1CC2"/>
    <w:rsid w:val="00FA3919"/>
    <w:rsid w:val="00FA3B09"/>
    <w:rsid w:val="00FA4160"/>
    <w:rsid w:val="00FA47D5"/>
    <w:rsid w:val="00FA5183"/>
    <w:rsid w:val="00FA5551"/>
    <w:rsid w:val="00FA57EA"/>
    <w:rsid w:val="00FA5DE1"/>
    <w:rsid w:val="00FA676C"/>
    <w:rsid w:val="00FA6836"/>
    <w:rsid w:val="00FA699D"/>
    <w:rsid w:val="00FA6D1C"/>
    <w:rsid w:val="00FA6EA2"/>
    <w:rsid w:val="00FA71E7"/>
    <w:rsid w:val="00FA772A"/>
    <w:rsid w:val="00FA78F0"/>
    <w:rsid w:val="00FA7CBC"/>
    <w:rsid w:val="00FA7DC3"/>
    <w:rsid w:val="00FB0573"/>
    <w:rsid w:val="00FB081E"/>
    <w:rsid w:val="00FB086F"/>
    <w:rsid w:val="00FB168A"/>
    <w:rsid w:val="00FB169E"/>
    <w:rsid w:val="00FB16B1"/>
    <w:rsid w:val="00FB1D2D"/>
    <w:rsid w:val="00FB204F"/>
    <w:rsid w:val="00FB2075"/>
    <w:rsid w:val="00FB21FD"/>
    <w:rsid w:val="00FB2814"/>
    <w:rsid w:val="00FB2C7B"/>
    <w:rsid w:val="00FB3010"/>
    <w:rsid w:val="00FB3331"/>
    <w:rsid w:val="00FB3791"/>
    <w:rsid w:val="00FB3C20"/>
    <w:rsid w:val="00FB4222"/>
    <w:rsid w:val="00FB521F"/>
    <w:rsid w:val="00FB5382"/>
    <w:rsid w:val="00FB5CAD"/>
    <w:rsid w:val="00FB6159"/>
    <w:rsid w:val="00FB64EF"/>
    <w:rsid w:val="00FB6DDB"/>
    <w:rsid w:val="00FB7277"/>
    <w:rsid w:val="00FB7681"/>
    <w:rsid w:val="00FB771F"/>
    <w:rsid w:val="00FB7AEB"/>
    <w:rsid w:val="00FB7D1B"/>
    <w:rsid w:val="00FC038C"/>
    <w:rsid w:val="00FC082C"/>
    <w:rsid w:val="00FC0936"/>
    <w:rsid w:val="00FC0993"/>
    <w:rsid w:val="00FC1725"/>
    <w:rsid w:val="00FC1B76"/>
    <w:rsid w:val="00FC1C39"/>
    <w:rsid w:val="00FC2628"/>
    <w:rsid w:val="00FC333B"/>
    <w:rsid w:val="00FC38CE"/>
    <w:rsid w:val="00FC3D06"/>
    <w:rsid w:val="00FC4389"/>
    <w:rsid w:val="00FC475F"/>
    <w:rsid w:val="00FC495E"/>
    <w:rsid w:val="00FC4A15"/>
    <w:rsid w:val="00FC5703"/>
    <w:rsid w:val="00FC5A4D"/>
    <w:rsid w:val="00FC5C88"/>
    <w:rsid w:val="00FC5D0E"/>
    <w:rsid w:val="00FC6608"/>
    <w:rsid w:val="00FC7004"/>
    <w:rsid w:val="00FC7597"/>
    <w:rsid w:val="00FC7C69"/>
    <w:rsid w:val="00FC7DBA"/>
    <w:rsid w:val="00FC7F84"/>
    <w:rsid w:val="00FC7FA6"/>
    <w:rsid w:val="00FD1BE9"/>
    <w:rsid w:val="00FD1CBC"/>
    <w:rsid w:val="00FD1E74"/>
    <w:rsid w:val="00FD2356"/>
    <w:rsid w:val="00FD274C"/>
    <w:rsid w:val="00FD2B85"/>
    <w:rsid w:val="00FD373B"/>
    <w:rsid w:val="00FD3B35"/>
    <w:rsid w:val="00FD3FCA"/>
    <w:rsid w:val="00FD3FE7"/>
    <w:rsid w:val="00FD553F"/>
    <w:rsid w:val="00FD554B"/>
    <w:rsid w:val="00FD573D"/>
    <w:rsid w:val="00FD5FAE"/>
    <w:rsid w:val="00FD6431"/>
    <w:rsid w:val="00FD6653"/>
    <w:rsid w:val="00FD67D8"/>
    <w:rsid w:val="00FD6D15"/>
    <w:rsid w:val="00FD71E9"/>
    <w:rsid w:val="00FD72A1"/>
    <w:rsid w:val="00FD73E4"/>
    <w:rsid w:val="00FD7595"/>
    <w:rsid w:val="00FD7857"/>
    <w:rsid w:val="00FD7F81"/>
    <w:rsid w:val="00FE02C4"/>
    <w:rsid w:val="00FE047F"/>
    <w:rsid w:val="00FE0BDA"/>
    <w:rsid w:val="00FE1390"/>
    <w:rsid w:val="00FE1397"/>
    <w:rsid w:val="00FE1AFA"/>
    <w:rsid w:val="00FE1FB6"/>
    <w:rsid w:val="00FE2124"/>
    <w:rsid w:val="00FE25C1"/>
    <w:rsid w:val="00FE25FE"/>
    <w:rsid w:val="00FE289A"/>
    <w:rsid w:val="00FE29BB"/>
    <w:rsid w:val="00FE3033"/>
    <w:rsid w:val="00FE31D6"/>
    <w:rsid w:val="00FE3475"/>
    <w:rsid w:val="00FE3A17"/>
    <w:rsid w:val="00FE3E3E"/>
    <w:rsid w:val="00FE489F"/>
    <w:rsid w:val="00FE493F"/>
    <w:rsid w:val="00FE4968"/>
    <w:rsid w:val="00FE5959"/>
    <w:rsid w:val="00FE5A5F"/>
    <w:rsid w:val="00FE729A"/>
    <w:rsid w:val="00FE7686"/>
    <w:rsid w:val="00FE7ABB"/>
    <w:rsid w:val="00FE7E26"/>
    <w:rsid w:val="00FF02F0"/>
    <w:rsid w:val="00FF0A1B"/>
    <w:rsid w:val="00FF0C11"/>
    <w:rsid w:val="00FF10DE"/>
    <w:rsid w:val="00FF115A"/>
    <w:rsid w:val="00FF1384"/>
    <w:rsid w:val="00FF1BBE"/>
    <w:rsid w:val="00FF1F34"/>
    <w:rsid w:val="00FF2345"/>
    <w:rsid w:val="00FF2906"/>
    <w:rsid w:val="00FF2FBF"/>
    <w:rsid w:val="00FF3C76"/>
    <w:rsid w:val="00FF3CC1"/>
    <w:rsid w:val="00FF3D7F"/>
    <w:rsid w:val="00FF4262"/>
    <w:rsid w:val="00FF43CE"/>
    <w:rsid w:val="00FF48DB"/>
    <w:rsid w:val="00FF4B41"/>
    <w:rsid w:val="00FF4C66"/>
    <w:rsid w:val="00FF4CA3"/>
    <w:rsid w:val="00FF4DA7"/>
    <w:rsid w:val="00FF5231"/>
    <w:rsid w:val="00FF52A7"/>
    <w:rsid w:val="00FF53B7"/>
    <w:rsid w:val="00FF5473"/>
    <w:rsid w:val="00FF5932"/>
    <w:rsid w:val="00FF617C"/>
    <w:rsid w:val="00FF6771"/>
    <w:rsid w:val="00FF683D"/>
    <w:rsid w:val="00FF6DD0"/>
    <w:rsid w:val="00FF744D"/>
    <w:rsid w:val="00FF7741"/>
    <w:rsid w:val="00FF7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85AD16"/>
  <w15:docId w15:val="{E5461D41-29FE-4D63-A52C-D2BEEAFF4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Tytuł umowy"/>
    <w:basedOn w:val="Normalny"/>
    <w:next w:val="Normalny"/>
    <w:link w:val="Nagwek1Znak"/>
    <w:qFormat/>
    <w:rsid w:val="00BA0378"/>
    <w:pPr>
      <w:keepNext/>
      <w:tabs>
        <w:tab w:val="left" w:pos="540"/>
      </w:tabs>
      <w:spacing w:after="0" w:line="240" w:lineRule="auto"/>
      <w:ind w:left="540"/>
      <w:jc w:val="center"/>
      <w:outlineLvl w:val="0"/>
    </w:pPr>
    <w:rPr>
      <w:rFonts w:eastAsia="Times New Roman"/>
      <w:b/>
      <w:bCs/>
      <w:szCs w:val="24"/>
    </w:rPr>
  </w:style>
  <w:style w:type="paragraph" w:styleId="Nagwek2">
    <w:name w:val="heading 2"/>
    <w:aliases w:val="Rozdział"/>
    <w:basedOn w:val="Normalny"/>
    <w:next w:val="Normalny"/>
    <w:link w:val="Nagwek2Znak"/>
    <w:qFormat/>
    <w:rsid w:val="00EA3C74"/>
    <w:pPr>
      <w:keepNext/>
      <w:tabs>
        <w:tab w:val="left" w:pos="180"/>
      </w:tabs>
      <w:spacing w:before="60" w:after="60" w:line="240" w:lineRule="auto"/>
      <w:jc w:val="center"/>
      <w:outlineLvl w:val="1"/>
    </w:pPr>
    <w:rPr>
      <w:rFonts w:eastAsia="Times New Roman"/>
      <w:b/>
      <w:bCs/>
    </w:rPr>
  </w:style>
  <w:style w:type="paragraph" w:styleId="Nagwek3">
    <w:name w:val="heading 3"/>
    <w:aliases w:val="Paragraf"/>
    <w:basedOn w:val="Normalny"/>
    <w:next w:val="Normalny"/>
    <w:link w:val="Nagwek3Znak"/>
    <w:qFormat/>
    <w:rsid w:val="00253231"/>
    <w:pPr>
      <w:keepNext/>
      <w:spacing w:before="60" w:after="60" w:line="240" w:lineRule="auto"/>
      <w:jc w:val="center"/>
      <w:outlineLvl w:val="2"/>
    </w:pPr>
    <w:rPr>
      <w:rFonts w:eastAsia="Times New Roman"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ytuł umowy Znak"/>
    <w:link w:val="Nagwek1"/>
    <w:rsid w:val="00BA0378"/>
    <w:rPr>
      <w:rFonts w:eastAsia="Times New Roman"/>
      <w:b/>
      <w:bCs/>
      <w:sz w:val="22"/>
      <w:szCs w:val="24"/>
      <w:lang w:eastAsia="en-US"/>
    </w:rPr>
  </w:style>
  <w:style w:type="character" w:customStyle="1" w:styleId="Nagwek2Znak">
    <w:name w:val="Nagłówek 2 Znak"/>
    <w:aliases w:val="Rozdział Znak"/>
    <w:link w:val="Nagwek2"/>
    <w:rsid w:val="00EA3C74"/>
    <w:rPr>
      <w:rFonts w:eastAsia="Times New Roman"/>
      <w:b/>
      <w:bCs/>
      <w:sz w:val="22"/>
      <w:szCs w:val="22"/>
      <w:lang w:eastAsia="en-US"/>
    </w:rPr>
  </w:style>
  <w:style w:type="character" w:customStyle="1" w:styleId="Nagwek3Znak">
    <w:name w:val="Nagłówek 3 Znak"/>
    <w:aliases w:val="Paragraf Znak"/>
    <w:link w:val="Nagwek3"/>
    <w:rsid w:val="00253231"/>
    <w:rPr>
      <w:rFonts w:eastAsia="Times New Roman"/>
      <w:bCs/>
      <w:sz w:val="22"/>
      <w:szCs w:val="26"/>
      <w:lang w:eastAsia="en-US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table" w:customStyle="1" w:styleId="Tabela-Siatka1">
    <w:name w:val="Tabela - Siatka1"/>
    <w:basedOn w:val="Standardowy"/>
    <w:next w:val="Tabela-Siatka"/>
    <w:rsid w:val="006A6CF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37181E"/>
    <w:rPr>
      <w:sz w:val="22"/>
      <w:szCs w:val="22"/>
      <w:lang w:eastAsia="en-US"/>
    </w:rPr>
  </w:style>
  <w:style w:type="character" w:customStyle="1" w:styleId="txt-new1">
    <w:name w:val="txt-new1"/>
    <w:basedOn w:val="Domylnaczcionkaakapitu"/>
    <w:rsid w:val="00F4068D"/>
    <w:rPr>
      <w:shd w:val="clear" w:color="auto" w:fill="auto"/>
    </w:rPr>
  </w:style>
  <w:style w:type="character" w:customStyle="1" w:styleId="tabulatory1">
    <w:name w:val="tabulatory1"/>
    <w:basedOn w:val="Domylnaczcionkaakapitu"/>
    <w:rsid w:val="00F4068D"/>
  </w:style>
  <w:style w:type="character" w:customStyle="1" w:styleId="txt-old1">
    <w:name w:val="txt-old1"/>
    <w:basedOn w:val="Domylnaczcionkaakapitu"/>
    <w:rsid w:val="00F4068D"/>
    <w:rPr>
      <w:strike/>
      <w:vanish/>
      <w:webHidden w:val="0"/>
      <w:specVanish w:val="0"/>
    </w:rPr>
  </w:style>
  <w:style w:type="character" w:customStyle="1" w:styleId="txt-new2">
    <w:name w:val="txt-new2"/>
    <w:basedOn w:val="Domylnaczcionkaakapitu"/>
    <w:rsid w:val="00F4068D"/>
    <w:rPr>
      <w:shd w:val="clear" w:color="auto" w:fill="auto"/>
    </w:rPr>
  </w:style>
  <w:style w:type="character" w:customStyle="1" w:styleId="txt-old">
    <w:name w:val="txt-old"/>
    <w:basedOn w:val="Domylnaczcionkaakapitu"/>
    <w:rsid w:val="001A6FCE"/>
  </w:style>
  <w:style w:type="character" w:customStyle="1" w:styleId="txt-new">
    <w:name w:val="txt-new"/>
    <w:basedOn w:val="Domylnaczcionkaakapitu"/>
    <w:rsid w:val="001A6FCE"/>
  </w:style>
  <w:style w:type="character" w:customStyle="1" w:styleId="Zakotwiczenieprzypisudolnego">
    <w:name w:val="Zakotwiczenie przypisu dolnego"/>
    <w:rsid w:val="00016FED"/>
    <w:rPr>
      <w:vertAlign w:val="superscript"/>
    </w:rPr>
  </w:style>
  <w:style w:type="character" w:customStyle="1" w:styleId="WW8Num4z4">
    <w:name w:val="WW8Num4z4"/>
    <w:rsid w:val="00C22039"/>
  </w:style>
  <w:style w:type="table" w:customStyle="1" w:styleId="Tabela-Siatka2">
    <w:name w:val="Tabela - Siatka2"/>
    <w:basedOn w:val="Standardowy"/>
    <w:next w:val="Tabela-Siatka"/>
    <w:uiPriority w:val="59"/>
    <w:rsid w:val="00990DA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B7610C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DA61EF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21C4B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4A3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F46C8D"/>
  </w:style>
  <w:style w:type="numbering" w:customStyle="1" w:styleId="Styl2">
    <w:name w:val="Styl2"/>
    <w:uiPriority w:val="99"/>
    <w:rsid w:val="00351BDA"/>
    <w:pPr>
      <w:numPr>
        <w:numId w:val="49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368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F5867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semiHidden/>
    <w:rsid w:val="003D3C02"/>
    <w:rPr>
      <w:sz w:val="20"/>
      <w:szCs w:val="20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02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395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830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17473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4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1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00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73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77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82340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879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610315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2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80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644043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485224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7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3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8957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5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romocja@dwup.pl" TargetMode="External"/><Relationship Id="rId18" Type="http://schemas.openxmlformats.org/officeDocument/2006/relationships/hyperlink" Target="mailto:promocja@dwup.pl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mailto:otwarcia.projektow@dolnyslask.pl?subject=Zaproszenie" TargetMode="External"/><Relationship Id="rId17" Type="http://schemas.openxmlformats.org/officeDocument/2006/relationships/hyperlink" Target="mailto:wroclaw.dwup@dwup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@dwup.pl" TargetMode="External"/><Relationship Id="rId20" Type="http://schemas.openxmlformats.org/officeDocument/2006/relationships/hyperlink" Target="http://www.dwup.pl/kontakt/formularz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otwarcia.projektow@dolnyslask.pl?subject=Informacja%20o%20planowanym%20wydarzeniu%20w%20ramach%20Projekt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funduszeuedolnoslaskie.pl" TargetMode="External"/><Relationship Id="rId19" Type="http://schemas.openxmlformats.org/officeDocument/2006/relationships/hyperlink" Target="mailto:wroclaw.dwup@dwup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unduszeeuropejskie.gov.pl/" TargetMode="External"/><Relationship Id="rId14" Type="http://schemas.openxmlformats.org/officeDocument/2006/relationships/hyperlink" Target="mailto:wroclaw.dwup@dwup.pl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B345A-E51D-409D-82A2-DE743CFE28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CD58A0-BB45-4F3A-9934-179215FAE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17272</Words>
  <Characters>103633</Characters>
  <Application>Microsoft Office Word</Application>
  <DocSecurity>0</DocSecurity>
  <Lines>863</Lines>
  <Paragraphs>241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UMWD</Company>
  <LinksUpToDate>false</LinksUpToDate>
  <CharactersWithSpaces>120664</CharactersWithSpaces>
  <SharedDoc>false</SharedDoc>
  <HLinks>
    <vt:vector size="102" baseType="variant">
      <vt:variant>
        <vt:i4>1703942</vt:i4>
      </vt:variant>
      <vt:variant>
        <vt:i4>33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1703942</vt:i4>
      </vt:variant>
      <vt:variant>
        <vt:i4>27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1703942</vt:i4>
      </vt:variant>
      <vt:variant>
        <vt:i4>24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6684710</vt:i4>
      </vt:variant>
      <vt:variant>
        <vt:i4>21</vt:i4>
      </vt:variant>
      <vt:variant>
        <vt:i4>0</vt:i4>
      </vt:variant>
      <vt:variant>
        <vt:i4>5</vt:i4>
      </vt:variant>
      <vt:variant>
        <vt:lpwstr>http://www.funduszeeuropejskie.gov.pl/poradnikbeneficjenta</vt:lpwstr>
      </vt:variant>
      <vt:variant>
        <vt:lpwstr/>
      </vt:variant>
      <vt:variant>
        <vt:i4>6422583</vt:i4>
      </vt:variant>
      <vt:variant>
        <vt:i4>18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15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6422583</vt:i4>
      </vt:variant>
      <vt:variant>
        <vt:i4>12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9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6881405</vt:i4>
      </vt:variant>
      <vt:variant>
        <vt:i4>6</vt:i4>
      </vt:variant>
      <vt:variant>
        <vt:i4>0</vt:i4>
      </vt:variant>
      <vt:variant>
        <vt:i4>5</vt:i4>
      </vt:variant>
      <vt:variant>
        <vt:lpwstr>http://www.mir.gov.pl/strony/zadania/fundusze-europejskie/wytyczne/wytyczne-na-lata-2014-2020/wytyczne-w-zakresie-realizacji-przedsiewziec-z-udzialem-srodkow-europejskiego-funduszu-spolecznego-w-obszarze-rynku-pracy-na-lata-2014-2020/</vt:lpwstr>
      </vt:variant>
      <vt:variant>
        <vt:lpwstr/>
      </vt:variant>
      <vt:variant>
        <vt:i4>8323073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https://pl.wikipedia.org/wiki/Administracja_publiczna</vt:lpwstr>
      </vt:variant>
      <vt:variant>
        <vt:lpwstr/>
      </vt:variant>
      <vt:variant>
        <vt:i4>720998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https://pl.wikipedia.org/w/index.php?title=Platforma_teleinformatyczna&amp;action=edit&amp;redlink=1</vt:lpwstr>
      </vt:variant>
      <vt:variant>
        <vt:lpwstr/>
      </vt:variant>
      <vt:variant>
        <vt:i4>5767268</vt:i4>
      </vt:variant>
      <vt:variant>
        <vt:i4>-1</vt:i4>
      </vt:variant>
      <vt:variant>
        <vt:i4>1030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1028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1029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1026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1027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Witowska</dc:creator>
  <cp:lastModifiedBy>Łukasz Wysocki</cp:lastModifiedBy>
  <cp:revision>3</cp:revision>
  <cp:lastPrinted>2024-04-12T11:29:00Z</cp:lastPrinted>
  <dcterms:created xsi:type="dcterms:W3CDTF">2025-02-03T11:26:00Z</dcterms:created>
  <dcterms:modified xsi:type="dcterms:W3CDTF">2025-02-03T11:27:00Z</dcterms:modified>
</cp:coreProperties>
</file>