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0059F6" w14:textId="0136E96A" w:rsidR="00913DA2" w:rsidRPr="00545EDA" w:rsidRDefault="00F93DC3" w:rsidP="00E71B50">
      <w:pPr>
        <w:spacing w:after="0" w:line="240" w:lineRule="auto"/>
        <w:jc w:val="both"/>
        <w:rPr>
          <w:rFonts w:asciiTheme="minorHAnsi" w:hAnsiTheme="minorHAnsi" w:cstheme="minorHAnsi"/>
          <w:b/>
          <w:bCs/>
          <w:sz w:val="24"/>
          <w:szCs w:val="24"/>
        </w:rPr>
      </w:pPr>
      <w:bookmarkStart w:id="0" w:name="_Hlk97893802"/>
      <w:r w:rsidRPr="00545EDA">
        <w:rPr>
          <w:rFonts w:asciiTheme="minorHAnsi" w:hAnsiTheme="minorHAnsi"/>
          <w:b/>
          <w:bCs/>
          <w:spacing w:val="-4"/>
          <w:sz w:val="24"/>
          <w:szCs w:val="24"/>
        </w:rPr>
        <w:t xml:space="preserve">Załącznik nr  </w:t>
      </w:r>
      <w:r w:rsidR="00326A13" w:rsidRPr="00545EDA">
        <w:rPr>
          <w:rFonts w:asciiTheme="minorHAnsi" w:hAnsiTheme="minorHAnsi"/>
          <w:b/>
          <w:bCs/>
          <w:spacing w:val="-4"/>
          <w:sz w:val="24"/>
          <w:szCs w:val="24"/>
        </w:rPr>
        <w:t xml:space="preserve">13 </w:t>
      </w:r>
      <w:r w:rsidRPr="00545EDA">
        <w:rPr>
          <w:rFonts w:asciiTheme="minorHAnsi" w:hAnsiTheme="minorHAnsi"/>
          <w:bCs/>
          <w:spacing w:val="-4"/>
          <w:sz w:val="24"/>
          <w:szCs w:val="24"/>
        </w:rPr>
        <w:t xml:space="preserve">DO UMOWY O DOFINANSOWANIE PROJEKTU W RAMACH </w:t>
      </w:r>
      <w:r w:rsidR="00E71B50" w:rsidRPr="00545EDA">
        <w:rPr>
          <w:rFonts w:asciiTheme="minorHAnsi" w:hAnsiTheme="minorHAnsi"/>
          <w:bCs/>
          <w:spacing w:val="-4"/>
          <w:sz w:val="24"/>
          <w:szCs w:val="24"/>
        </w:rPr>
        <w:t>FUNDUSZY EUROPEJSKICH</w:t>
      </w:r>
      <w:r w:rsidR="00E71B50" w:rsidRPr="00545EDA">
        <w:rPr>
          <w:rFonts w:asciiTheme="minorHAnsi" w:hAnsiTheme="minorHAnsi"/>
          <w:bCs/>
          <w:sz w:val="24"/>
          <w:szCs w:val="24"/>
        </w:rPr>
        <w:t xml:space="preserve"> </w:t>
      </w:r>
      <w:r w:rsidR="00E71B50" w:rsidRPr="00545EDA">
        <w:rPr>
          <w:rFonts w:asciiTheme="minorHAnsi" w:hAnsiTheme="minorHAnsi"/>
          <w:bCs/>
          <w:spacing w:val="-6"/>
          <w:sz w:val="24"/>
          <w:szCs w:val="24"/>
        </w:rPr>
        <w:t>DLA DOLNEGO ŚLĄSKA 2021-2027 WSPÓŁFINANSOWANEGO ZE ŚRODKÓW EUROPEJSKIEGO FUNDUSZU</w:t>
      </w:r>
      <w:r w:rsidR="00E71B50" w:rsidRPr="00545EDA">
        <w:rPr>
          <w:rFonts w:asciiTheme="minorHAnsi" w:hAnsiTheme="minorHAnsi"/>
          <w:bCs/>
          <w:sz w:val="24"/>
          <w:szCs w:val="24"/>
        </w:rPr>
        <w:t xml:space="preserve"> SPOŁECZNEGO</w:t>
      </w:r>
      <w:r w:rsidR="00EE6F31" w:rsidRPr="00545EDA">
        <w:rPr>
          <w:rFonts w:asciiTheme="minorHAnsi" w:hAnsiTheme="minorHAnsi"/>
          <w:bCs/>
          <w:sz w:val="24"/>
          <w:szCs w:val="24"/>
        </w:rPr>
        <w:t xml:space="preserve"> PLUS</w:t>
      </w:r>
      <w:r w:rsidRPr="00545EDA">
        <w:rPr>
          <w:rFonts w:asciiTheme="minorHAnsi" w:hAnsiTheme="minorHAnsi" w:cstheme="minorHAnsi"/>
          <w:b/>
          <w:bCs/>
          <w:sz w:val="24"/>
          <w:szCs w:val="24"/>
        </w:rPr>
        <w:t xml:space="preserve">: </w:t>
      </w:r>
    </w:p>
    <w:bookmarkEnd w:id="0"/>
    <w:p w14:paraId="1ABDF033" w14:textId="77777777" w:rsidR="00EE6F31" w:rsidRDefault="00EE6F31" w:rsidP="00E71B50">
      <w:pPr>
        <w:pStyle w:val="Akapitzlist"/>
        <w:ind w:left="0"/>
        <w:jc w:val="center"/>
        <w:rPr>
          <w:rFonts w:asciiTheme="minorHAnsi" w:hAnsiTheme="minorHAnsi" w:cs="Arial"/>
        </w:rPr>
      </w:pPr>
    </w:p>
    <w:p w14:paraId="5D19586C" w14:textId="77777777" w:rsidR="00B0083D" w:rsidRPr="007728D1" w:rsidRDefault="00B0083D" w:rsidP="00E71B50">
      <w:pPr>
        <w:pStyle w:val="Akapitzlist"/>
        <w:ind w:left="0"/>
        <w:jc w:val="center"/>
        <w:rPr>
          <w:rFonts w:asciiTheme="minorHAnsi" w:hAnsiTheme="minorHAnsi" w:cs="Arial"/>
        </w:rPr>
      </w:pPr>
    </w:p>
    <w:p w14:paraId="622B71D1" w14:textId="14E273F0" w:rsidR="008F0360" w:rsidRDefault="001F695C" w:rsidP="00E71B50">
      <w:pPr>
        <w:pStyle w:val="Akapitzlist"/>
        <w:ind w:left="0"/>
        <w:jc w:val="center"/>
        <w:rPr>
          <w:rFonts w:asciiTheme="minorHAnsi" w:hAnsiTheme="minorHAnsi" w:cs="Arial"/>
          <w:b/>
          <w:bCs/>
        </w:rPr>
      </w:pPr>
      <w:r>
        <w:rPr>
          <w:rFonts w:asciiTheme="minorHAnsi" w:hAnsiTheme="minorHAnsi" w:cs="Arial"/>
          <w:b/>
          <w:bCs/>
          <w:caps/>
        </w:rPr>
        <w:t>RAPORT</w:t>
      </w:r>
      <w:r w:rsidR="008A56E0" w:rsidRPr="008A56E0">
        <w:rPr>
          <w:rFonts w:asciiTheme="minorHAnsi" w:hAnsiTheme="minorHAnsi" w:cs="Arial"/>
          <w:b/>
          <w:bCs/>
        </w:rPr>
        <w:t xml:space="preserve"> Z ZACHOWANIA TRWAŁOŚCI </w:t>
      </w:r>
      <w:bookmarkStart w:id="1" w:name="_GoBack"/>
      <w:bookmarkEnd w:id="1"/>
    </w:p>
    <w:p w14:paraId="562C3D1B" w14:textId="69762763" w:rsidR="006E58B9" w:rsidRPr="002D6BA3" w:rsidRDefault="006E58B9" w:rsidP="00E71B50">
      <w:pPr>
        <w:pStyle w:val="Akapitzlist"/>
        <w:ind w:left="0"/>
        <w:jc w:val="center"/>
        <w:rPr>
          <w:rFonts w:asciiTheme="minorHAnsi" w:hAnsiTheme="minorHAnsi" w:cs="Arial"/>
          <w:b/>
          <w:bCs/>
        </w:rPr>
      </w:pPr>
    </w:p>
    <w:p w14:paraId="74D2024A" w14:textId="305465C3" w:rsidR="007728D1" w:rsidRPr="002D6BA3" w:rsidRDefault="002D6BA3" w:rsidP="000224F7">
      <w:pPr>
        <w:rPr>
          <w:rFonts w:asciiTheme="minorHAnsi" w:hAnsiTheme="minorHAnsi" w:cs="Arial"/>
          <w:b/>
          <w:bCs/>
        </w:rPr>
      </w:pPr>
      <w:r w:rsidRPr="002D6BA3">
        <w:rPr>
          <w:rFonts w:asciiTheme="minorHAnsi" w:hAnsiTheme="minorHAnsi" w:cs="Arial"/>
          <w:b/>
          <w:bCs/>
        </w:rPr>
        <w:t xml:space="preserve">CZĘŚĆ I. </w:t>
      </w:r>
    </w:p>
    <w:tbl>
      <w:tblPr>
        <w:tblStyle w:val="Tabela-Siatka"/>
        <w:tblW w:w="9639" w:type="dxa"/>
        <w:tblInd w:w="-5" w:type="dxa"/>
        <w:tblLayout w:type="fixed"/>
        <w:tblLook w:val="04A0" w:firstRow="1" w:lastRow="0" w:firstColumn="1" w:lastColumn="0" w:noHBand="0" w:noVBand="1"/>
      </w:tblPr>
      <w:tblGrid>
        <w:gridCol w:w="2948"/>
        <w:gridCol w:w="738"/>
        <w:gridCol w:w="2607"/>
        <w:gridCol w:w="653"/>
        <w:gridCol w:w="2693"/>
      </w:tblGrid>
      <w:tr w:rsidR="007728D1" w:rsidRPr="00E920E4" w14:paraId="3426D99D" w14:textId="77777777" w:rsidTr="003272DB">
        <w:trPr>
          <w:trHeight w:val="519"/>
        </w:trPr>
        <w:tc>
          <w:tcPr>
            <w:tcW w:w="2948" w:type="dxa"/>
            <w:shd w:val="clear" w:color="auto" w:fill="BFBFBF" w:themeFill="background1" w:themeFillShade="BF"/>
            <w:vAlign w:val="center"/>
          </w:tcPr>
          <w:p w14:paraId="5B1D6C5A" w14:textId="42314E15" w:rsidR="007728D1" w:rsidRPr="00E920E4" w:rsidRDefault="007728D1" w:rsidP="003272DB">
            <w:pPr>
              <w:spacing w:after="0" w:line="216" w:lineRule="auto"/>
              <w:jc w:val="center"/>
              <w:rPr>
                <w:rFonts w:asciiTheme="minorHAnsi" w:hAnsiTheme="minorHAnsi" w:cstheme="minorHAnsi"/>
                <w:b/>
                <w:bCs/>
                <w:sz w:val="20"/>
                <w:szCs w:val="20"/>
              </w:rPr>
            </w:pPr>
            <w:r w:rsidRPr="00E920E4">
              <w:rPr>
                <w:rFonts w:asciiTheme="minorHAnsi" w:hAnsiTheme="minorHAnsi" w:cstheme="minorHAnsi"/>
                <w:b/>
                <w:bCs/>
                <w:sz w:val="20"/>
                <w:szCs w:val="20"/>
              </w:rPr>
              <w:t>NUMER UMOWY/DECYZJI:</w:t>
            </w:r>
          </w:p>
        </w:tc>
        <w:tc>
          <w:tcPr>
            <w:tcW w:w="6691" w:type="dxa"/>
            <w:gridSpan w:val="4"/>
          </w:tcPr>
          <w:p w14:paraId="12D2983B" w14:textId="5ACA91E0" w:rsidR="007728D1" w:rsidRPr="00E920E4" w:rsidRDefault="007728D1" w:rsidP="003272DB">
            <w:pPr>
              <w:spacing w:after="0" w:line="216" w:lineRule="auto"/>
              <w:rPr>
                <w:rFonts w:asciiTheme="minorHAnsi" w:hAnsiTheme="minorHAnsi" w:cstheme="minorHAnsi"/>
                <w:b/>
                <w:sz w:val="20"/>
                <w:szCs w:val="20"/>
              </w:rPr>
            </w:pPr>
          </w:p>
        </w:tc>
      </w:tr>
      <w:tr w:rsidR="007728D1" w:rsidRPr="00E920E4" w14:paraId="1C92FF97" w14:textId="77777777" w:rsidTr="003272DB">
        <w:trPr>
          <w:trHeight w:val="413"/>
        </w:trPr>
        <w:tc>
          <w:tcPr>
            <w:tcW w:w="2948" w:type="dxa"/>
            <w:shd w:val="clear" w:color="auto" w:fill="BFBFBF" w:themeFill="background1" w:themeFillShade="BF"/>
            <w:vAlign w:val="center"/>
          </w:tcPr>
          <w:p w14:paraId="51772F21" w14:textId="17FD8AD9" w:rsidR="007728D1" w:rsidRPr="00E920E4" w:rsidRDefault="00240503" w:rsidP="003272DB">
            <w:pPr>
              <w:spacing w:after="0" w:line="216" w:lineRule="auto"/>
              <w:jc w:val="center"/>
              <w:rPr>
                <w:rFonts w:asciiTheme="minorHAnsi" w:hAnsiTheme="minorHAnsi" w:cstheme="minorHAnsi"/>
                <w:b/>
                <w:bCs/>
                <w:sz w:val="20"/>
                <w:szCs w:val="20"/>
              </w:rPr>
            </w:pPr>
            <w:r w:rsidRPr="00E920E4">
              <w:rPr>
                <w:rFonts w:asciiTheme="minorHAnsi" w:hAnsiTheme="minorHAnsi" w:cstheme="minorHAnsi"/>
                <w:b/>
                <w:bCs/>
                <w:sz w:val="20"/>
                <w:szCs w:val="20"/>
              </w:rPr>
              <w:t>NAZWA BENEFICJENTA:</w:t>
            </w:r>
          </w:p>
        </w:tc>
        <w:tc>
          <w:tcPr>
            <w:tcW w:w="6691" w:type="dxa"/>
            <w:gridSpan w:val="4"/>
          </w:tcPr>
          <w:p w14:paraId="6457EFAF" w14:textId="19DB5EEF" w:rsidR="007728D1" w:rsidRPr="00E920E4" w:rsidRDefault="007728D1" w:rsidP="003272DB">
            <w:pPr>
              <w:spacing w:after="0" w:line="216" w:lineRule="auto"/>
              <w:rPr>
                <w:rFonts w:asciiTheme="minorHAnsi" w:hAnsiTheme="minorHAnsi" w:cstheme="minorHAnsi"/>
                <w:b/>
                <w:sz w:val="20"/>
                <w:szCs w:val="20"/>
              </w:rPr>
            </w:pPr>
          </w:p>
        </w:tc>
      </w:tr>
      <w:tr w:rsidR="007728D1" w:rsidRPr="00E920E4" w14:paraId="5E95CFCC" w14:textId="77777777" w:rsidTr="003272DB">
        <w:trPr>
          <w:trHeight w:val="560"/>
        </w:trPr>
        <w:tc>
          <w:tcPr>
            <w:tcW w:w="2948" w:type="dxa"/>
            <w:shd w:val="clear" w:color="auto" w:fill="BFBFBF" w:themeFill="background1" w:themeFillShade="BF"/>
            <w:vAlign w:val="center"/>
          </w:tcPr>
          <w:p w14:paraId="4E6416BA" w14:textId="2B452052" w:rsidR="007728D1" w:rsidRPr="00E920E4" w:rsidRDefault="00240503" w:rsidP="003272DB">
            <w:pPr>
              <w:spacing w:after="0" w:line="216" w:lineRule="auto"/>
              <w:jc w:val="center"/>
              <w:rPr>
                <w:rFonts w:asciiTheme="minorHAnsi" w:hAnsiTheme="minorHAnsi" w:cstheme="minorHAnsi"/>
                <w:b/>
                <w:bCs/>
                <w:sz w:val="20"/>
                <w:szCs w:val="20"/>
              </w:rPr>
            </w:pPr>
            <w:r w:rsidRPr="00E920E4">
              <w:rPr>
                <w:rFonts w:asciiTheme="minorHAnsi" w:hAnsiTheme="minorHAnsi" w:cstheme="minorHAnsi"/>
                <w:b/>
                <w:bCs/>
                <w:sz w:val="20"/>
                <w:szCs w:val="20"/>
              </w:rPr>
              <w:t>TYTUŁ PROJEKTU:</w:t>
            </w:r>
          </w:p>
        </w:tc>
        <w:tc>
          <w:tcPr>
            <w:tcW w:w="6691" w:type="dxa"/>
            <w:gridSpan w:val="4"/>
          </w:tcPr>
          <w:p w14:paraId="70C8B35C" w14:textId="0FD5A522" w:rsidR="007728D1" w:rsidRPr="00E920E4" w:rsidRDefault="007728D1" w:rsidP="003272DB">
            <w:pPr>
              <w:spacing w:after="0" w:line="216" w:lineRule="auto"/>
              <w:rPr>
                <w:rFonts w:asciiTheme="minorHAnsi" w:hAnsiTheme="minorHAnsi" w:cstheme="minorHAnsi"/>
                <w:b/>
                <w:sz w:val="20"/>
                <w:szCs w:val="20"/>
              </w:rPr>
            </w:pPr>
          </w:p>
        </w:tc>
      </w:tr>
      <w:tr w:rsidR="00B0083D" w:rsidRPr="00E920E4" w14:paraId="09AFDC80" w14:textId="77777777" w:rsidTr="004F6136">
        <w:tc>
          <w:tcPr>
            <w:tcW w:w="2948" w:type="dxa"/>
            <w:shd w:val="clear" w:color="auto" w:fill="BFBFBF" w:themeFill="background1" w:themeFillShade="BF"/>
            <w:vAlign w:val="center"/>
          </w:tcPr>
          <w:p w14:paraId="1A2A4A9A" w14:textId="2234042C" w:rsidR="00B0083D" w:rsidRDefault="00B0083D" w:rsidP="003272DB">
            <w:pPr>
              <w:spacing w:after="0" w:line="216" w:lineRule="auto"/>
              <w:jc w:val="center"/>
              <w:rPr>
                <w:rFonts w:asciiTheme="minorHAnsi" w:hAnsiTheme="minorHAnsi" w:cstheme="minorHAnsi"/>
                <w:b/>
                <w:bCs/>
                <w:sz w:val="20"/>
                <w:szCs w:val="20"/>
              </w:rPr>
            </w:pPr>
            <w:r w:rsidRPr="00E920E4">
              <w:rPr>
                <w:rFonts w:asciiTheme="minorHAnsi" w:hAnsiTheme="minorHAnsi" w:cstheme="minorHAnsi"/>
                <w:b/>
                <w:bCs/>
                <w:sz w:val="20"/>
                <w:szCs w:val="20"/>
              </w:rPr>
              <w:t>OKRES</w:t>
            </w:r>
          </w:p>
          <w:p w14:paraId="3451BD38" w14:textId="0787FD7B" w:rsidR="00B0083D" w:rsidRPr="00E920E4" w:rsidRDefault="00B0083D" w:rsidP="003272DB">
            <w:pPr>
              <w:spacing w:after="0" w:line="216" w:lineRule="auto"/>
              <w:jc w:val="center"/>
              <w:rPr>
                <w:rFonts w:asciiTheme="minorHAnsi" w:hAnsiTheme="minorHAnsi" w:cstheme="minorHAnsi"/>
                <w:b/>
                <w:bCs/>
                <w:sz w:val="20"/>
                <w:szCs w:val="20"/>
              </w:rPr>
            </w:pPr>
            <w:r w:rsidRPr="00E920E4">
              <w:rPr>
                <w:rFonts w:asciiTheme="minorHAnsi" w:hAnsiTheme="minorHAnsi" w:cstheme="minorHAnsi"/>
                <w:b/>
                <w:bCs/>
                <w:sz w:val="20"/>
                <w:szCs w:val="20"/>
              </w:rPr>
              <w:t>ZA JAKI SKŁADAN</w:t>
            </w:r>
            <w:r w:rsidR="001F695C">
              <w:rPr>
                <w:rFonts w:asciiTheme="minorHAnsi" w:hAnsiTheme="minorHAnsi" w:cstheme="minorHAnsi"/>
                <w:b/>
                <w:bCs/>
                <w:sz w:val="20"/>
                <w:szCs w:val="20"/>
              </w:rPr>
              <w:t>Y</w:t>
            </w:r>
            <w:r w:rsidRPr="00E920E4">
              <w:rPr>
                <w:rFonts w:asciiTheme="minorHAnsi" w:hAnsiTheme="minorHAnsi" w:cstheme="minorHAnsi"/>
                <w:b/>
                <w:bCs/>
                <w:sz w:val="20"/>
                <w:szCs w:val="20"/>
              </w:rPr>
              <w:t xml:space="preserve"> JEST </w:t>
            </w:r>
            <w:r w:rsidR="001F695C">
              <w:rPr>
                <w:rFonts w:asciiTheme="minorHAnsi" w:hAnsiTheme="minorHAnsi" w:cstheme="minorHAnsi"/>
                <w:b/>
                <w:bCs/>
                <w:sz w:val="20"/>
                <w:szCs w:val="20"/>
              </w:rPr>
              <w:t>RAPORT</w:t>
            </w:r>
            <w:r w:rsidR="005248E6">
              <w:rPr>
                <w:rStyle w:val="Odwoanieprzypisudolnego"/>
                <w:rFonts w:asciiTheme="minorHAnsi" w:hAnsiTheme="minorHAnsi" w:cstheme="minorHAnsi"/>
                <w:b/>
                <w:bCs/>
                <w:sz w:val="20"/>
                <w:szCs w:val="20"/>
              </w:rPr>
              <w:footnoteReference w:id="1"/>
            </w:r>
            <w:r w:rsidRPr="00E920E4">
              <w:rPr>
                <w:rFonts w:asciiTheme="minorHAnsi" w:hAnsiTheme="minorHAnsi" w:cstheme="minorHAnsi"/>
                <w:b/>
                <w:bCs/>
                <w:sz w:val="20"/>
                <w:szCs w:val="20"/>
              </w:rPr>
              <w:t>:</w:t>
            </w:r>
          </w:p>
        </w:tc>
        <w:tc>
          <w:tcPr>
            <w:tcW w:w="738" w:type="dxa"/>
            <w:shd w:val="clear" w:color="auto" w:fill="BFBFBF" w:themeFill="background1" w:themeFillShade="BF"/>
            <w:vAlign w:val="center"/>
          </w:tcPr>
          <w:p w14:paraId="3A17807A" w14:textId="77777777" w:rsidR="00B0083D" w:rsidRPr="00B0083D" w:rsidRDefault="00B0083D" w:rsidP="004F6136">
            <w:pPr>
              <w:spacing w:after="0" w:line="216" w:lineRule="auto"/>
              <w:jc w:val="center"/>
              <w:rPr>
                <w:rFonts w:asciiTheme="minorHAnsi" w:hAnsiTheme="minorHAnsi" w:cstheme="minorHAnsi"/>
                <w:b/>
                <w:bCs/>
                <w:sz w:val="20"/>
                <w:szCs w:val="20"/>
              </w:rPr>
            </w:pPr>
            <w:r w:rsidRPr="00B0083D">
              <w:rPr>
                <w:rFonts w:asciiTheme="minorHAnsi" w:hAnsiTheme="minorHAnsi" w:cstheme="minorHAnsi"/>
                <w:b/>
                <w:bCs/>
                <w:sz w:val="20"/>
                <w:szCs w:val="20"/>
              </w:rPr>
              <w:t>OD:</w:t>
            </w:r>
          </w:p>
        </w:tc>
        <w:tc>
          <w:tcPr>
            <w:tcW w:w="2607" w:type="dxa"/>
          </w:tcPr>
          <w:p w14:paraId="3760A891" w14:textId="0BF15E98" w:rsidR="00B0083D" w:rsidRPr="00E920E4" w:rsidRDefault="00B0083D" w:rsidP="003272DB">
            <w:pPr>
              <w:spacing w:after="0" w:line="216" w:lineRule="auto"/>
              <w:rPr>
                <w:rFonts w:asciiTheme="minorHAnsi" w:hAnsiTheme="minorHAnsi" w:cstheme="minorHAnsi"/>
                <w:b/>
                <w:sz w:val="20"/>
                <w:szCs w:val="20"/>
              </w:rPr>
            </w:pPr>
          </w:p>
        </w:tc>
        <w:tc>
          <w:tcPr>
            <w:tcW w:w="653" w:type="dxa"/>
            <w:shd w:val="clear" w:color="auto" w:fill="BFBFBF" w:themeFill="background1" w:themeFillShade="BF"/>
            <w:vAlign w:val="center"/>
          </w:tcPr>
          <w:p w14:paraId="122F9194" w14:textId="45C6A2DE" w:rsidR="00B0083D" w:rsidRPr="00B0083D" w:rsidRDefault="00B0083D" w:rsidP="004F6136">
            <w:pPr>
              <w:spacing w:after="0" w:line="216" w:lineRule="auto"/>
              <w:jc w:val="center"/>
              <w:rPr>
                <w:rFonts w:asciiTheme="minorHAnsi" w:hAnsiTheme="minorHAnsi" w:cstheme="minorHAnsi"/>
                <w:b/>
                <w:bCs/>
                <w:sz w:val="20"/>
                <w:szCs w:val="20"/>
              </w:rPr>
            </w:pPr>
            <w:r w:rsidRPr="00B0083D">
              <w:rPr>
                <w:rFonts w:asciiTheme="minorHAnsi" w:hAnsiTheme="minorHAnsi" w:cstheme="minorHAnsi"/>
                <w:b/>
                <w:bCs/>
                <w:sz w:val="20"/>
                <w:szCs w:val="20"/>
              </w:rPr>
              <w:t>DO:</w:t>
            </w:r>
          </w:p>
        </w:tc>
        <w:tc>
          <w:tcPr>
            <w:tcW w:w="2693" w:type="dxa"/>
          </w:tcPr>
          <w:p w14:paraId="3ED4EDB4" w14:textId="60159777" w:rsidR="00B0083D" w:rsidRPr="00E920E4" w:rsidRDefault="00B0083D" w:rsidP="003272DB">
            <w:pPr>
              <w:spacing w:after="0" w:line="216" w:lineRule="auto"/>
              <w:rPr>
                <w:rFonts w:asciiTheme="minorHAnsi" w:hAnsiTheme="minorHAnsi" w:cstheme="minorHAnsi"/>
                <w:b/>
                <w:sz w:val="20"/>
                <w:szCs w:val="20"/>
              </w:rPr>
            </w:pPr>
          </w:p>
        </w:tc>
      </w:tr>
    </w:tbl>
    <w:p w14:paraId="45C96B12" w14:textId="0047BCF2" w:rsidR="007728D1" w:rsidRDefault="007728D1" w:rsidP="00E71B50">
      <w:pPr>
        <w:pStyle w:val="Akapitzlist"/>
        <w:ind w:left="0"/>
        <w:jc w:val="center"/>
        <w:rPr>
          <w:rFonts w:asciiTheme="minorHAnsi" w:hAnsiTheme="minorHAnsi" w:cs="Arial"/>
          <w:b/>
          <w:bCs/>
        </w:rPr>
      </w:pPr>
    </w:p>
    <w:p w14:paraId="5B284FC0" w14:textId="040F83C0" w:rsidR="00E42BDC" w:rsidRDefault="00E42BDC" w:rsidP="00E42BDC">
      <w:pPr>
        <w:pStyle w:val="Akapitzlist"/>
        <w:ind w:left="0"/>
        <w:rPr>
          <w:rFonts w:ascii="Calibri" w:eastAsia="Calibri" w:hAnsi="Calibri" w:cs="Calibri"/>
          <w:i/>
          <w:iCs/>
          <w:sz w:val="18"/>
          <w:szCs w:val="18"/>
        </w:rPr>
      </w:pPr>
      <w:r w:rsidRPr="00E42BDC">
        <w:rPr>
          <w:rFonts w:ascii="Calibri" w:eastAsia="Calibri" w:hAnsi="Calibri" w:cs="Calibri"/>
          <w:i/>
          <w:iCs/>
          <w:sz w:val="18"/>
          <w:szCs w:val="18"/>
        </w:rPr>
        <w:t>Należy zaznaczyć właściwe pole</w:t>
      </w:r>
      <w:r>
        <w:rPr>
          <w:rFonts w:ascii="Calibri" w:eastAsia="Calibri" w:hAnsi="Calibri" w:cs="Calibri"/>
          <w:i/>
          <w:iCs/>
          <w:sz w:val="18"/>
          <w:szCs w:val="18"/>
        </w:rPr>
        <w:t xml:space="preserve"> lub uzupełnić treścią</w:t>
      </w:r>
      <w:r w:rsidR="00347E44">
        <w:rPr>
          <w:rFonts w:ascii="Calibri" w:eastAsia="Calibri" w:hAnsi="Calibri" w:cs="Calibri"/>
          <w:i/>
          <w:iCs/>
          <w:sz w:val="18"/>
          <w:szCs w:val="18"/>
        </w:rPr>
        <w:t>:</w:t>
      </w:r>
    </w:p>
    <w:p w14:paraId="623E07C2" w14:textId="77777777" w:rsidR="00347E44" w:rsidRPr="00E42BDC" w:rsidRDefault="00347E44" w:rsidP="00E42BDC">
      <w:pPr>
        <w:pStyle w:val="Akapitzlist"/>
        <w:ind w:left="0"/>
        <w:rPr>
          <w:rFonts w:asciiTheme="minorHAnsi" w:hAnsiTheme="minorHAnsi" w:cs="Arial"/>
          <w:i/>
          <w:iCs/>
          <w:sz w:val="18"/>
          <w:szCs w:val="18"/>
        </w:rPr>
      </w:pPr>
    </w:p>
    <w:tbl>
      <w:tblPr>
        <w:tblStyle w:val="Tabela-Siatka"/>
        <w:tblW w:w="9639" w:type="dxa"/>
        <w:tblInd w:w="-5" w:type="dxa"/>
        <w:tblLook w:val="04A0" w:firstRow="1" w:lastRow="0" w:firstColumn="1" w:lastColumn="0" w:noHBand="0" w:noVBand="1"/>
      </w:tblPr>
      <w:tblGrid>
        <w:gridCol w:w="7797"/>
        <w:gridCol w:w="992"/>
        <w:gridCol w:w="850"/>
      </w:tblGrid>
      <w:tr w:rsidR="00B86428" w:rsidRPr="0056568F" w14:paraId="0C0BDB26" w14:textId="77777777" w:rsidTr="004F6136">
        <w:trPr>
          <w:trHeight w:val="441"/>
        </w:trPr>
        <w:tc>
          <w:tcPr>
            <w:tcW w:w="7797" w:type="dxa"/>
            <w:shd w:val="clear" w:color="auto" w:fill="BFBFBF" w:themeFill="background1" w:themeFillShade="BF"/>
            <w:vAlign w:val="center"/>
          </w:tcPr>
          <w:p w14:paraId="745065BA" w14:textId="3A613C7C" w:rsidR="00B86428" w:rsidRPr="0056568F" w:rsidRDefault="00B86428" w:rsidP="004F6136">
            <w:pPr>
              <w:spacing w:after="0" w:line="192" w:lineRule="auto"/>
              <w:jc w:val="center"/>
              <w:rPr>
                <w:rFonts w:asciiTheme="minorHAnsi" w:hAnsiTheme="minorHAnsi" w:cstheme="minorHAnsi"/>
                <w:bCs/>
                <w:sz w:val="20"/>
                <w:szCs w:val="20"/>
              </w:rPr>
            </w:pPr>
            <w:r w:rsidRPr="00E920E4">
              <w:rPr>
                <w:rFonts w:asciiTheme="minorHAnsi" w:hAnsiTheme="minorHAnsi" w:cstheme="minorHAnsi"/>
                <w:b/>
                <w:bCs/>
                <w:sz w:val="20"/>
                <w:szCs w:val="20"/>
              </w:rPr>
              <w:t>CZY DANE KONTAKTOWE BENEFICJENTA ULEGŁY ZMIANIE:</w:t>
            </w:r>
          </w:p>
        </w:tc>
        <w:tc>
          <w:tcPr>
            <w:tcW w:w="992" w:type="dxa"/>
            <w:vAlign w:val="center"/>
          </w:tcPr>
          <w:p w14:paraId="4B5B92DF" w14:textId="7C045E32" w:rsidR="00B86428" w:rsidRPr="0056568F" w:rsidRDefault="00B86428" w:rsidP="004F6136">
            <w:pPr>
              <w:spacing w:after="0" w:line="216" w:lineRule="auto"/>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850" w:type="dxa"/>
            <w:vAlign w:val="center"/>
          </w:tcPr>
          <w:p w14:paraId="131E4A0F" w14:textId="4E9E9CCC" w:rsidR="00B86428" w:rsidRPr="0056568F" w:rsidRDefault="00B86428" w:rsidP="004F6136">
            <w:pPr>
              <w:spacing w:after="0" w:line="216" w:lineRule="auto"/>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B86428" w:rsidRPr="0056568F" w14:paraId="0395C657" w14:textId="77777777" w:rsidTr="003F41A5">
        <w:tc>
          <w:tcPr>
            <w:tcW w:w="9639" w:type="dxa"/>
            <w:gridSpan w:val="3"/>
          </w:tcPr>
          <w:p w14:paraId="18FA3621" w14:textId="49900FC0" w:rsidR="00B86428" w:rsidRDefault="004F6136" w:rsidP="00B86428">
            <w:pPr>
              <w:spacing w:after="0" w:line="360" w:lineRule="auto"/>
              <w:rPr>
                <w:rFonts w:asciiTheme="minorHAnsi" w:hAnsiTheme="minorHAnsi" w:cstheme="minorHAnsi"/>
                <w:sz w:val="20"/>
                <w:szCs w:val="20"/>
              </w:rPr>
            </w:pPr>
            <w:r>
              <w:rPr>
                <w:rFonts w:asciiTheme="minorHAnsi" w:hAnsiTheme="minorHAnsi" w:cstheme="minorHAnsi"/>
                <w:sz w:val="20"/>
                <w:szCs w:val="20"/>
              </w:rPr>
              <w:t>Jeśli TAK, z</w:t>
            </w:r>
            <w:r w:rsidR="00B86428" w:rsidRPr="003F41A5">
              <w:rPr>
                <w:rFonts w:asciiTheme="minorHAnsi" w:hAnsiTheme="minorHAnsi" w:cstheme="minorHAnsi"/>
                <w:sz w:val="20"/>
                <w:szCs w:val="20"/>
              </w:rPr>
              <w:t>mieniły się następujące dane:</w:t>
            </w:r>
          </w:p>
          <w:p w14:paraId="3287F713" w14:textId="251E7071" w:rsidR="00B0083D" w:rsidRDefault="00B0083D" w:rsidP="00B86428">
            <w:pPr>
              <w:spacing w:after="0" w:line="360" w:lineRule="auto"/>
              <w:rPr>
                <w:rFonts w:asciiTheme="minorHAnsi" w:hAnsiTheme="minorHAnsi" w:cstheme="minorHAnsi"/>
                <w:sz w:val="20"/>
                <w:szCs w:val="20"/>
              </w:rPr>
            </w:pPr>
          </w:p>
          <w:p w14:paraId="1BCC5F0B" w14:textId="77777777" w:rsidR="00B0083D" w:rsidRPr="003F41A5" w:rsidRDefault="00B0083D" w:rsidP="00B86428">
            <w:pPr>
              <w:spacing w:after="0" w:line="360" w:lineRule="auto"/>
              <w:rPr>
                <w:rFonts w:asciiTheme="minorHAnsi" w:hAnsiTheme="minorHAnsi" w:cstheme="minorHAnsi"/>
                <w:sz w:val="20"/>
                <w:szCs w:val="20"/>
              </w:rPr>
            </w:pPr>
          </w:p>
          <w:p w14:paraId="382F2471" w14:textId="77777777" w:rsidR="00B86428" w:rsidRPr="0056568F" w:rsidRDefault="00B86428" w:rsidP="00547973">
            <w:pPr>
              <w:spacing w:after="0" w:line="216" w:lineRule="auto"/>
              <w:rPr>
                <w:rFonts w:asciiTheme="minorHAnsi" w:hAnsiTheme="minorHAnsi" w:cstheme="minorHAnsi"/>
                <w:sz w:val="20"/>
                <w:szCs w:val="20"/>
              </w:rPr>
            </w:pPr>
          </w:p>
        </w:tc>
      </w:tr>
      <w:tr w:rsidR="00B86428" w:rsidRPr="0056568F" w14:paraId="4894400D" w14:textId="77777777" w:rsidTr="004F6136">
        <w:trPr>
          <w:trHeight w:val="494"/>
        </w:trPr>
        <w:tc>
          <w:tcPr>
            <w:tcW w:w="7797" w:type="dxa"/>
            <w:shd w:val="clear" w:color="auto" w:fill="BFBFBF" w:themeFill="background1" w:themeFillShade="BF"/>
            <w:vAlign w:val="center"/>
          </w:tcPr>
          <w:p w14:paraId="13DF183C" w14:textId="2481383A" w:rsidR="00B86428" w:rsidRPr="0056568F" w:rsidRDefault="00B0083D" w:rsidP="004F6136">
            <w:pPr>
              <w:spacing w:after="0" w:line="192" w:lineRule="auto"/>
              <w:jc w:val="center"/>
              <w:rPr>
                <w:rFonts w:asciiTheme="minorHAnsi" w:hAnsiTheme="minorHAnsi" w:cstheme="minorHAnsi"/>
                <w:bCs/>
                <w:sz w:val="20"/>
                <w:szCs w:val="20"/>
              </w:rPr>
            </w:pPr>
            <w:r w:rsidRPr="00E920E4">
              <w:rPr>
                <w:rFonts w:asciiTheme="minorHAnsi" w:hAnsiTheme="minorHAnsi" w:cstheme="minorHAnsi"/>
                <w:b/>
                <w:bCs/>
                <w:sz w:val="20"/>
                <w:szCs w:val="20"/>
              </w:rPr>
              <w:t>CZY W DNIU ZŁOŻENIA SPRAWOZDANIA BENEFICJENT POSIADA STATUS MŚP:</w:t>
            </w:r>
          </w:p>
        </w:tc>
        <w:tc>
          <w:tcPr>
            <w:tcW w:w="992" w:type="dxa"/>
            <w:vAlign w:val="center"/>
          </w:tcPr>
          <w:p w14:paraId="70B170C3" w14:textId="35F22908" w:rsidR="00B86428" w:rsidRPr="0056568F" w:rsidRDefault="00B86428" w:rsidP="003272DB">
            <w:pPr>
              <w:spacing w:after="0" w:line="216" w:lineRule="auto"/>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850" w:type="dxa"/>
            <w:vAlign w:val="center"/>
          </w:tcPr>
          <w:p w14:paraId="623FE72B" w14:textId="261CF977" w:rsidR="00B86428" w:rsidRPr="0056568F" w:rsidRDefault="00B86428" w:rsidP="003272DB">
            <w:pPr>
              <w:spacing w:after="0" w:line="216" w:lineRule="auto"/>
              <w:jc w:val="center"/>
              <w:rPr>
                <w:rFonts w:asciiTheme="minorHAnsi" w:hAnsiTheme="minorHAnsi" w:cstheme="minorHAnsi"/>
                <w:sz w:val="20"/>
                <w:szCs w:val="20"/>
              </w:rPr>
            </w:pPr>
            <w:r w:rsidRPr="0056568F">
              <w:rPr>
                <w:rFonts w:asciiTheme="minorHAnsi" w:hAnsiTheme="minorHAnsi" w:cstheme="minorHAnsi"/>
                <w:sz w:val="20"/>
                <w:szCs w:val="20"/>
              </w:rPr>
              <w:t>NIE</w:t>
            </w:r>
          </w:p>
        </w:tc>
      </w:tr>
    </w:tbl>
    <w:p w14:paraId="4A686E21" w14:textId="77777777" w:rsidR="00B86428" w:rsidRDefault="00B86428" w:rsidP="00E71B50">
      <w:pPr>
        <w:pStyle w:val="Akapitzlist"/>
        <w:ind w:left="0"/>
        <w:jc w:val="center"/>
        <w:rPr>
          <w:rFonts w:asciiTheme="minorHAnsi" w:hAnsiTheme="minorHAnsi" w:cs="Arial"/>
          <w:b/>
          <w:bCs/>
        </w:rPr>
      </w:pPr>
    </w:p>
    <w:p w14:paraId="08336F5B" w14:textId="60709CCA" w:rsidR="000224F7" w:rsidRDefault="000224F7" w:rsidP="00240503">
      <w:pPr>
        <w:spacing w:before="120" w:after="120" w:line="240" w:lineRule="auto"/>
        <w:jc w:val="both"/>
        <w:rPr>
          <w:b/>
        </w:rPr>
      </w:pPr>
      <w:r>
        <w:rPr>
          <w:b/>
        </w:rPr>
        <w:t xml:space="preserve">CZĘŚĆ II. </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2126"/>
      </w:tblGrid>
      <w:tr w:rsidR="005F499F" w:rsidRPr="0056568F" w14:paraId="5A093FEF" w14:textId="77777777" w:rsidTr="00547973">
        <w:trPr>
          <w:cantSplit/>
          <w:trHeight w:val="113"/>
        </w:trPr>
        <w:tc>
          <w:tcPr>
            <w:tcW w:w="9781" w:type="dxa"/>
            <w:gridSpan w:val="2"/>
            <w:shd w:val="clear" w:color="auto" w:fill="BFBFBF" w:themeFill="background1" w:themeFillShade="BF"/>
            <w:vAlign w:val="center"/>
          </w:tcPr>
          <w:p w14:paraId="24D6A874" w14:textId="6606A8AD" w:rsidR="005F499F" w:rsidRPr="0056568F" w:rsidRDefault="005F499F" w:rsidP="00685CFB">
            <w:pPr>
              <w:pStyle w:val="Bezodstpw"/>
              <w:spacing w:line="216" w:lineRule="auto"/>
              <w:jc w:val="center"/>
              <w:rPr>
                <w:rFonts w:asciiTheme="minorHAnsi" w:hAnsiTheme="minorHAnsi" w:cstheme="minorHAnsi"/>
                <w:b/>
                <w:color w:val="000000" w:themeColor="text1"/>
                <w:sz w:val="20"/>
                <w:szCs w:val="20"/>
              </w:rPr>
            </w:pPr>
            <w:r w:rsidRPr="005F499F">
              <w:rPr>
                <w:rFonts w:asciiTheme="minorHAnsi" w:hAnsiTheme="minorHAnsi" w:cstheme="minorHAnsi"/>
                <w:b/>
                <w:color w:val="000000" w:themeColor="text1"/>
                <w:sz w:val="20"/>
                <w:szCs w:val="20"/>
              </w:rPr>
              <w:t>TRWAŁOŚ</w:t>
            </w:r>
            <w:r>
              <w:rPr>
                <w:rFonts w:asciiTheme="minorHAnsi" w:hAnsiTheme="minorHAnsi" w:cstheme="minorHAnsi"/>
                <w:b/>
                <w:color w:val="000000" w:themeColor="text1"/>
                <w:sz w:val="20"/>
                <w:szCs w:val="20"/>
              </w:rPr>
              <w:t>Ć</w:t>
            </w:r>
            <w:r w:rsidRPr="005F499F">
              <w:rPr>
                <w:rFonts w:asciiTheme="minorHAnsi" w:hAnsiTheme="minorHAnsi" w:cstheme="minorHAnsi"/>
                <w:b/>
                <w:color w:val="000000" w:themeColor="text1"/>
                <w:sz w:val="20"/>
                <w:szCs w:val="20"/>
              </w:rPr>
              <w:t xml:space="preserve"> PROJEKTU I TRWAŁOŚ</w:t>
            </w:r>
            <w:r w:rsidR="004F6136">
              <w:rPr>
                <w:rFonts w:asciiTheme="minorHAnsi" w:hAnsiTheme="minorHAnsi" w:cstheme="minorHAnsi"/>
                <w:b/>
                <w:color w:val="000000" w:themeColor="text1"/>
                <w:sz w:val="20"/>
                <w:szCs w:val="20"/>
              </w:rPr>
              <w:t>Ć</w:t>
            </w:r>
            <w:r w:rsidRPr="005F499F">
              <w:rPr>
                <w:rFonts w:asciiTheme="minorHAnsi" w:hAnsiTheme="minorHAnsi" w:cstheme="minorHAnsi"/>
                <w:b/>
                <w:color w:val="000000" w:themeColor="text1"/>
                <w:sz w:val="20"/>
                <w:szCs w:val="20"/>
              </w:rPr>
              <w:t xml:space="preserve"> REZULTATÓW</w:t>
            </w:r>
            <w:r w:rsidR="004F6136">
              <w:rPr>
                <w:rFonts w:asciiTheme="minorHAnsi" w:hAnsiTheme="minorHAnsi" w:cstheme="minorHAnsi"/>
                <w:b/>
                <w:color w:val="000000" w:themeColor="text1"/>
                <w:sz w:val="20"/>
                <w:szCs w:val="20"/>
              </w:rPr>
              <w:t xml:space="preserve"> </w:t>
            </w:r>
            <w:r w:rsidR="004F6136" w:rsidRPr="005F499F">
              <w:rPr>
                <w:rFonts w:asciiTheme="minorHAnsi" w:hAnsiTheme="minorHAnsi" w:cstheme="minorHAnsi"/>
                <w:b/>
                <w:color w:val="000000" w:themeColor="text1"/>
                <w:sz w:val="20"/>
                <w:szCs w:val="20"/>
              </w:rPr>
              <w:t>PROJEKTU</w:t>
            </w:r>
          </w:p>
        </w:tc>
      </w:tr>
      <w:tr w:rsidR="005F499F" w:rsidRPr="0056568F" w14:paraId="7B315DB0" w14:textId="77777777" w:rsidTr="00685CFB">
        <w:trPr>
          <w:cantSplit/>
          <w:trHeight w:val="365"/>
        </w:trPr>
        <w:tc>
          <w:tcPr>
            <w:tcW w:w="7655" w:type="dxa"/>
            <w:shd w:val="clear" w:color="auto" w:fill="BFBFBF" w:themeFill="background1" w:themeFillShade="BF"/>
            <w:vAlign w:val="center"/>
          </w:tcPr>
          <w:p w14:paraId="2FE68CD7" w14:textId="47BA91A2" w:rsidR="005F499F" w:rsidRPr="0056568F" w:rsidRDefault="005F499F" w:rsidP="00386712">
            <w:pPr>
              <w:autoSpaceDE w:val="0"/>
              <w:autoSpaceDN w:val="0"/>
              <w:adjustRightInd w:val="0"/>
              <w:spacing w:after="0" w:line="216" w:lineRule="auto"/>
              <w:jc w:val="center"/>
              <w:rPr>
                <w:rFonts w:asciiTheme="minorHAnsi" w:hAnsiTheme="minorHAnsi" w:cstheme="minorHAnsi"/>
                <w:bCs/>
                <w:color w:val="000000" w:themeColor="text1"/>
                <w:sz w:val="20"/>
                <w:szCs w:val="20"/>
              </w:rPr>
            </w:pPr>
            <w:r w:rsidRPr="005F499F">
              <w:rPr>
                <w:rFonts w:asciiTheme="minorHAnsi" w:hAnsiTheme="minorHAnsi" w:cstheme="minorHAnsi"/>
                <w:bCs/>
                <w:color w:val="000000" w:themeColor="text1"/>
                <w:sz w:val="20"/>
                <w:szCs w:val="20"/>
              </w:rPr>
              <w:t>Proszę wskazać zakres objęty obowiązkiem zachowania trwałości projektu i/lub rezultatów projektu zgodnie z umową/decyzją o dofinansowanie</w:t>
            </w:r>
            <w:r w:rsidR="00685CFB">
              <w:rPr>
                <w:rFonts w:asciiTheme="minorHAnsi" w:hAnsiTheme="minorHAnsi" w:cstheme="minorHAnsi"/>
                <w:bCs/>
                <w:color w:val="000000" w:themeColor="text1"/>
                <w:sz w:val="20"/>
                <w:szCs w:val="20"/>
              </w:rPr>
              <w:t xml:space="preserve">/ regulaminem </w:t>
            </w:r>
            <w:r w:rsidR="00386712">
              <w:rPr>
                <w:rFonts w:asciiTheme="minorHAnsi" w:hAnsiTheme="minorHAnsi" w:cstheme="minorHAnsi"/>
                <w:bCs/>
                <w:color w:val="000000" w:themeColor="text1"/>
                <w:sz w:val="20"/>
                <w:szCs w:val="20"/>
              </w:rPr>
              <w:t>wyboru projektów</w:t>
            </w:r>
            <w:r w:rsidRPr="0056568F">
              <w:rPr>
                <w:rStyle w:val="Odwoanieprzypisudolnego"/>
                <w:rFonts w:asciiTheme="minorHAnsi" w:hAnsiTheme="minorHAnsi" w:cstheme="minorHAnsi"/>
                <w:sz w:val="20"/>
                <w:szCs w:val="20"/>
              </w:rPr>
              <w:footnoteReference w:id="2"/>
            </w:r>
            <w:r w:rsidRPr="0056568F">
              <w:rPr>
                <w:rFonts w:asciiTheme="minorHAnsi" w:hAnsiTheme="minorHAnsi" w:cstheme="minorHAnsi"/>
                <w:sz w:val="20"/>
                <w:szCs w:val="20"/>
              </w:rPr>
              <w:t>:</w:t>
            </w:r>
          </w:p>
        </w:tc>
        <w:tc>
          <w:tcPr>
            <w:tcW w:w="2126" w:type="dxa"/>
            <w:shd w:val="clear" w:color="auto" w:fill="BFBFBF" w:themeFill="background1" w:themeFillShade="BF"/>
            <w:vAlign w:val="center"/>
          </w:tcPr>
          <w:p w14:paraId="6F3FBC8D" w14:textId="2E24E37A" w:rsidR="005F499F" w:rsidRPr="0056568F" w:rsidRDefault="00685CFB" w:rsidP="00685CFB">
            <w:pPr>
              <w:pStyle w:val="Bezodstpw"/>
              <w:spacing w:line="216" w:lineRule="auto"/>
              <w:jc w:val="center"/>
              <w:rPr>
                <w:rFonts w:asciiTheme="minorHAnsi" w:hAnsiTheme="minorHAnsi" w:cstheme="minorHAnsi"/>
                <w:bCs/>
                <w:color w:val="000000" w:themeColor="text1"/>
                <w:sz w:val="20"/>
                <w:szCs w:val="20"/>
              </w:rPr>
            </w:pPr>
            <w:r>
              <w:rPr>
                <w:rFonts w:asciiTheme="minorHAnsi" w:hAnsiTheme="minorHAnsi" w:cstheme="minorHAnsi"/>
                <w:bCs/>
                <w:color w:val="000000" w:themeColor="text1"/>
                <w:sz w:val="18"/>
                <w:szCs w:val="18"/>
              </w:rPr>
              <w:t>Data końcowa obowiązywania trwałości</w:t>
            </w:r>
          </w:p>
        </w:tc>
      </w:tr>
      <w:tr w:rsidR="005F499F" w:rsidRPr="0056568F" w14:paraId="622805E8" w14:textId="77777777" w:rsidTr="00547973">
        <w:trPr>
          <w:cantSplit/>
          <w:trHeight w:val="416"/>
        </w:trPr>
        <w:tc>
          <w:tcPr>
            <w:tcW w:w="7655" w:type="dxa"/>
            <w:vAlign w:val="center"/>
          </w:tcPr>
          <w:p w14:paraId="2FE41B81" w14:textId="1BBF9CC8" w:rsidR="005F499F" w:rsidRPr="0056568F" w:rsidRDefault="005F499F" w:rsidP="00547973">
            <w:pPr>
              <w:autoSpaceDE w:val="0"/>
              <w:autoSpaceDN w:val="0"/>
              <w:adjustRightInd w:val="0"/>
              <w:spacing w:after="0" w:line="192" w:lineRule="auto"/>
              <w:rPr>
                <w:rFonts w:asciiTheme="minorHAnsi" w:hAnsiTheme="minorHAnsi" w:cstheme="minorHAnsi"/>
                <w:sz w:val="20"/>
                <w:szCs w:val="20"/>
              </w:rPr>
            </w:pPr>
            <w:r w:rsidRPr="0056568F">
              <w:rPr>
                <w:rFonts w:asciiTheme="minorHAnsi" w:hAnsiTheme="minorHAnsi" w:cstheme="minorHAnsi"/>
                <w:sz w:val="20"/>
                <w:szCs w:val="20"/>
              </w:rPr>
              <w:t>1.</w:t>
            </w:r>
            <w:r w:rsidR="00CA28F6">
              <w:rPr>
                <w:rFonts w:asciiTheme="minorHAnsi" w:hAnsiTheme="minorHAnsi" w:cstheme="minorHAnsi"/>
                <w:sz w:val="20"/>
                <w:szCs w:val="20"/>
              </w:rPr>
              <w:t xml:space="preserve"> </w:t>
            </w:r>
          </w:p>
        </w:tc>
        <w:tc>
          <w:tcPr>
            <w:tcW w:w="2126" w:type="dxa"/>
            <w:vAlign w:val="center"/>
          </w:tcPr>
          <w:p w14:paraId="5CFFF35C" w14:textId="77777777" w:rsidR="005F499F" w:rsidRPr="0056568F" w:rsidRDefault="005F499F" w:rsidP="00547973">
            <w:pPr>
              <w:autoSpaceDE w:val="0"/>
              <w:autoSpaceDN w:val="0"/>
              <w:adjustRightInd w:val="0"/>
              <w:spacing w:line="192" w:lineRule="auto"/>
              <w:rPr>
                <w:rFonts w:asciiTheme="minorHAnsi" w:hAnsiTheme="minorHAnsi" w:cstheme="minorHAnsi"/>
                <w:sz w:val="20"/>
                <w:szCs w:val="20"/>
              </w:rPr>
            </w:pPr>
          </w:p>
        </w:tc>
      </w:tr>
      <w:tr w:rsidR="005F499F" w:rsidRPr="0056568F" w14:paraId="6A31C1BA" w14:textId="77777777" w:rsidTr="00547973">
        <w:trPr>
          <w:cantSplit/>
          <w:trHeight w:val="416"/>
        </w:trPr>
        <w:tc>
          <w:tcPr>
            <w:tcW w:w="7655" w:type="dxa"/>
            <w:vAlign w:val="center"/>
          </w:tcPr>
          <w:p w14:paraId="34778E4B" w14:textId="77777777" w:rsidR="005F499F" w:rsidRPr="0056568F" w:rsidRDefault="005F499F" w:rsidP="00547973">
            <w:pPr>
              <w:autoSpaceDE w:val="0"/>
              <w:autoSpaceDN w:val="0"/>
              <w:adjustRightInd w:val="0"/>
              <w:spacing w:after="0" w:line="192" w:lineRule="auto"/>
              <w:rPr>
                <w:rFonts w:asciiTheme="minorHAnsi" w:hAnsiTheme="minorHAnsi" w:cstheme="minorHAnsi"/>
                <w:sz w:val="20"/>
                <w:szCs w:val="20"/>
              </w:rPr>
            </w:pPr>
            <w:r w:rsidRPr="0056568F">
              <w:rPr>
                <w:rFonts w:asciiTheme="minorHAnsi" w:hAnsiTheme="minorHAnsi" w:cstheme="minorHAnsi"/>
                <w:sz w:val="20"/>
                <w:szCs w:val="20"/>
              </w:rPr>
              <w:t>2.</w:t>
            </w:r>
          </w:p>
        </w:tc>
        <w:tc>
          <w:tcPr>
            <w:tcW w:w="2126" w:type="dxa"/>
            <w:vAlign w:val="center"/>
          </w:tcPr>
          <w:p w14:paraId="699A9422" w14:textId="77777777" w:rsidR="005F499F" w:rsidRPr="0056568F" w:rsidRDefault="005F499F" w:rsidP="00547973">
            <w:pPr>
              <w:autoSpaceDE w:val="0"/>
              <w:autoSpaceDN w:val="0"/>
              <w:adjustRightInd w:val="0"/>
              <w:spacing w:line="192" w:lineRule="auto"/>
              <w:rPr>
                <w:rFonts w:asciiTheme="minorHAnsi" w:hAnsiTheme="minorHAnsi" w:cstheme="minorHAnsi"/>
                <w:sz w:val="20"/>
                <w:szCs w:val="20"/>
              </w:rPr>
            </w:pPr>
          </w:p>
        </w:tc>
      </w:tr>
      <w:tr w:rsidR="005F499F" w:rsidRPr="0056568F" w14:paraId="31C751C9" w14:textId="77777777" w:rsidTr="00547973">
        <w:trPr>
          <w:cantSplit/>
          <w:trHeight w:val="416"/>
        </w:trPr>
        <w:tc>
          <w:tcPr>
            <w:tcW w:w="7655" w:type="dxa"/>
            <w:vAlign w:val="center"/>
          </w:tcPr>
          <w:p w14:paraId="11E1F38F" w14:textId="77777777" w:rsidR="005F499F" w:rsidRPr="0056568F" w:rsidRDefault="005F499F" w:rsidP="00547973">
            <w:pPr>
              <w:autoSpaceDE w:val="0"/>
              <w:autoSpaceDN w:val="0"/>
              <w:adjustRightInd w:val="0"/>
              <w:spacing w:after="0" w:line="192" w:lineRule="auto"/>
              <w:rPr>
                <w:rFonts w:asciiTheme="minorHAnsi" w:hAnsiTheme="minorHAnsi" w:cstheme="minorHAnsi"/>
                <w:sz w:val="20"/>
                <w:szCs w:val="20"/>
              </w:rPr>
            </w:pPr>
            <w:r w:rsidRPr="0056568F">
              <w:rPr>
                <w:rFonts w:asciiTheme="minorHAnsi" w:hAnsiTheme="minorHAnsi" w:cstheme="minorHAnsi"/>
                <w:sz w:val="20"/>
                <w:szCs w:val="20"/>
              </w:rPr>
              <w:t>3.</w:t>
            </w:r>
          </w:p>
        </w:tc>
        <w:tc>
          <w:tcPr>
            <w:tcW w:w="2126" w:type="dxa"/>
            <w:vAlign w:val="center"/>
          </w:tcPr>
          <w:p w14:paraId="24497983" w14:textId="77777777" w:rsidR="005F499F" w:rsidRPr="0056568F" w:rsidRDefault="005F499F" w:rsidP="00547973">
            <w:pPr>
              <w:autoSpaceDE w:val="0"/>
              <w:autoSpaceDN w:val="0"/>
              <w:adjustRightInd w:val="0"/>
              <w:spacing w:line="192" w:lineRule="auto"/>
              <w:rPr>
                <w:rFonts w:asciiTheme="minorHAnsi" w:hAnsiTheme="minorHAnsi" w:cstheme="minorHAnsi"/>
                <w:sz w:val="20"/>
                <w:szCs w:val="20"/>
              </w:rPr>
            </w:pPr>
          </w:p>
        </w:tc>
      </w:tr>
      <w:tr w:rsidR="005F499F" w:rsidRPr="0056568F" w14:paraId="2CA63AD2" w14:textId="77777777" w:rsidTr="00547973">
        <w:trPr>
          <w:cantSplit/>
          <w:trHeight w:val="416"/>
        </w:trPr>
        <w:tc>
          <w:tcPr>
            <w:tcW w:w="7655" w:type="dxa"/>
            <w:vAlign w:val="center"/>
          </w:tcPr>
          <w:p w14:paraId="46995287" w14:textId="77777777" w:rsidR="005F499F" w:rsidRPr="0056568F" w:rsidRDefault="005F499F" w:rsidP="00547973">
            <w:pPr>
              <w:autoSpaceDE w:val="0"/>
              <w:autoSpaceDN w:val="0"/>
              <w:adjustRightInd w:val="0"/>
              <w:spacing w:after="0" w:line="192" w:lineRule="auto"/>
              <w:rPr>
                <w:rFonts w:asciiTheme="minorHAnsi" w:hAnsiTheme="minorHAnsi" w:cstheme="minorHAnsi"/>
                <w:sz w:val="20"/>
                <w:szCs w:val="20"/>
              </w:rPr>
            </w:pPr>
            <w:r w:rsidRPr="0056568F">
              <w:rPr>
                <w:rFonts w:asciiTheme="minorHAnsi" w:hAnsiTheme="minorHAnsi" w:cstheme="minorHAnsi"/>
                <w:sz w:val="20"/>
                <w:szCs w:val="20"/>
              </w:rPr>
              <w:t>….</w:t>
            </w:r>
          </w:p>
        </w:tc>
        <w:tc>
          <w:tcPr>
            <w:tcW w:w="2126" w:type="dxa"/>
            <w:vAlign w:val="center"/>
          </w:tcPr>
          <w:p w14:paraId="02FFDBF7" w14:textId="77777777" w:rsidR="005F499F" w:rsidRPr="0056568F" w:rsidRDefault="005F499F" w:rsidP="00547973">
            <w:pPr>
              <w:autoSpaceDE w:val="0"/>
              <w:autoSpaceDN w:val="0"/>
              <w:adjustRightInd w:val="0"/>
              <w:spacing w:line="192" w:lineRule="auto"/>
              <w:rPr>
                <w:rFonts w:asciiTheme="minorHAnsi" w:hAnsiTheme="minorHAnsi" w:cstheme="minorHAnsi"/>
                <w:sz w:val="20"/>
                <w:szCs w:val="20"/>
              </w:rPr>
            </w:pPr>
          </w:p>
        </w:tc>
      </w:tr>
    </w:tbl>
    <w:p w14:paraId="22800899" w14:textId="77777777" w:rsidR="005F499F" w:rsidRDefault="005F499F" w:rsidP="00240503">
      <w:pPr>
        <w:spacing w:before="120" w:after="120" w:line="240" w:lineRule="auto"/>
        <w:jc w:val="both"/>
        <w:rPr>
          <w:b/>
        </w:rPr>
      </w:pPr>
    </w:p>
    <w:tbl>
      <w:tblPr>
        <w:tblStyle w:val="Tabela-Siatka"/>
        <w:tblW w:w="9781" w:type="dxa"/>
        <w:tblInd w:w="-5" w:type="dxa"/>
        <w:tblLook w:val="04A0" w:firstRow="1" w:lastRow="0" w:firstColumn="1" w:lastColumn="0" w:noHBand="0" w:noVBand="1"/>
      </w:tblPr>
      <w:tblGrid>
        <w:gridCol w:w="5954"/>
        <w:gridCol w:w="1843"/>
        <w:gridCol w:w="1984"/>
      </w:tblGrid>
      <w:tr w:rsidR="004F6136" w:rsidRPr="0056568F" w14:paraId="2D3FE50B" w14:textId="77777777" w:rsidTr="004F6136">
        <w:tc>
          <w:tcPr>
            <w:tcW w:w="5954" w:type="dxa"/>
            <w:shd w:val="clear" w:color="auto" w:fill="BFBFBF" w:themeFill="background1" w:themeFillShade="BF"/>
          </w:tcPr>
          <w:p w14:paraId="3AE11721" w14:textId="54BB44B6" w:rsidR="004F6136" w:rsidRPr="0056568F" w:rsidRDefault="004F6136" w:rsidP="00547973">
            <w:pPr>
              <w:spacing w:after="0" w:line="216" w:lineRule="auto"/>
              <w:rPr>
                <w:rFonts w:asciiTheme="minorHAnsi" w:hAnsiTheme="minorHAnsi" w:cstheme="minorHAnsi"/>
                <w:sz w:val="20"/>
                <w:szCs w:val="20"/>
              </w:rPr>
            </w:pPr>
            <w:r w:rsidRPr="0056568F">
              <w:rPr>
                <w:rFonts w:asciiTheme="minorHAnsi" w:hAnsiTheme="minorHAnsi" w:cstheme="minorHAnsi"/>
                <w:sz w:val="20"/>
                <w:szCs w:val="20"/>
              </w:rPr>
              <w:t xml:space="preserve">Czy zgodnie z zapisami umowy/decyzji </w:t>
            </w:r>
            <w:r>
              <w:rPr>
                <w:rFonts w:asciiTheme="minorHAnsi" w:hAnsiTheme="minorHAnsi" w:cstheme="minorHAnsi"/>
                <w:sz w:val="20"/>
                <w:szCs w:val="20"/>
              </w:rPr>
              <w:t xml:space="preserve"> </w:t>
            </w:r>
            <w:r w:rsidRPr="0056568F">
              <w:rPr>
                <w:rFonts w:asciiTheme="minorHAnsi" w:hAnsiTheme="minorHAnsi" w:cstheme="minorHAnsi"/>
                <w:sz w:val="20"/>
                <w:szCs w:val="20"/>
              </w:rPr>
              <w:t>o dofinansowanie projektu Beneficjent zachowuje trwałość projektu i/lub rezultatów projektu zgodnie z wnioskiem o dofinansowanie?</w:t>
            </w:r>
          </w:p>
        </w:tc>
        <w:tc>
          <w:tcPr>
            <w:tcW w:w="1843" w:type="dxa"/>
            <w:vAlign w:val="center"/>
          </w:tcPr>
          <w:p w14:paraId="68412986" w14:textId="39BC7137" w:rsidR="004F6136" w:rsidRPr="0056568F" w:rsidRDefault="004F6136" w:rsidP="004F6136">
            <w:pPr>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984" w:type="dxa"/>
            <w:vAlign w:val="center"/>
          </w:tcPr>
          <w:p w14:paraId="68B97163" w14:textId="17C2A1B4" w:rsidR="004F6136" w:rsidRPr="0056568F" w:rsidRDefault="004F6136" w:rsidP="004F6136">
            <w:pPr>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EC5556" w:rsidRPr="0056568F" w14:paraId="20A9FFE8" w14:textId="77777777" w:rsidTr="00547973">
        <w:tc>
          <w:tcPr>
            <w:tcW w:w="9781" w:type="dxa"/>
            <w:gridSpan w:val="3"/>
          </w:tcPr>
          <w:p w14:paraId="07429710" w14:textId="3740BA0E" w:rsidR="00EC5556" w:rsidRPr="0056568F" w:rsidRDefault="00EC5556" w:rsidP="00547973">
            <w:pPr>
              <w:spacing w:line="360" w:lineRule="auto"/>
              <w:rPr>
                <w:rFonts w:asciiTheme="minorHAnsi" w:hAnsiTheme="minorHAnsi" w:cstheme="minorHAnsi"/>
                <w:sz w:val="20"/>
                <w:szCs w:val="20"/>
              </w:rPr>
            </w:pPr>
            <w:r w:rsidRPr="0056568F">
              <w:rPr>
                <w:rFonts w:asciiTheme="minorHAnsi" w:hAnsiTheme="minorHAnsi" w:cstheme="minorHAnsi"/>
                <w:sz w:val="20"/>
                <w:szCs w:val="20"/>
              </w:rPr>
              <w:lastRenderedPageBreak/>
              <w:t>Doszło do naruszenia trwałości</w:t>
            </w:r>
            <w:r w:rsidR="004F6136">
              <w:rPr>
                <w:rFonts w:asciiTheme="minorHAnsi" w:hAnsiTheme="minorHAnsi" w:cstheme="minorHAnsi"/>
                <w:sz w:val="20"/>
                <w:szCs w:val="20"/>
              </w:rPr>
              <w:t xml:space="preserve"> w niżej wskazanym zakresie</w:t>
            </w:r>
            <w:r w:rsidRPr="0056568F">
              <w:rPr>
                <w:rFonts w:asciiTheme="minorHAnsi" w:hAnsiTheme="minorHAnsi" w:cstheme="minorHAnsi"/>
                <w:sz w:val="20"/>
                <w:szCs w:val="20"/>
              </w:rPr>
              <w:t>:</w:t>
            </w:r>
          </w:p>
        </w:tc>
      </w:tr>
    </w:tbl>
    <w:p w14:paraId="1297199A" w14:textId="77777777" w:rsidR="00EC5556" w:rsidRDefault="00EC5556" w:rsidP="00240503">
      <w:pPr>
        <w:spacing w:before="120" w:after="120" w:line="240" w:lineRule="auto"/>
        <w:jc w:val="both"/>
        <w:rPr>
          <w:b/>
        </w:rPr>
      </w:pPr>
    </w:p>
    <w:p w14:paraId="011DDDAE" w14:textId="219C674B" w:rsidR="00240503" w:rsidRDefault="00354F64" w:rsidP="00240503">
      <w:pPr>
        <w:spacing w:before="120" w:after="120" w:line="240" w:lineRule="auto"/>
        <w:jc w:val="both"/>
        <w:rPr>
          <w:rFonts w:eastAsia="Times New Roman" w:cs="Calibri"/>
          <w:bCs/>
          <w:i/>
          <w:sz w:val="18"/>
          <w:lang w:eastAsia="pl-PL"/>
        </w:rPr>
      </w:pPr>
      <w:r>
        <w:rPr>
          <w:rFonts w:eastAsia="Times New Roman" w:cs="Calibri"/>
          <w:bCs/>
          <w:i/>
          <w:sz w:val="18"/>
          <w:lang w:eastAsia="pl-PL"/>
        </w:rPr>
        <w:t xml:space="preserve">Zgodnie z </w:t>
      </w:r>
      <w:r w:rsidRPr="00C63A58">
        <w:rPr>
          <w:rFonts w:eastAsia="Times New Roman" w:cs="Calibri"/>
          <w:bCs/>
          <w:i/>
          <w:sz w:val="18"/>
          <w:lang w:eastAsia="pl-PL"/>
        </w:rPr>
        <w:t xml:space="preserve">art. </w:t>
      </w:r>
      <w:r>
        <w:rPr>
          <w:rFonts w:eastAsia="Times New Roman" w:cs="Calibri"/>
          <w:bCs/>
          <w:i/>
          <w:sz w:val="18"/>
          <w:lang w:eastAsia="pl-PL"/>
        </w:rPr>
        <w:t xml:space="preserve">65 </w:t>
      </w:r>
      <w:r w:rsidRPr="00C63A58">
        <w:rPr>
          <w:rFonts w:eastAsia="Times New Roman" w:cs="Calibri"/>
          <w:bCs/>
          <w:i/>
          <w:sz w:val="18"/>
          <w:lang w:eastAsia="pl-PL"/>
        </w:rPr>
        <w:t xml:space="preserve"> Rozporządzenia Parlamentu Europejskiego i Rady (UE) nr </w:t>
      </w:r>
      <w:r>
        <w:rPr>
          <w:rFonts w:eastAsia="Times New Roman" w:cs="Calibri"/>
          <w:bCs/>
          <w:i/>
          <w:sz w:val="18"/>
          <w:lang w:eastAsia="pl-PL"/>
        </w:rPr>
        <w:t xml:space="preserve">2021/1060 </w:t>
      </w:r>
      <w:r w:rsidRPr="00C63A58">
        <w:rPr>
          <w:rFonts w:eastAsia="Times New Roman" w:cs="Calibri"/>
          <w:bCs/>
          <w:i/>
          <w:sz w:val="18"/>
          <w:lang w:eastAsia="pl-PL"/>
        </w:rPr>
        <w:t xml:space="preserve"> z dnia </w:t>
      </w:r>
      <w:r>
        <w:rPr>
          <w:rFonts w:eastAsia="Times New Roman" w:cs="Calibri"/>
          <w:bCs/>
          <w:i/>
          <w:sz w:val="18"/>
          <w:lang w:eastAsia="pl-PL"/>
        </w:rPr>
        <w:t>24 czerwca</w:t>
      </w:r>
      <w:r w:rsidRPr="00C63A58">
        <w:rPr>
          <w:rFonts w:eastAsia="Times New Roman" w:cs="Calibri"/>
          <w:bCs/>
          <w:i/>
          <w:sz w:val="18"/>
          <w:lang w:eastAsia="pl-PL"/>
        </w:rPr>
        <w:t xml:space="preserve"> 20</w:t>
      </w:r>
      <w:r>
        <w:rPr>
          <w:rFonts w:eastAsia="Times New Roman" w:cs="Calibri"/>
          <w:bCs/>
          <w:i/>
          <w:sz w:val="18"/>
          <w:lang w:eastAsia="pl-PL"/>
        </w:rPr>
        <w:t>21</w:t>
      </w:r>
      <w:r w:rsidRPr="00C63A58">
        <w:rPr>
          <w:rFonts w:eastAsia="Times New Roman" w:cs="Calibri"/>
          <w:bCs/>
          <w:i/>
          <w:sz w:val="18"/>
          <w:lang w:eastAsia="pl-PL"/>
        </w:rPr>
        <w:t xml:space="preserve"> r.</w:t>
      </w:r>
      <w:r w:rsidRPr="00354F64">
        <w:t xml:space="preserve"> </w:t>
      </w:r>
      <w:r w:rsidR="00240503">
        <w:t>–</w:t>
      </w:r>
      <w:r>
        <w:t xml:space="preserve"> </w:t>
      </w:r>
      <w:r w:rsidR="00240503">
        <w:rPr>
          <w:rFonts w:eastAsia="Times New Roman" w:cs="Calibri"/>
          <w:bCs/>
          <w:i/>
          <w:sz w:val="18"/>
          <w:lang w:eastAsia="pl-PL"/>
        </w:rPr>
        <w:t>Dokonuje się</w:t>
      </w:r>
      <w:r w:rsidRPr="00354F64">
        <w:rPr>
          <w:rFonts w:eastAsia="Times New Roman" w:cs="Calibri"/>
          <w:bCs/>
          <w:i/>
          <w:sz w:val="18"/>
          <w:lang w:eastAsia="pl-PL"/>
        </w:rPr>
        <w:t xml:space="preserve"> zwrotu wkładu z Funduszy przeznaczonego na operację obejmującą inwestycje w infrastrukturę lub inwestycje produkcyjne, jeżeli w okresie pięciu lat od płatności końcowej na rzecz beneficjenta lub w okresie ustalonym zgodnie z zasadami pomocy państwa, w stosownych przypadkach, zajdzie w odniesieniu do tej operacji dowolna z poniższych okoliczności: </w:t>
      </w:r>
    </w:p>
    <w:p w14:paraId="52BF6200" w14:textId="77777777" w:rsidR="00CE1FDC" w:rsidRDefault="00354F64" w:rsidP="00240503">
      <w:pPr>
        <w:spacing w:before="120" w:after="120" w:line="240" w:lineRule="auto"/>
        <w:jc w:val="both"/>
        <w:rPr>
          <w:rFonts w:eastAsia="Times New Roman" w:cs="Calibri"/>
          <w:bCs/>
          <w:i/>
          <w:sz w:val="18"/>
          <w:lang w:eastAsia="pl-PL"/>
        </w:rPr>
      </w:pPr>
      <w:r w:rsidRPr="00001826">
        <w:rPr>
          <w:rFonts w:eastAsia="Times New Roman" w:cs="Calibri"/>
          <w:bCs/>
          <w:i/>
          <w:sz w:val="18"/>
          <w:lang w:eastAsia="pl-PL"/>
        </w:rPr>
        <w:t>a) zaprzestanie lub przeniesienie działalności produkcyjnej poza region na poziomie NUTS 2, w którym dana operacja otrzymała wsparcie;</w:t>
      </w:r>
      <w:r w:rsidRPr="00354F64">
        <w:rPr>
          <w:rFonts w:eastAsia="Times New Roman" w:cs="Calibri"/>
          <w:bCs/>
          <w:i/>
          <w:sz w:val="18"/>
          <w:lang w:eastAsia="pl-PL"/>
        </w:rPr>
        <w:t xml:space="preserve"> </w:t>
      </w:r>
      <w:r>
        <w:rPr>
          <w:rFonts w:eastAsia="Times New Roman" w:cs="Calibri"/>
          <w:bCs/>
          <w:i/>
          <w:sz w:val="18"/>
          <w:lang w:eastAsia="pl-PL"/>
        </w:rPr>
        <w:br/>
      </w:r>
      <w:r w:rsidRPr="00354F64">
        <w:rPr>
          <w:rFonts w:eastAsia="Times New Roman" w:cs="Calibri"/>
          <w:bCs/>
          <w:i/>
          <w:sz w:val="18"/>
          <w:lang w:eastAsia="pl-PL"/>
        </w:rPr>
        <w:t xml:space="preserve">b) zmiana własności elementu infrastruktury, która daje przedsiębiorstwu lub podmiotowi publicznemu nienależną korzyść; </w:t>
      </w:r>
      <w:r>
        <w:rPr>
          <w:rFonts w:eastAsia="Times New Roman" w:cs="Calibri"/>
          <w:bCs/>
          <w:i/>
          <w:sz w:val="18"/>
          <w:lang w:eastAsia="pl-PL"/>
        </w:rPr>
        <w:br/>
      </w:r>
      <w:r w:rsidRPr="00354F64">
        <w:rPr>
          <w:rFonts w:eastAsia="Times New Roman" w:cs="Calibri"/>
          <w:bCs/>
          <w:i/>
          <w:sz w:val="18"/>
          <w:lang w:eastAsia="pl-PL"/>
        </w:rPr>
        <w:t>c) istotna zmiana wpływająca na charakter operacji, jej cele lub warunki wdrażania, mogąca doprowadzić do naruszenia pierwotnych celów operacji.</w:t>
      </w:r>
      <w:r w:rsidR="00240503">
        <w:rPr>
          <w:rFonts w:eastAsia="Times New Roman" w:cs="Calibri"/>
          <w:bCs/>
          <w:i/>
          <w:sz w:val="18"/>
          <w:lang w:eastAsia="pl-PL"/>
        </w:rPr>
        <w:t xml:space="preserve"> </w:t>
      </w:r>
    </w:p>
    <w:p w14:paraId="584E757D" w14:textId="00BC815C" w:rsidR="00240503" w:rsidRDefault="00CE1FDC" w:rsidP="00240503">
      <w:pPr>
        <w:spacing w:before="120" w:after="120" w:line="240" w:lineRule="auto"/>
        <w:jc w:val="both"/>
        <w:rPr>
          <w:rFonts w:eastAsia="Times New Roman" w:cs="Calibri"/>
          <w:bCs/>
          <w:i/>
          <w:sz w:val="18"/>
          <w:lang w:eastAsia="pl-PL"/>
        </w:rPr>
      </w:pPr>
      <w:r>
        <w:rPr>
          <w:rFonts w:eastAsia="Times New Roman" w:cs="Calibri"/>
          <w:bCs/>
          <w:i/>
          <w:sz w:val="18"/>
          <w:lang w:eastAsia="pl-PL"/>
        </w:rPr>
        <w:t xml:space="preserve">Ww. </w:t>
      </w:r>
      <w:r w:rsidRPr="00CE1FDC">
        <w:rPr>
          <w:rFonts w:eastAsia="Times New Roman" w:cs="Calibri"/>
          <w:bCs/>
          <w:i/>
          <w:sz w:val="18"/>
          <w:lang w:eastAsia="pl-PL"/>
        </w:rPr>
        <w:t xml:space="preserve">okres </w:t>
      </w:r>
      <w:r>
        <w:rPr>
          <w:rFonts w:eastAsia="Times New Roman" w:cs="Calibri"/>
          <w:bCs/>
          <w:i/>
          <w:sz w:val="18"/>
          <w:lang w:eastAsia="pl-PL"/>
        </w:rPr>
        <w:t>może zostać skrócony</w:t>
      </w:r>
      <w:r w:rsidRPr="00CE1FDC">
        <w:rPr>
          <w:rFonts w:eastAsia="Times New Roman" w:cs="Calibri"/>
          <w:bCs/>
          <w:i/>
          <w:sz w:val="18"/>
          <w:lang w:eastAsia="pl-PL"/>
        </w:rPr>
        <w:t xml:space="preserve"> do trzech lat w przypadkach dotyczących utrzymania inwestycji lub miejsc pracy stworzonych przez MŚP</w:t>
      </w:r>
      <w:r w:rsidR="00347E44">
        <w:rPr>
          <w:rFonts w:eastAsia="Times New Roman" w:cs="Calibri"/>
          <w:bCs/>
          <w:i/>
          <w:sz w:val="18"/>
          <w:lang w:eastAsia="pl-PL"/>
        </w:rPr>
        <w:t>.</w:t>
      </w:r>
    </w:p>
    <w:tbl>
      <w:tblPr>
        <w:tblStyle w:val="Tabela-Siatka"/>
        <w:tblW w:w="9781" w:type="dxa"/>
        <w:tblInd w:w="-5" w:type="dxa"/>
        <w:tblLook w:val="04A0" w:firstRow="1" w:lastRow="0" w:firstColumn="1" w:lastColumn="0" w:noHBand="0" w:noVBand="1"/>
      </w:tblPr>
      <w:tblGrid>
        <w:gridCol w:w="5245"/>
        <w:gridCol w:w="1276"/>
        <w:gridCol w:w="992"/>
        <w:gridCol w:w="425"/>
        <w:gridCol w:w="1843"/>
      </w:tblGrid>
      <w:tr w:rsidR="0056568F" w:rsidRPr="0056568F" w14:paraId="019F3999" w14:textId="77777777" w:rsidTr="003272DB">
        <w:tc>
          <w:tcPr>
            <w:tcW w:w="5245" w:type="dxa"/>
            <w:shd w:val="clear" w:color="auto" w:fill="BFBFBF" w:themeFill="background1" w:themeFillShade="BF"/>
          </w:tcPr>
          <w:p w14:paraId="5616DA75" w14:textId="448D6E32" w:rsidR="002D6BA3" w:rsidRPr="0056568F" w:rsidRDefault="00EC5556" w:rsidP="002D6BA3">
            <w:pPr>
              <w:spacing w:after="0" w:line="216" w:lineRule="auto"/>
              <w:rPr>
                <w:rFonts w:asciiTheme="minorHAnsi" w:hAnsiTheme="minorHAnsi" w:cstheme="minorHAnsi"/>
                <w:sz w:val="20"/>
                <w:szCs w:val="20"/>
              </w:rPr>
            </w:pPr>
            <w:r w:rsidRPr="0056568F">
              <w:rPr>
                <w:rFonts w:asciiTheme="minorHAnsi" w:hAnsiTheme="minorHAnsi" w:cstheme="minorHAnsi"/>
                <w:color w:val="000000"/>
                <w:sz w:val="20"/>
                <w:szCs w:val="20"/>
                <w:lang w:eastAsia="pl-PL"/>
              </w:rPr>
              <w:t xml:space="preserve">Czy w ramach projektu w okresie sprawozdawczym doszło do zmiany lokalizacji zakupionego w ramach projektu </w:t>
            </w:r>
            <w:r w:rsidR="0056568F" w:rsidRPr="0056568F">
              <w:rPr>
                <w:rFonts w:asciiTheme="minorHAnsi" w:hAnsiTheme="minorHAnsi" w:cstheme="minorHAnsi"/>
                <w:color w:val="000000"/>
                <w:sz w:val="20"/>
                <w:szCs w:val="20"/>
                <w:lang w:eastAsia="pl-PL"/>
              </w:rPr>
              <w:t>s</w:t>
            </w:r>
            <w:r w:rsidRPr="0056568F">
              <w:rPr>
                <w:rFonts w:asciiTheme="minorHAnsi" w:hAnsiTheme="minorHAnsi" w:cstheme="minorHAnsi"/>
                <w:color w:val="000000"/>
                <w:sz w:val="20"/>
                <w:szCs w:val="20"/>
                <w:lang w:eastAsia="pl-PL"/>
              </w:rPr>
              <w:t>przętu/wyposażenia/środka trwałego</w:t>
            </w:r>
            <w:r w:rsidR="004F6136">
              <w:rPr>
                <w:rFonts w:asciiTheme="minorHAnsi" w:hAnsiTheme="minorHAnsi" w:cstheme="minorHAnsi"/>
                <w:color w:val="000000"/>
                <w:sz w:val="20"/>
                <w:szCs w:val="20"/>
                <w:lang w:eastAsia="pl-PL"/>
              </w:rPr>
              <w:t>/infrastruktury</w:t>
            </w:r>
            <w:r w:rsidRPr="0056568F">
              <w:rPr>
                <w:rFonts w:asciiTheme="minorHAnsi" w:hAnsiTheme="minorHAnsi" w:cstheme="minorHAnsi"/>
                <w:color w:val="000000"/>
                <w:sz w:val="20"/>
                <w:szCs w:val="20"/>
                <w:lang w:eastAsia="pl-PL"/>
              </w:rPr>
              <w:t>?</w:t>
            </w:r>
          </w:p>
        </w:tc>
        <w:tc>
          <w:tcPr>
            <w:tcW w:w="1276" w:type="dxa"/>
            <w:vAlign w:val="center"/>
          </w:tcPr>
          <w:p w14:paraId="45C78B94" w14:textId="452C7610" w:rsidR="002D6BA3" w:rsidRPr="0056568F" w:rsidRDefault="002D6BA3" w:rsidP="003272DB">
            <w:pPr>
              <w:spacing w:after="0" w:line="216" w:lineRule="auto"/>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134274C6" w14:textId="55BA2D89" w:rsidR="002D6BA3" w:rsidRPr="0056568F" w:rsidRDefault="002D6BA3" w:rsidP="003272DB">
            <w:pPr>
              <w:spacing w:after="0" w:line="216" w:lineRule="auto"/>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778698C2" w14:textId="6271C5EC" w:rsidR="002D6BA3" w:rsidRPr="0056568F" w:rsidRDefault="002D6BA3" w:rsidP="003272DB">
            <w:pPr>
              <w:spacing w:after="0" w:line="216" w:lineRule="auto"/>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704C74D2" w14:textId="77777777" w:rsidTr="002D6BA3">
        <w:tc>
          <w:tcPr>
            <w:tcW w:w="9781" w:type="dxa"/>
            <w:gridSpan w:val="5"/>
          </w:tcPr>
          <w:p w14:paraId="7BF3948A" w14:textId="77777777" w:rsidR="00EC5556" w:rsidRPr="0056568F" w:rsidRDefault="00EC5556" w:rsidP="00EC5556">
            <w:pPr>
              <w:spacing w:after="0" w:line="216" w:lineRule="auto"/>
              <w:rPr>
                <w:rFonts w:asciiTheme="minorHAnsi" w:hAnsiTheme="minorHAnsi" w:cstheme="minorHAnsi"/>
                <w:sz w:val="20"/>
                <w:szCs w:val="20"/>
              </w:rPr>
            </w:pPr>
            <w:r w:rsidRPr="0056568F">
              <w:rPr>
                <w:rFonts w:asciiTheme="minorHAnsi" w:hAnsiTheme="minorHAnsi" w:cstheme="minorHAnsi"/>
                <w:sz w:val="20"/>
                <w:szCs w:val="20"/>
              </w:rPr>
              <w:t xml:space="preserve">Nastąpiły zmiany w postaci: </w:t>
            </w:r>
          </w:p>
          <w:p w14:paraId="57FBC1F3" w14:textId="4A967BA0" w:rsidR="002D6BA3" w:rsidRPr="0056568F" w:rsidRDefault="00EC5556" w:rsidP="00EC5556">
            <w:pPr>
              <w:spacing w:after="0" w:line="216" w:lineRule="auto"/>
              <w:rPr>
                <w:rFonts w:asciiTheme="minorHAnsi" w:hAnsiTheme="minorHAnsi" w:cstheme="minorHAnsi"/>
                <w:sz w:val="20"/>
                <w:szCs w:val="20"/>
              </w:rPr>
            </w:pPr>
            <w:r w:rsidRPr="0056568F">
              <w:rPr>
                <w:rFonts w:asciiTheme="minorHAnsi" w:hAnsiTheme="minorHAnsi" w:cstheme="minorHAnsi"/>
                <w:sz w:val="20"/>
                <w:szCs w:val="20"/>
              </w:rPr>
              <w:t>Data zmiany:</w:t>
            </w:r>
          </w:p>
        </w:tc>
      </w:tr>
      <w:tr w:rsidR="00B0083D" w:rsidRPr="0056568F" w14:paraId="7022F25F" w14:textId="77777777" w:rsidTr="003272DB">
        <w:tc>
          <w:tcPr>
            <w:tcW w:w="5245" w:type="dxa"/>
            <w:shd w:val="clear" w:color="auto" w:fill="BFBFBF" w:themeFill="background1" w:themeFillShade="BF"/>
          </w:tcPr>
          <w:p w14:paraId="402A8B8F" w14:textId="2F4E4A8A" w:rsidR="00B0083D" w:rsidRPr="0056568F" w:rsidRDefault="00B0083D" w:rsidP="00B0083D">
            <w:pPr>
              <w:spacing w:after="0" w:line="216" w:lineRule="auto"/>
              <w:rPr>
                <w:rFonts w:asciiTheme="minorHAnsi" w:hAnsiTheme="minorHAnsi" w:cstheme="minorHAnsi"/>
                <w:sz w:val="20"/>
                <w:szCs w:val="20"/>
              </w:rPr>
            </w:pPr>
            <w:r w:rsidRPr="0056568F">
              <w:rPr>
                <w:rFonts w:asciiTheme="minorHAnsi" w:hAnsiTheme="minorHAnsi" w:cstheme="minorHAnsi"/>
                <w:sz w:val="20"/>
                <w:szCs w:val="20"/>
              </w:rPr>
              <w:t>Czy nastąpiła zmiana własności</w:t>
            </w:r>
            <w:r w:rsidRPr="0056568F">
              <w:rPr>
                <w:rStyle w:val="Odwoanieprzypisudolnego"/>
                <w:rFonts w:asciiTheme="minorHAnsi" w:hAnsiTheme="minorHAnsi" w:cstheme="minorHAnsi"/>
                <w:sz w:val="20"/>
                <w:szCs w:val="20"/>
              </w:rPr>
              <w:footnoteReference w:id="3"/>
            </w:r>
            <w:r w:rsidR="004F6136">
              <w:rPr>
                <w:rFonts w:asciiTheme="minorHAnsi" w:hAnsiTheme="minorHAnsi" w:cstheme="minorHAnsi"/>
                <w:sz w:val="20"/>
                <w:szCs w:val="20"/>
              </w:rPr>
              <w:t xml:space="preserve"> </w:t>
            </w:r>
            <w:r w:rsidRPr="0056568F">
              <w:rPr>
                <w:rFonts w:asciiTheme="minorHAnsi" w:hAnsiTheme="minorHAnsi" w:cstheme="minorHAnsi"/>
                <w:sz w:val="20"/>
                <w:szCs w:val="20"/>
              </w:rPr>
              <w:t>elementów infrastruktury sfinansowanej ze środków FEDS +?</w:t>
            </w:r>
          </w:p>
        </w:tc>
        <w:tc>
          <w:tcPr>
            <w:tcW w:w="1276" w:type="dxa"/>
            <w:vAlign w:val="center"/>
          </w:tcPr>
          <w:p w14:paraId="3B38BCC0" w14:textId="41C2D0D1" w:rsidR="00B0083D" w:rsidRPr="0056568F" w:rsidRDefault="00B0083D" w:rsidP="003272DB">
            <w:pPr>
              <w:spacing w:after="0" w:line="216" w:lineRule="auto"/>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0AADD663" w14:textId="69D1B2D9" w:rsidR="00B0083D" w:rsidRPr="0056568F" w:rsidRDefault="00B0083D" w:rsidP="003272DB">
            <w:pPr>
              <w:spacing w:after="0" w:line="216" w:lineRule="auto"/>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4A065620" w14:textId="2CC70F44" w:rsidR="00B0083D" w:rsidRPr="0056568F" w:rsidRDefault="00B0083D" w:rsidP="003272DB">
            <w:pPr>
              <w:spacing w:after="0" w:line="216" w:lineRule="auto"/>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2CA124F9" w14:textId="77777777" w:rsidTr="002D6BA3">
        <w:tc>
          <w:tcPr>
            <w:tcW w:w="9781" w:type="dxa"/>
            <w:gridSpan w:val="5"/>
          </w:tcPr>
          <w:p w14:paraId="07B9242C" w14:textId="77777777" w:rsidR="002D6BA3" w:rsidRPr="0056568F" w:rsidRDefault="002D6BA3" w:rsidP="002D6BA3">
            <w:pPr>
              <w:spacing w:after="0" w:line="216" w:lineRule="auto"/>
              <w:rPr>
                <w:rFonts w:asciiTheme="minorHAnsi" w:hAnsiTheme="minorHAnsi" w:cstheme="minorHAnsi"/>
                <w:sz w:val="20"/>
                <w:szCs w:val="20"/>
              </w:rPr>
            </w:pPr>
            <w:r w:rsidRPr="0056568F">
              <w:rPr>
                <w:rFonts w:asciiTheme="minorHAnsi" w:hAnsiTheme="minorHAnsi" w:cstheme="minorHAnsi"/>
                <w:sz w:val="20"/>
                <w:szCs w:val="20"/>
              </w:rPr>
              <w:t>Nastąpiły zmiany w postaci:</w:t>
            </w:r>
          </w:p>
          <w:p w14:paraId="696040C1" w14:textId="07FC6040" w:rsidR="002D6BA3" w:rsidRPr="0056568F" w:rsidRDefault="002D6BA3" w:rsidP="002D6BA3">
            <w:pPr>
              <w:spacing w:after="0" w:line="216" w:lineRule="auto"/>
              <w:rPr>
                <w:rFonts w:asciiTheme="minorHAnsi" w:hAnsiTheme="minorHAnsi" w:cstheme="minorHAnsi"/>
                <w:sz w:val="20"/>
                <w:szCs w:val="20"/>
              </w:rPr>
            </w:pPr>
            <w:r w:rsidRPr="0056568F">
              <w:rPr>
                <w:rFonts w:asciiTheme="minorHAnsi" w:hAnsiTheme="minorHAnsi" w:cstheme="minorHAnsi"/>
                <w:sz w:val="20"/>
                <w:szCs w:val="20"/>
              </w:rPr>
              <w:t>Data zmiany własności elementów infrastruktury:</w:t>
            </w:r>
          </w:p>
        </w:tc>
      </w:tr>
      <w:tr w:rsidR="00B0083D" w:rsidRPr="0056568F" w14:paraId="0405DB2A" w14:textId="77777777" w:rsidTr="003272DB">
        <w:tc>
          <w:tcPr>
            <w:tcW w:w="5245" w:type="dxa"/>
            <w:shd w:val="clear" w:color="auto" w:fill="BFBFBF" w:themeFill="background1" w:themeFillShade="BF"/>
          </w:tcPr>
          <w:p w14:paraId="3D143DC6" w14:textId="77777777" w:rsidR="00B0083D" w:rsidRPr="0056568F" w:rsidRDefault="00B0083D" w:rsidP="00B0083D">
            <w:pPr>
              <w:spacing w:after="0" w:line="216" w:lineRule="auto"/>
              <w:rPr>
                <w:rFonts w:asciiTheme="minorHAnsi" w:hAnsiTheme="minorHAnsi" w:cstheme="minorHAnsi"/>
                <w:sz w:val="20"/>
                <w:szCs w:val="20"/>
              </w:rPr>
            </w:pPr>
            <w:r w:rsidRPr="0056568F">
              <w:rPr>
                <w:rFonts w:asciiTheme="minorHAnsi" w:hAnsiTheme="minorHAnsi" w:cstheme="minorHAnsi"/>
                <w:sz w:val="20"/>
                <w:szCs w:val="20"/>
              </w:rPr>
              <w:t>Czy w związku ze zmianą własności elementów infrastruktury podmiot uzyskał/uzyskuje korzyści</w:t>
            </w:r>
            <w:r w:rsidRPr="0056568F">
              <w:rPr>
                <w:rStyle w:val="Odwoanieprzypisudolnego"/>
                <w:rFonts w:asciiTheme="minorHAnsi" w:hAnsiTheme="minorHAnsi" w:cstheme="minorHAnsi"/>
                <w:sz w:val="20"/>
                <w:szCs w:val="20"/>
              </w:rPr>
              <w:footnoteReference w:id="4"/>
            </w:r>
            <w:r w:rsidRPr="0056568F">
              <w:rPr>
                <w:rFonts w:asciiTheme="minorHAnsi" w:hAnsiTheme="minorHAnsi" w:cstheme="minorHAnsi"/>
                <w:sz w:val="20"/>
                <w:szCs w:val="20"/>
              </w:rPr>
              <w:t xml:space="preserve">? </w:t>
            </w:r>
          </w:p>
        </w:tc>
        <w:tc>
          <w:tcPr>
            <w:tcW w:w="1276" w:type="dxa"/>
            <w:vAlign w:val="center"/>
          </w:tcPr>
          <w:p w14:paraId="4C929C30" w14:textId="6BA174C6" w:rsidR="00B0083D" w:rsidRPr="0056568F" w:rsidRDefault="00B0083D" w:rsidP="003272DB">
            <w:pPr>
              <w:spacing w:after="0" w:line="216" w:lineRule="auto"/>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2F7EAD50" w14:textId="2C09BE4D" w:rsidR="00B0083D" w:rsidRPr="0056568F" w:rsidRDefault="00B0083D" w:rsidP="003272DB">
            <w:pPr>
              <w:spacing w:after="0" w:line="216" w:lineRule="auto"/>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29CBA1AB" w14:textId="0CD658E2" w:rsidR="00B0083D" w:rsidRPr="0056568F" w:rsidRDefault="00B0083D" w:rsidP="003272DB">
            <w:pPr>
              <w:spacing w:after="0" w:line="216" w:lineRule="auto"/>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60650354" w14:textId="77777777" w:rsidTr="002D6BA3">
        <w:tc>
          <w:tcPr>
            <w:tcW w:w="9781" w:type="dxa"/>
            <w:gridSpan w:val="5"/>
          </w:tcPr>
          <w:p w14:paraId="25559C97" w14:textId="7805263A" w:rsidR="002D6BA3" w:rsidRPr="0056568F" w:rsidRDefault="002D6BA3" w:rsidP="002D6BA3">
            <w:pPr>
              <w:spacing w:after="0" w:line="216" w:lineRule="auto"/>
              <w:rPr>
                <w:rFonts w:asciiTheme="minorHAnsi" w:hAnsiTheme="minorHAnsi" w:cstheme="minorHAnsi"/>
                <w:sz w:val="20"/>
                <w:szCs w:val="20"/>
              </w:rPr>
            </w:pPr>
            <w:r w:rsidRPr="0056568F">
              <w:rPr>
                <w:rFonts w:asciiTheme="minorHAnsi" w:hAnsiTheme="minorHAnsi" w:cstheme="minorHAnsi"/>
                <w:sz w:val="20"/>
                <w:szCs w:val="20"/>
              </w:rPr>
              <w:t>Uzasadnienie:</w:t>
            </w:r>
          </w:p>
        </w:tc>
      </w:tr>
      <w:tr w:rsidR="00B0083D" w:rsidRPr="0056568F" w14:paraId="65DC23F4" w14:textId="77777777" w:rsidTr="003272DB">
        <w:tc>
          <w:tcPr>
            <w:tcW w:w="5245" w:type="dxa"/>
            <w:shd w:val="clear" w:color="auto" w:fill="BFBFBF" w:themeFill="background1" w:themeFillShade="BF"/>
          </w:tcPr>
          <w:p w14:paraId="1E3D8961" w14:textId="77777777" w:rsidR="00B0083D" w:rsidRPr="0056568F" w:rsidRDefault="00B0083D" w:rsidP="00B0083D">
            <w:pPr>
              <w:spacing w:after="0" w:line="216" w:lineRule="auto"/>
              <w:rPr>
                <w:rFonts w:asciiTheme="minorHAnsi" w:hAnsiTheme="minorHAnsi" w:cstheme="minorHAnsi"/>
                <w:sz w:val="20"/>
                <w:szCs w:val="20"/>
              </w:rPr>
            </w:pPr>
            <w:r w:rsidRPr="0056568F">
              <w:rPr>
                <w:rFonts w:asciiTheme="minorHAnsi" w:hAnsiTheme="minorHAnsi" w:cstheme="minorHAnsi"/>
                <w:sz w:val="20"/>
                <w:szCs w:val="20"/>
              </w:rPr>
              <w:t>Czy doszło do modernizacji lub wymiany elementów infrastruktury zakupionych w ramach projektu?</w:t>
            </w:r>
          </w:p>
        </w:tc>
        <w:tc>
          <w:tcPr>
            <w:tcW w:w="1276" w:type="dxa"/>
            <w:vAlign w:val="center"/>
          </w:tcPr>
          <w:p w14:paraId="39CC1C3D" w14:textId="161C7F77" w:rsidR="00B0083D" w:rsidRPr="0056568F" w:rsidRDefault="00B0083D" w:rsidP="003272DB">
            <w:pPr>
              <w:spacing w:after="0" w:line="216" w:lineRule="auto"/>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66642D5E" w14:textId="5E52B5E5" w:rsidR="00B0083D" w:rsidRPr="0056568F" w:rsidRDefault="00B0083D" w:rsidP="003272DB">
            <w:pPr>
              <w:spacing w:after="0" w:line="216" w:lineRule="auto"/>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2C2D6DDB" w14:textId="2618FED7" w:rsidR="00B0083D" w:rsidRPr="0056568F" w:rsidRDefault="00B0083D" w:rsidP="003272DB">
            <w:pPr>
              <w:spacing w:after="0" w:line="216" w:lineRule="auto"/>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7CE899CB" w14:textId="77777777" w:rsidTr="002D6BA3">
        <w:tc>
          <w:tcPr>
            <w:tcW w:w="9781" w:type="dxa"/>
            <w:gridSpan w:val="5"/>
          </w:tcPr>
          <w:p w14:paraId="649B0311" w14:textId="77777777" w:rsidR="002D6BA3" w:rsidRDefault="002D6BA3" w:rsidP="002D6BA3">
            <w:pPr>
              <w:spacing w:after="0" w:line="216" w:lineRule="auto"/>
              <w:rPr>
                <w:rFonts w:asciiTheme="minorHAnsi" w:hAnsiTheme="minorHAnsi" w:cstheme="minorHAnsi"/>
                <w:sz w:val="20"/>
                <w:szCs w:val="20"/>
              </w:rPr>
            </w:pPr>
            <w:r w:rsidRPr="0056568F">
              <w:rPr>
                <w:rFonts w:asciiTheme="minorHAnsi" w:hAnsiTheme="minorHAnsi" w:cstheme="minorHAnsi"/>
                <w:sz w:val="20"/>
                <w:szCs w:val="20"/>
              </w:rPr>
              <w:t>Doszło do następujących modernizacji lub zmian:</w:t>
            </w:r>
          </w:p>
          <w:p w14:paraId="6F46744D" w14:textId="29D19ECF" w:rsidR="00C8577A" w:rsidRPr="0056568F" w:rsidRDefault="00C8577A" w:rsidP="002D6BA3">
            <w:pPr>
              <w:spacing w:after="0" w:line="216" w:lineRule="auto"/>
              <w:rPr>
                <w:rFonts w:asciiTheme="minorHAnsi" w:hAnsiTheme="minorHAnsi" w:cstheme="minorHAnsi"/>
                <w:sz w:val="20"/>
                <w:szCs w:val="20"/>
              </w:rPr>
            </w:pPr>
            <w:r w:rsidRPr="0056568F">
              <w:rPr>
                <w:rFonts w:asciiTheme="minorHAnsi" w:hAnsiTheme="minorHAnsi" w:cstheme="minorHAnsi"/>
                <w:sz w:val="20"/>
                <w:szCs w:val="20"/>
              </w:rPr>
              <w:t>Data zmiany:</w:t>
            </w:r>
          </w:p>
        </w:tc>
      </w:tr>
      <w:tr w:rsidR="002D6BA3" w:rsidRPr="0056568F" w14:paraId="332C992B" w14:textId="77777777" w:rsidTr="003272DB">
        <w:tc>
          <w:tcPr>
            <w:tcW w:w="5245" w:type="dxa"/>
            <w:shd w:val="clear" w:color="auto" w:fill="BFBFBF" w:themeFill="background1" w:themeFillShade="BF"/>
          </w:tcPr>
          <w:p w14:paraId="0260E946" w14:textId="77777777" w:rsidR="002D6BA3" w:rsidRPr="0056568F" w:rsidRDefault="002D6BA3" w:rsidP="002D6BA3">
            <w:pPr>
              <w:spacing w:after="0" w:line="216" w:lineRule="auto"/>
              <w:rPr>
                <w:rFonts w:asciiTheme="minorHAnsi" w:hAnsiTheme="minorHAnsi" w:cstheme="minorHAnsi"/>
                <w:sz w:val="20"/>
                <w:szCs w:val="20"/>
              </w:rPr>
            </w:pPr>
            <w:r w:rsidRPr="0056568F">
              <w:rPr>
                <w:rFonts w:asciiTheme="minorHAnsi" w:hAnsiTheme="minorHAnsi" w:cstheme="minorHAnsi"/>
                <w:sz w:val="20"/>
                <w:szCs w:val="20"/>
              </w:rPr>
              <w:t>Czy nastąpiła istotna zmiana wpływająca na charakter projektu, jego cele lub warunki realizacji, która mogłaby doprowadzić do naruszenia jego pierwotnych celów?</w:t>
            </w:r>
          </w:p>
        </w:tc>
        <w:tc>
          <w:tcPr>
            <w:tcW w:w="2268" w:type="dxa"/>
            <w:gridSpan w:val="2"/>
            <w:vAlign w:val="center"/>
          </w:tcPr>
          <w:p w14:paraId="5AE1E4E4" w14:textId="1CA4D5C7" w:rsidR="002D6BA3" w:rsidRPr="0056568F" w:rsidRDefault="002D6BA3" w:rsidP="003272DB">
            <w:pPr>
              <w:spacing w:after="0" w:line="216" w:lineRule="auto"/>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2268" w:type="dxa"/>
            <w:gridSpan w:val="2"/>
            <w:vAlign w:val="center"/>
          </w:tcPr>
          <w:p w14:paraId="2716DD18" w14:textId="64CA30EF" w:rsidR="002D6BA3" w:rsidRPr="0056568F" w:rsidRDefault="002D6BA3" w:rsidP="003272DB">
            <w:pPr>
              <w:spacing w:after="0" w:line="216" w:lineRule="auto"/>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2D6BA3" w:rsidRPr="0056568F" w14:paraId="299DD053" w14:textId="77777777" w:rsidTr="002D6BA3">
        <w:tc>
          <w:tcPr>
            <w:tcW w:w="9781" w:type="dxa"/>
            <w:gridSpan w:val="5"/>
          </w:tcPr>
          <w:p w14:paraId="2873D07D" w14:textId="77777777" w:rsidR="002D6BA3" w:rsidRDefault="002D6BA3" w:rsidP="002D6BA3">
            <w:pPr>
              <w:spacing w:after="0" w:line="216" w:lineRule="auto"/>
              <w:rPr>
                <w:rFonts w:asciiTheme="minorHAnsi" w:hAnsiTheme="minorHAnsi" w:cstheme="minorHAnsi"/>
                <w:sz w:val="20"/>
                <w:szCs w:val="20"/>
              </w:rPr>
            </w:pPr>
            <w:r w:rsidRPr="0056568F">
              <w:rPr>
                <w:rFonts w:asciiTheme="minorHAnsi" w:hAnsiTheme="minorHAnsi" w:cstheme="minorHAnsi"/>
                <w:sz w:val="20"/>
                <w:szCs w:val="20"/>
              </w:rPr>
              <w:t>Nastąpiły zmiany w postaci:</w:t>
            </w:r>
          </w:p>
          <w:p w14:paraId="0CDD8757" w14:textId="7E12052D" w:rsidR="00C8577A" w:rsidRPr="0056568F" w:rsidRDefault="00C8577A" w:rsidP="002D6BA3">
            <w:pPr>
              <w:spacing w:after="0" w:line="216" w:lineRule="auto"/>
              <w:rPr>
                <w:rFonts w:asciiTheme="minorHAnsi" w:hAnsiTheme="minorHAnsi" w:cstheme="minorHAnsi"/>
                <w:sz w:val="20"/>
                <w:szCs w:val="20"/>
              </w:rPr>
            </w:pPr>
            <w:r w:rsidRPr="0056568F">
              <w:rPr>
                <w:rFonts w:asciiTheme="minorHAnsi" w:hAnsiTheme="minorHAnsi" w:cstheme="minorHAnsi"/>
                <w:sz w:val="20"/>
                <w:szCs w:val="20"/>
              </w:rPr>
              <w:t>Data zmiany:</w:t>
            </w:r>
          </w:p>
        </w:tc>
      </w:tr>
      <w:tr w:rsidR="00B0083D" w:rsidRPr="0056568F" w14:paraId="32945C28" w14:textId="77777777" w:rsidTr="003272DB">
        <w:tc>
          <w:tcPr>
            <w:tcW w:w="5245" w:type="dxa"/>
            <w:shd w:val="clear" w:color="auto" w:fill="BFBFBF" w:themeFill="background1" w:themeFillShade="BF"/>
          </w:tcPr>
          <w:p w14:paraId="264DD114" w14:textId="77777777" w:rsidR="00B0083D" w:rsidRPr="0056568F" w:rsidRDefault="00B0083D" w:rsidP="00B0083D">
            <w:pPr>
              <w:spacing w:after="0" w:line="216" w:lineRule="auto"/>
              <w:rPr>
                <w:rFonts w:asciiTheme="minorHAnsi" w:hAnsiTheme="minorHAnsi" w:cstheme="minorHAnsi"/>
                <w:sz w:val="20"/>
                <w:szCs w:val="20"/>
              </w:rPr>
            </w:pPr>
            <w:r w:rsidRPr="0056568F">
              <w:rPr>
                <w:rFonts w:asciiTheme="minorHAnsi" w:hAnsiTheme="minorHAnsi" w:cstheme="minorHAnsi"/>
                <w:sz w:val="20"/>
                <w:szCs w:val="20"/>
              </w:rPr>
              <w:t>Czy nastąpiło pozyskanie innego finansowania na infrastrukturę związaną z projektem ze środków UE lub krajowych środków publicznych?</w:t>
            </w:r>
          </w:p>
        </w:tc>
        <w:tc>
          <w:tcPr>
            <w:tcW w:w="1276" w:type="dxa"/>
            <w:vAlign w:val="center"/>
          </w:tcPr>
          <w:p w14:paraId="125AA657" w14:textId="27F5401E" w:rsidR="00B0083D" w:rsidRPr="0056568F" w:rsidRDefault="00B0083D" w:rsidP="003272DB">
            <w:pPr>
              <w:spacing w:after="0" w:line="216" w:lineRule="auto"/>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3AAC0251" w14:textId="06A999B7" w:rsidR="00B0083D" w:rsidRPr="0056568F" w:rsidRDefault="00B0083D" w:rsidP="003272DB">
            <w:pPr>
              <w:spacing w:after="0" w:line="216" w:lineRule="auto"/>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73E1A56E" w14:textId="337ABAA7" w:rsidR="00B0083D" w:rsidRPr="0056568F" w:rsidRDefault="00B0083D" w:rsidP="003272DB">
            <w:pPr>
              <w:spacing w:after="0" w:line="216" w:lineRule="auto"/>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1CDC5FAC" w14:textId="77777777" w:rsidTr="002D6BA3">
        <w:tc>
          <w:tcPr>
            <w:tcW w:w="9781" w:type="dxa"/>
            <w:gridSpan w:val="5"/>
          </w:tcPr>
          <w:p w14:paraId="74A435B3" w14:textId="77777777" w:rsidR="002D6BA3" w:rsidRDefault="002D6BA3" w:rsidP="002D6BA3">
            <w:pPr>
              <w:spacing w:after="0" w:line="216" w:lineRule="auto"/>
              <w:rPr>
                <w:rFonts w:asciiTheme="minorHAnsi" w:hAnsiTheme="minorHAnsi" w:cstheme="minorHAnsi"/>
                <w:sz w:val="20"/>
                <w:szCs w:val="20"/>
              </w:rPr>
            </w:pPr>
            <w:r w:rsidRPr="0056568F">
              <w:rPr>
                <w:rFonts w:asciiTheme="minorHAnsi" w:hAnsiTheme="minorHAnsi" w:cstheme="minorHAnsi"/>
                <w:sz w:val="20"/>
                <w:szCs w:val="20"/>
              </w:rPr>
              <w:t>Nastąpiło pozyskanie następujących środków:</w:t>
            </w:r>
          </w:p>
          <w:p w14:paraId="00A0334A" w14:textId="54F22F69" w:rsidR="00C8577A" w:rsidRPr="0056568F" w:rsidRDefault="00C8577A" w:rsidP="002D6BA3">
            <w:pPr>
              <w:spacing w:after="0" w:line="216" w:lineRule="auto"/>
              <w:rPr>
                <w:rFonts w:asciiTheme="minorHAnsi" w:hAnsiTheme="minorHAnsi" w:cstheme="minorHAnsi"/>
                <w:sz w:val="20"/>
                <w:szCs w:val="20"/>
              </w:rPr>
            </w:pPr>
            <w:r w:rsidRPr="0056568F">
              <w:rPr>
                <w:rFonts w:asciiTheme="minorHAnsi" w:hAnsiTheme="minorHAnsi" w:cstheme="minorHAnsi"/>
                <w:sz w:val="20"/>
                <w:szCs w:val="20"/>
              </w:rPr>
              <w:t xml:space="preserve">Data </w:t>
            </w:r>
            <w:r>
              <w:rPr>
                <w:rFonts w:asciiTheme="minorHAnsi" w:hAnsiTheme="minorHAnsi" w:cstheme="minorHAnsi"/>
                <w:sz w:val="20"/>
                <w:szCs w:val="20"/>
              </w:rPr>
              <w:t>pozyskania</w:t>
            </w:r>
            <w:r w:rsidRPr="0056568F">
              <w:rPr>
                <w:rFonts w:asciiTheme="minorHAnsi" w:hAnsiTheme="minorHAnsi" w:cstheme="minorHAnsi"/>
                <w:sz w:val="20"/>
                <w:szCs w:val="20"/>
              </w:rPr>
              <w:t>:</w:t>
            </w:r>
          </w:p>
        </w:tc>
      </w:tr>
      <w:tr w:rsidR="00B0083D" w:rsidRPr="0056568F" w14:paraId="777F3FD1" w14:textId="77777777" w:rsidTr="003272DB">
        <w:tc>
          <w:tcPr>
            <w:tcW w:w="5245" w:type="dxa"/>
            <w:shd w:val="clear" w:color="auto" w:fill="BFBFBF" w:themeFill="background1" w:themeFillShade="BF"/>
          </w:tcPr>
          <w:p w14:paraId="13F92A61" w14:textId="38EA6F59" w:rsidR="00B0083D" w:rsidRPr="0056568F" w:rsidRDefault="00B0083D" w:rsidP="00FE4E6A">
            <w:pPr>
              <w:spacing w:after="0" w:line="216" w:lineRule="auto"/>
              <w:rPr>
                <w:rFonts w:asciiTheme="minorHAnsi" w:hAnsiTheme="minorHAnsi" w:cstheme="minorHAnsi"/>
                <w:sz w:val="20"/>
                <w:szCs w:val="20"/>
              </w:rPr>
            </w:pPr>
            <w:r w:rsidRPr="0056568F">
              <w:rPr>
                <w:rFonts w:asciiTheme="minorHAnsi" w:hAnsiTheme="minorHAnsi" w:cstheme="minorHAnsi"/>
                <w:sz w:val="20"/>
                <w:szCs w:val="20"/>
              </w:rPr>
              <w:t xml:space="preserve">Czy środki trwałe nabyte w ramach Projektu są wykorzystywane na działalność statutową Beneficjenta lub zostały nieodpłatnie przekazane podmiotowi niedziałającemu dla zysku? (dotyczy projektów współfinansowanych z </w:t>
            </w:r>
            <w:r w:rsidR="00FE4E6A">
              <w:rPr>
                <w:rFonts w:asciiTheme="minorHAnsi" w:hAnsiTheme="minorHAnsi" w:cstheme="minorHAnsi"/>
                <w:sz w:val="20"/>
                <w:szCs w:val="20"/>
              </w:rPr>
              <w:t>FEDS</w:t>
            </w:r>
            <w:r w:rsidRPr="0056568F">
              <w:rPr>
                <w:rFonts w:asciiTheme="minorHAnsi" w:hAnsiTheme="minorHAnsi" w:cstheme="minorHAnsi"/>
                <w:sz w:val="20"/>
                <w:szCs w:val="20"/>
              </w:rPr>
              <w:t>)</w:t>
            </w:r>
          </w:p>
        </w:tc>
        <w:tc>
          <w:tcPr>
            <w:tcW w:w="1276" w:type="dxa"/>
            <w:vAlign w:val="center"/>
          </w:tcPr>
          <w:p w14:paraId="58DB94AB" w14:textId="065762DA" w:rsidR="00B0083D" w:rsidRPr="0056568F" w:rsidRDefault="00B0083D" w:rsidP="003272DB">
            <w:pPr>
              <w:spacing w:after="0" w:line="216" w:lineRule="auto"/>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7AE33E42" w14:textId="6177F1ED" w:rsidR="00B0083D" w:rsidRPr="0056568F" w:rsidRDefault="00B0083D" w:rsidP="003272DB">
            <w:pPr>
              <w:spacing w:after="0" w:line="216" w:lineRule="auto"/>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20D71CF9" w14:textId="5188FBCB" w:rsidR="00B0083D" w:rsidRPr="0056568F" w:rsidRDefault="00B0083D" w:rsidP="003272DB">
            <w:pPr>
              <w:spacing w:after="0" w:line="216" w:lineRule="auto"/>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5B1233" w:rsidRPr="0056568F" w14:paraId="7A510DFE" w14:textId="77777777" w:rsidTr="002D6BA3">
        <w:tc>
          <w:tcPr>
            <w:tcW w:w="9781" w:type="dxa"/>
            <w:gridSpan w:val="5"/>
          </w:tcPr>
          <w:p w14:paraId="4FB5537F" w14:textId="451B992B" w:rsidR="005B1233" w:rsidRPr="0056568F" w:rsidRDefault="005B1233" w:rsidP="002D6BA3">
            <w:pPr>
              <w:spacing w:after="0" w:line="216" w:lineRule="auto"/>
              <w:rPr>
                <w:rFonts w:asciiTheme="minorHAnsi" w:hAnsiTheme="minorHAnsi" w:cstheme="minorHAnsi"/>
                <w:sz w:val="20"/>
                <w:szCs w:val="20"/>
              </w:rPr>
            </w:pPr>
            <w:r w:rsidRPr="0056568F">
              <w:rPr>
                <w:rFonts w:asciiTheme="minorHAnsi" w:hAnsiTheme="minorHAnsi" w:cstheme="minorHAnsi"/>
                <w:sz w:val="20"/>
                <w:szCs w:val="20"/>
              </w:rPr>
              <w:t>Przyczyny:</w:t>
            </w:r>
          </w:p>
        </w:tc>
      </w:tr>
    </w:tbl>
    <w:p w14:paraId="2C56BF06" w14:textId="5585A3DD" w:rsidR="00CB27DC" w:rsidRPr="0056568F" w:rsidRDefault="00CB27DC" w:rsidP="00E2051E">
      <w:pPr>
        <w:tabs>
          <w:tab w:val="left" w:pos="-567"/>
        </w:tabs>
        <w:spacing w:before="120" w:after="120" w:line="240" w:lineRule="auto"/>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5245"/>
        <w:gridCol w:w="2268"/>
        <w:gridCol w:w="2268"/>
      </w:tblGrid>
      <w:tr w:rsidR="00872D4F" w:rsidRPr="0056568F" w14:paraId="46909ED7" w14:textId="77777777" w:rsidTr="001B5C43">
        <w:tc>
          <w:tcPr>
            <w:tcW w:w="9781" w:type="dxa"/>
            <w:gridSpan w:val="3"/>
            <w:shd w:val="clear" w:color="auto" w:fill="BFBFBF" w:themeFill="background1" w:themeFillShade="BF"/>
          </w:tcPr>
          <w:p w14:paraId="749300BF" w14:textId="17EF6FAC" w:rsidR="00872D4F" w:rsidRPr="0056568F" w:rsidRDefault="00872D4F" w:rsidP="0042384F">
            <w:pPr>
              <w:spacing w:after="0" w:line="216" w:lineRule="auto"/>
              <w:jc w:val="center"/>
              <w:rPr>
                <w:rFonts w:asciiTheme="minorHAnsi" w:hAnsiTheme="minorHAnsi" w:cstheme="minorHAnsi"/>
                <w:b/>
                <w:bCs/>
                <w:sz w:val="20"/>
                <w:szCs w:val="20"/>
              </w:rPr>
            </w:pPr>
            <w:r w:rsidRPr="0056568F">
              <w:rPr>
                <w:rFonts w:asciiTheme="minorHAnsi" w:hAnsiTheme="minorHAnsi" w:cstheme="minorHAnsi"/>
                <w:b/>
                <w:bCs/>
                <w:sz w:val="20"/>
                <w:szCs w:val="20"/>
              </w:rPr>
              <w:t>DOCHÓD</w:t>
            </w:r>
          </w:p>
        </w:tc>
      </w:tr>
      <w:tr w:rsidR="00B0083D" w:rsidRPr="0056568F" w14:paraId="46E6EFF2" w14:textId="77777777" w:rsidTr="003272DB">
        <w:tc>
          <w:tcPr>
            <w:tcW w:w="5245" w:type="dxa"/>
            <w:shd w:val="clear" w:color="auto" w:fill="BFBFBF" w:themeFill="background1" w:themeFillShade="BF"/>
          </w:tcPr>
          <w:p w14:paraId="7042DC7B" w14:textId="5A16644B" w:rsidR="00B0083D" w:rsidRPr="0056568F" w:rsidRDefault="00B0083D" w:rsidP="00B0083D">
            <w:pPr>
              <w:spacing w:after="0" w:line="216" w:lineRule="auto"/>
              <w:rPr>
                <w:rFonts w:asciiTheme="minorHAnsi" w:hAnsiTheme="minorHAnsi" w:cstheme="minorHAnsi"/>
                <w:sz w:val="20"/>
                <w:szCs w:val="20"/>
              </w:rPr>
            </w:pPr>
            <w:r w:rsidRPr="0056568F">
              <w:rPr>
                <w:rFonts w:asciiTheme="minorHAnsi" w:hAnsiTheme="minorHAnsi" w:cstheme="minorHAnsi"/>
                <w:sz w:val="20"/>
                <w:szCs w:val="20"/>
              </w:rPr>
              <w:lastRenderedPageBreak/>
              <w:t>Czy w okresie trwałości projekt wygenerował dochód?</w:t>
            </w:r>
            <w:r w:rsidRPr="0056568F">
              <w:rPr>
                <w:rStyle w:val="Odwoanieprzypisudolnego"/>
                <w:rFonts w:asciiTheme="minorHAnsi" w:hAnsiTheme="minorHAnsi" w:cstheme="minorHAnsi"/>
                <w:sz w:val="20"/>
                <w:szCs w:val="20"/>
              </w:rPr>
              <w:footnoteReference w:id="5"/>
            </w:r>
          </w:p>
          <w:p w14:paraId="59BEC6AD" w14:textId="53D62A02" w:rsidR="00B0083D" w:rsidRPr="0056568F" w:rsidRDefault="00B0083D" w:rsidP="00B0083D">
            <w:pPr>
              <w:spacing w:after="0" w:line="216" w:lineRule="auto"/>
              <w:rPr>
                <w:rFonts w:asciiTheme="minorHAnsi" w:hAnsiTheme="minorHAnsi" w:cstheme="minorHAnsi"/>
                <w:sz w:val="20"/>
                <w:szCs w:val="20"/>
              </w:rPr>
            </w:pPr>
          </w:p>
        </w:tc>
        <w:tc>
          <w:tcPr>
            <w:tcW w:w="2268" w:type="dxa"/>
            <w:vAlign w:val="center"/>
          </w:tcPr>
          <w:p w14:paraId="06D8C746" w14:textId="283AF7BE" w:rsidR="00B0083D" w:rsidRPr="0056568F" w:rsidRDefault="00B0083D" w:rsidP="003272DB">
            <w:pPr>
              <w:spacing w:after="0" w:line="216" w:lineRule="auto"/>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2268" w:type="dxa"/>
            <w:vAlign w:val="center"/>
          </w:tcPr>
          <w:p w14:paraId="45617589" w14:textId="7F12B659" w:rsidR="00B0083D" w:rsidRPr="0056568F" w:rsidRDefault="00B0083D" w:rsidP="003272DB">
            <w:pPr>
              <w:spacing w:after="0" w:line="216" w:lineRule="auto"/>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872D4F" w:rsidRPr="0056568F" w14:paraId="41C345E5" w14:textId="77777777" w:rsidTr="00547973">
        <w:tc>
          <w:tcPr>
            <w:tcW w:w="9781" w:type="dxa"/>
            <w:gridSpan w:val="3"/>
          </w:tcPr>
          <w:p w14:paraId="248FF553" w14:textId="3762D72E" w:rsidR="00872D4F" w:rsidRPr="0056568F" w:rsidRDefault="00872D4F" w:rsidP="00C40ABA">
            <w:pPr>
              <w:spacing w:after="0" w:line="216" w:lineRule="auto"/>
              <w:rPr>
                <w:rFonts w:asciiTheme="minorHAnsi" w:hAnsiTheme="minorHAnsi" w:cstheme="minorHAnsi"/>
                <w:sz w:val="20"/>
                <w:szCs w:val="20"/>
              </w:rPr>
            </w:pPr>
            <w:r w:rsidRPr="0056568F">
              <w:rPr>
                <w:rFonts w:asciiTheme="minorHAnsi" w:hAnsiTheme="minorHAnsi" w:cstheme="minorHAnsi"/>
                <w:sz w:val="20"/>
                <w:szCs w:val="20"/>
              </w:rPr>
              <w:t xml:space="preserve">Jeśli TAK, należy wskazać, </w:t>
            </w:r>
            <w:r w:rsidR="00347E44">
              <w:rPr>
                <w:rFonts w:asciiTheme="minorHAnsi" w:hAnsiTheme="minorHAnsi" w:cstheme="minorHAnsi"/>
                <w:sz w:val="20"/>
                <w:szCs w:val="20"/>
              </w:rPr>
              <w:t>czy</w:t>
            </w:r>
            <w:r w:rsidRPr="0056568F">
              <w:rPr>
                <w:rFonts w:asciiTheme="minorHAnsi" w:hAnsiTheme="minorHAnsi" w:cstheme="minorHAnsi"/>
                <w:sz w:val="20"/>
                <w:szCs w:val="20"/>
              </w:rPr>
              <w:t xml:space="preserve"> ujawniono wygenerowan</w:t>
            </w:r>
            <w:r w:rsidR="00347E44">
              <w:rPr>
                <w:rFonts w:asciiTheme="minorHAnsi" w:hAnsiTheme="minorHAnsi" w:cstheme="minorHAnsi"/>
                <w:sz w:val="20"/>
                <w:szCs w:val="20"/>
              </w:rPr>
              <w:t>y</w:t>
            </w:r>
            <w:r w:rsidRPr="0056568F">
              <w:rPr>
                <w:rFonts w:asciiTheme="minorHAnsi" w:hAnsiTheme="minorHAnsi" w:cstheme="minorHAnsi"/>
                <w:sz w:val="20"/>
                <w:szCs w:val="20"/>
              </w:rPr>
              <w:t xml:space="preserve"> doch</w:t>
            </w:r>
            <w:r w:rsidR="00347E44">
              <w:rPr>
                <w:rFonts w:asciiTheme="minorHAnsi" w:hAnsiTheme="minorHAnsi" w:cstheme="minorHAnsi"/>
                <w:sz w:val="20"/>
                <w:szCs w:val="20"/>
              </w:rPr>
              <w:t>ód</w:t>
            </w:r>
            <w:r w:rsidRPr="0056568F">
              <w:rPr>
                <w:rFonts w:asciiTheme="minorHAnsi" w:hAnsiTheme="minorHAnsi" w:cstheme="minorHAnsi"/>
                <w:sz w:val="20"/>
                <w:szCs w:val="20"/>
              </w:rPr>
              <w:t xml:space="preserve"> i zwrócono go </w:t>
            </w:r>
            <w:r w:rsidR="00C40ABA">
              <w:rPr>
                <w:rFonts w:asciiTheme="minorHAnsi" w:hAnsiTheme="minorHAnsi" w:cstheme="minorHAnsi"/>
                <w:sz w:val="20"/>
                <w:szCs w:val="20"/>
              </w:rPr>
              <w:t>Instytucji Pośredniczącej</w:t>
            </w:r>
            <w:r w:rsidR="00347E44">
              <w:rPr>
                <w:rFonts w:asciiTheme="minorHAnsi" w:hAnsiTheme="minorHAnsi" w:cstheme="minorHAnsi"/>
                <w:sz w:val="20"/>
                <w:szCs w:val="20"/>
              </w:rPr>
              <w:t>, a jeśli nie to dlaczego</w:t>
            </w:r>
            <w:r w:rsidRPr="0056568F">
              <w:rPr>
                <w:rFonts w:asciiTheme="minorHAnsi" w:hAnsiTheme="minorHAnsi" w:cstheme="minorHAnsi"/>
                <w:sz w:val="20"/>
                <w:szCs w:val="20"/>
              </w:rPr>
              <w:t>:</w:t>
            </w:r>
          </w:p>
        </w:tc>
      </w:tr>
    </w:tbl>
    <w:p w14:paraId="02EC3C9E" w14:textId="1670AC3D" w:rsidR="00315A16" w:rsidRPr="0056568F" w:rsidRDefault="00315A16" w:rsidP="00E2051E">
      <w:pPr>
        <w:tabs>
          <w:tab w:val="left" w:pos="-567"/>
        </w:tabs>
        <w:spacing w:before="120" w:after="120" w:line="240" w:lineRule="auto"/>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5245"/>
        <w:gridCol w:w="2268"/>
        <w:gridCol w:w="2268"/>
      </w:tblGrid>
      <w:tr w:rsidR="00872D4F" w:rsidRPr="0056568F" w14:paraId="16505E02" w14:textId="77777777" w:rsidTr="00547973">
        <w:tc>
          <w:tcPr>
            <w:tcW w:w="9781" w:type="dxa"/>
            <w:gridSpan w:val="3"/>
            <w:shd w:val="clear" w:color="auto" w:fill="BFBFBF" w:themeFill="background1" w:themeFillShade="BF"/>
          </w:tcPr>
          <w:p w14:paraId="504C3314" w14:textId="75BC642E" w:rsidR="00872D4F" w:rsidRPr="0056568F" w:rsidRDefault="00872D4F" w:rsidP="0042384F">
            <w:pPr>
              <w:spacing w:after="0" w:line="216" w:lineRule="auto"/>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PODATEK VAT</w:t>
            </w:r>
          </w:p>
        </w:tc>
      </w:tr>
      <w:tr w:rsidR="00B0083D" w:rsidRPr="0056568F" w14:paraId="4E83709F" w14:textId="77777777" w:rsidTr="003272DB">
        <w:tc>
          <w:tcPr>
            <w:tcW w:w="5245" w:type="dxa"/>
            <w:shd w:val="clear" w:color="auto" w:fill="BFBFBF" w:themeFill="background1" w:themeFillShade="BF"/>
          </w:tcPr>
          <w:p w14:paraId="16C3235F" w14:textId="77777777" w:rsidR="00B0083D" w:rsidRPr="0056568F" w:rsidRDefault="00B0083D" w:rsidP="00B0083D">
            <w:pPr>
              <w:spacing w:after="0" w:line="192" w:lineRule="auto"/>
              <w:jc w:val="center"/>
              <w:rPr>
                <w:rFonts w:asciiTheme="minorHAnsi" w:hAnsiTheme="minorHAnsi" w:cstheme="minorHAnsi"/>
                <w:bCs/>
                <w:sz w:val="20"/>
                <w:szCs w:val="20"/>
              </w:rPr>
            </w:pPr>
            <w:r w:rsidRPr="0056568F">
              <w:rPr>
                <w:rFonts w:asciiTheme="minorHAnsi" w:hAnsiTheme="minorHAnsi" w:cstheme="minorHAnsi"/>
                <w:bCs/>
                <w:sz w:val="20"/>
                <w:szCs w:val="20"/>
              </w:rPr>
              <w:t>Czy w okresie sprawozdawczym</w:t>
            </w:r>
          </w:p>
          <w:p w14:paraId="5D555C22" w14:textId="6CDFD398" w:rsidR="00B0083D" w:rsidRPr="0056568F" w:rsidRDefault="00B0083D" w:rsidP="00B0083D">
            <w:pPr>
              <w:spacing w:after="0" w:line="192" w:lineRule="auto"/>
              <w:jc w:val="center"/>
              <w:rPr>
                <w:rFonts w:asciiTheme="minorHAnsi" w:hAnsiTheme="minorHAnsi" w:cstheme="minorHAnsi"/>
                <w:bCs/>
                <w:sz w:val="20"/>
                <w:szCs w:val="20"/>
              </w:rPr>
            </w:pPr>
            <w:r w:rsidRPr="0056568F">
              <w:rPr>
                <w:rFonts w:asciiTheme="minorHAnsi" w:hAnsiTheme="minorHAnsi" w:cstheme="minorHAnsi"/>
                <w:bCs/>
                <w:sz w:val="20"/>
                <w:szCs w:val="20"/>
              </w:rPr>
              <w:t>wystąpiła zmiana mająca wpływ na prawną lub faktyczną możliwość odzyskania podatku VAT?</w:t>
            </w:r>
          </w:p>
        </w:tc>
        <w:tc>
          <w:tcPr>
            <w:tcW w:w="2268" w:type="dxa"/>
            <w:vAlign w:val="center"/>
          </w:tcPr>
          <w:p w14:paraId="2EBC6E74" w14:textId="796C85CC" w:rsidR="00B0083D" w:rsidRPr="0056568F" w:rsidRDefault="00B0083D" w:rsidP="003272DB">
            <w:pPr>
              <w:spacing w:after="0" w:line="216" w:lineRule="auto"/>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2268" w:type="dxa"/>
            <w:vAlign w:val="center"/>
          </w:tcPr>
          <w:p w14:paraId="0DE6136A" w14:textId="212963F2" w:rsidR="00B0083D" w:rsidRPr="0056568F" w:rsidRDefault="00B0083D" w:rsidP="003272DB">
            <w:pPr>
              <w:spacing w:after="0" w:line="216" w:lineRule="auto"/>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872D4F" w:rsidRPr="0056568F" w14:paraId="26F97AC7" w14:textId="77777777" w:rsidTr="00547973">
        <w:tc>
          <w:tcPr>
            <w:tcW w:w="9781" w:type="dxa"/>
            <w:gridSpan w:val="3"/>
          </w:tcPr>
          <w:p w14:paraId="2384568F" w14:textId="0A210801" w:rsidR="00872D4F" w:rsidRPr="0056568F" w:rsidRDefault="00872D4F" w:rsidP="00547973">
            <w:pPr>
              <w:spacing w:after="0" w:line="216" w:lineRule="auto"/>
              <w:rPr>
                <w:rFonts w:asciiTheme="minorHAnsi" w:hAnsiTheme="minorHAnsi" w:cstheme="minorHAnsi"/>
                <w:sz w:val="20"/>
                <w:szCs w:val="20"/>
              </w:rPr>
            </w:pPr>
            <w:r w:rsidRPr="0056568F">
              <w:rPr>
                <w:rFonts w:asciiTheme="minorHAnsi" w:hAnsiTheme="minorHAnsi" w:cstheme="minorHAnsi"/>
                <w:sz w:val="20"/>
                <w:szCs w:val="20"/>
              </w:rPr>
              <w:t>Jeśli TAK, to czy odzyskano VAT rozliczony w ramach projektu?</w:t>
            </w:r>
          </w:p>
        </w:tc>
      </w:tr>
    </w:tbl>
    <w:p w14:paraId="7B8C4BFD" w14:textId="3506D963" w:rsidR="00872D4F" w:rsidRPr="0056568F" w:rsidRDefault="00872D4F" w:rsidP="00E2051E">
      <w:pPr>
        <w:tabs>
          <w:tab w:val="left" w:pos="-567"/>
        </w:tabs>
        <w:spacing w:before="120" w:after="120" w:line="240" w:lineRule="auto"/>
        <w:ind w:left="-709" w:right="-851"/>
        <w:rPr>
          <w:rFonts w:asciiTheme="minorHAnsi" w:eastAsia="Times New Roman" w:hAnsiTheme="minorHAnsi" w:cstheme="minorHAnsi"/>
          <w:bCs/>
          <w:i/>
          <w:sz w:val="20"/>
          <w:szCs w:val="20"/>
          <w:lang w:eastAsia="pl-PL"/>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2410"/>
        <w:gridCol w:w="2126"/>
      </w:tblGrid>
      <w:tr w:rsidR="0042384F" w:rsidRPr="0056568F" w14:paraId="7037B7B6" w14:textId="77777777" w:rsidTr="00547973">
        <w:trPr>
          <w:cantSplit/>
          <w:trHeight w:val="113"/>
        </w:trPr>
        <w:tc>
          <w:tcPr>
            <w:tcW w:w="9781" w:type="dxa"/>
            <w:gridSpan w:val="3"/>
            <w:shd w:val="clear" w:color="auto" w:fill="BFBFBF" w:themeFill="background1" w:themeFillShade="BF"/>
            <w:vAlign w:val="center"/>
          </w:tcPr>
          <w:p w14:paraId="3DD6B056" w14:textId="77777777" w:rsidR="0042384F" w:rsidRPr="0056568F" w:rsidRDefault="0042384F" w:rsidP="00547973">
            <w:pPr>
              <w:pStyle w:val="Bezodstpw"/>
              <w:jc w:val="center"/>
              <w:rPr>
                <w:rFonts w:asciiTheme="minorHAnsi" w:hAnsiTheme="minorHAnsi" w:cstheme="minorHAnsi"/>
                <w:b/>
                <w:color w:val="000000" w:themeColor="text1"/>
                <w:sz w:val="20"/>
                <w:szCs w:val="20"/>
              </w:rPr>
            </w:pPr>
            <w:r w:rsidRPr="0056568F">
              <w:rPr>
                <w:rFonts w:asciiTheme="minorHAnsi" w:hAnsiTheme="minorHAnsi" w:cstheme="minorHAnsi"/>
                <w:b/>
                <w:color w:val="000000" w:themeColor="text1"/>
                <w:sz w:val="20"/>
                <w:szCs w:val="20"/>
              </w:rPr>
              <w:t>WSKAŹNIKI REZULTATU</w:t>
            </w:r>
          </w:p>
        </w:tc>
      </w:tr>
      <w:tr w:rsidR="00E07487" w:rsidRPr="0056568F" w14:paraId="52E6B956" w14:textId="77777777" w:rsidTr="00E07487">
        <w:trPr>
          <w:cantSplit/>
          <w:trHeight w:val="113"/>
        </w:trPr>
        <w:tc>
          <w:tcPr>
            <w:tcW w:w="5245" w:type="dxa"/>
            <w:shd w:val="clear" w:color="auto" w:fill="BFBFBF" w:themeFill="background1" w:themeFillShade="BF"/>
            <w:vAlign w:val="center"/>
          </w:tcPr>
          <w:p w14:paraId="692747BA" w14:textId="21B9BD9A" w:rsidR="00E07487" w:rsidRPr="002F4FFA" w:rsidRDefault="00E07487" w:rsidP="00E07487">
            <w:pPr>
              <w:pStyle w:val="Bezodstpw"/>
              <w:jc w:val="center"/>
              <w:rPr>
                <w:rFonts w:asciiTheme="minorHAnsi" w:hAnsiTheme="minorHAnsi" w:cstheme="minorHAnsi"/>
                <w:bCs/>
                <w:color w:val="000000" w:themeColor="text1"/>
                <w:sz w:val="20"/>
                <w:szCs w:val="20"/>
              </w:rPr>
            </w:pPr>
            <w:r w:rsidRPr="002F4FFA">
              <w:rPr>
                <w:rFonts w:asciiTheme="minorHAnsi" w:hAnsiTheme="minorHAnsi" w:cstheme="minorHAnsi"/>
                <w:bCs/>
                <w:color w:val="000000" w:themeColor="text1"/>
                <w:sz w:val="20"/>
                <w:szCs w:val="20"/>
              </w:rPr>
              <w:t xml:space="preserve">Czy </w:t>
            </w:r>
            <w:r w:rsidR="002F4FFA" w:rsidRPr="002F4FFA">
              <w:rPr>
                <w:rFonts w:asciiTheme="minorHAnsi" w:hAnsiTheme="minorHAnsi" w:cstheme="minorHAnsi"/>
                <w:bCs/>
                <w:color w:val="000000" w:themeColor="text1"/>
                <w:sz w:val="20"/>
                <w:szCs w:val="20"/>
              </w:rPr>
              <w:t>osiągnięte</w:t>
            </w:r>
            <w:r w:rsidRPr="002F4FFA">
              <w:rPr>
                <w:rFonts w:asciiTheme="minorHAnsi" w:hAnsiTheme="minorHAnsi" w:cstheme="minorHAnsi"/>
                <w:bCs/>
                <w:color w:val="000000" w:themeColor="text1"/>
                <w:sz w:val="20"/>
                <w:szCs w:val="20"/>
              </w:rPr>
              <w:t xml:space="preserve"> na zakończenie realizacji projektu </w:t>
            </w:r>
            <w:r w:rsidR="002F4FFA" w:rsidRPr="002F4FFA">
              <w:rPr>
                <w:rFonts w:asciiTheme="minorHAnsi" w:hAnsiTheme="minorHAnsi" w:cstheme="minorHAnsi"/>
                <w:bCs/>
                <w:color w:val="000000" w:themeColor="text1"/>
                <w:sz w:val="20"/>
                <w:szCs w:val="20"/>
              </w:rPr>
              <w:t>wskaźniki</w:t>
            </w:r>
            <w:r w:rsidRPr="002F4FFA">
              <w:rPr>
                <w:rFonts w:asciiTheme="minorHAnsi" w:hAnsiTheme="minorHAnsi" w:cstheme="minorHAnsi"/>
                <w:bCs/>
                <w:color w:val="000000" w:themeColor="text1"/>
                <w:sz w:val="20"/>
                <w:szCs w:val="20"/>
              </w:rPr>
              <w:t xml:space="preserve"> </w:t>
            </w:r>
            <w:r w:rsidR="002F4FFA" w:rsidRPr="002F4FFA">
              <w:rPr>
                <w:rFonts w:asciiTheme="minorHAnsi" w:hAnsiTheme="minorHAnsi" w:cstheme="minorHAnsi"/>
                <w:bCs/>
                <w:color w:val="000000" w:themeColor="text1"/>
                <w:sz w:val="20"/>
                <w:szCs w:val="20"/>
              </w:rPr>
              <w:t>rezultatu zostały utrzymane</w:t>
            </w:r>
            <w:r w:rsidR="00E64221">
              <w:rPr>
                <w:rFonts w:asciiTheme="minorHAnsi" w:hAnsiTheme="minorHAnsi" w:cstheme="minorHAnsi"/>
                <w:bCs/>
                <w:color w:val="000000" w:themeColor="text1"/>
                <w:sz w:val="20"/>
                <w:szCs w:val="20"/>
              </w:rPr>
              <w:t xml:space="preserve"> </w:t>
            </w:r>
            <w:r w:rsidR="002F4FFA" w:rsidRPr="002F4FFA">
              <w:rPr>
                <w:rFonts w:asciiTheme="minorHAnsi" w:hAnsiTheme="minorHAnsi" w:cstheme="minorHAnsi"/>
                <w:bCs/>
                <w:color w:val="000000" w:themeColor="text1"/>
                <w:sz w:val="20"/>
                <w:szCs w:val="20"/>
              </w:rPr>
              <w:t>?</w:t>
            </w:r>
          </w:p>
        </w:tc>
        <w:tc>
          <w:tcPr>
            <w:tcW w:w="2410" w:type="dxa"/>
            <w:shd w:val="clear" w:color="auto" w:fill="auto"/>
            <w:vAlign w:val="center"/>
          </w:tcPr>
          <w:p w14:paraId="22F78B28" w14:textId="4DD445A7" w:rsidR="00E07487" w:rsidRPr="0056568F" w:rsidRDefault="00E07487" w:rsidP="00E07487">
            <w:pPr>
              <w:pStyle w:val="Bezodstpw"/>
              <w:jc w:val="center"/>
              <w:rPr>
                <w:rFonts w:asciiTheme="minorHAnsi" w:hAnsiTheme="minorHAnsi" w:cstheme="minorHAnsi"/>
                <w:b/>
                <w:color w:val="000000" w:themeColor="text1"/>
                <w:sz w:val="20"/>
                <w:szCs w:val="20"/>
              </w:rPr>
            </w:pPr>
            <w:r w:rsidRPr="0056568F">
              <w:rPr>
                <w:rFonts w:asciiTheme="minorHAnsi" w:hAnsiTheme="minorHAnsi" w:cstheme="minorHAnsi"/>
                <w:sz w:val="20"/>
                <w:szCs w:val="20"/>
              </w:rPr>
              <w:t>TAK</w:t>
            </w:r>
          </w:p>
        </w:tc>
        <w:tc>
          <w:tcPr>
            <w:tcW w:w="2126" w:type="dxa"/>
            <w:shd w:val="clear" w:color="auto" w:fill="auto"/>
            <w:vAlign w:val="center"/>
          </w:tcPr>
          <w:p w14:paraId="1528A24A" w14:textId="6380E8F7" w:rsidR="00E07487" w:rsidRPr="0056568F" w:rsidRDefault="00E07487" w:rsidP="00E07487">
            <w:pPr>
              <w:pStyle w:val="Bezodstpw"/>
              <w:jc w:val="center"/>
              <w:rPr>
                <w:rFonts w:asciiTheme="minorHAnsi" w:hAnsiTheme="minorHAnsi" w:cstheme="minorHAnsi"/>
                <w:b/>
                <w:color w:val="000000" w:themeColor="text1"/>
                <w:sz w:val="20"/>
                <w:szCs w:val="20"/>
              </w:rPr>
            </w:pPr>
            <w:r w:rsidRPr="0056568F">
              <w:rPr>
                <w:rFonts w:asciiTheme="minorHAnsi" w:hAnsiTheme="minorHAnsi" w:cstheme="minorHAnsi"/>
                <w:sz w:val="20"/>
                <w:szCs w:val="20"/>
              </w:rPr>
              <w:t>NIE</w:t>
            </w:r>
          </w:p>
        </w:tc>
      </w:tr>
      <w:tr w:rsidR="0042384F" w:rsidRPr="0056568F" w14:paraId="24B2CD3F" w14:textId="77777777" w:rsidTr="00547973">
        <w:trPr>
          <w:cantSplit/>
          <w:trHeight w:val="546"/>
        </w:trPr>
        <w:tc>
          <w:tcPr>
            <w:tcW w:w="7655" w:type="dxa"/>
            <w:gridSpan w:val="2"/>
            <w:shd w:val="clear" w:color="auto" w:fill="BFBFBF" w:themeFill="background1" w:themeFillShade="BF"/>
            <w:vAlign w:val="center"/>
          </w:tcPr>
          <w:p w14:paraId="248FA1ED" w14:textId="77777777" w:rsidR="0042384F" w:rsidRPr="0056568F" w:rsidRDefault="0042384F" w:rsidP="00547973">
            <w:pPr>
              <w:autoSpaceDE w:val="0"/>
              <w:autoSpaceDN w:val="0"/>
              <w:adjustRightInd w:val="0"/>
              <w:spacing w:line="192" w:lineRule="auto"/>
              <w:jc w:val="center"/>
              <w:rPr>
                <w:rFonts w:asciiTheme="minorHAnsi" w:hAnsiTheme="minorHAnsi" w:cstheme="minorHAnsi"/>
                <w:bCs/>
                <w:color w:val="000000" w:themeColor="text1"/>
                <w:sz w:val="20"/>
                <w:szCs w:val="20"/>
              </w:rPr>
            </w:pPr>
            <w:r w:rsidRPr="0056568F">
              <w:rPr>
                <w:rFonts w:asciiTheme="minorHAnsi" w:hAnsiTheme="minorHAnsi" w:cstheme="minorHAnsi"/>
                <w:bCs/>
                <w:color w:val="000000" w:themeColor="text1"/>
                <w:sz w:val="20"/>
                <w:szCs w:val="20"/>
              </w:rPr>
              <w:t>NAZWA WSKAŹNIKA</w:t>
            </w:r>
          </w:p>
        </w:tc>
        <w:tc>
          <w:tcPr>
            <w:tcW w:w="2126" w:type="dxa"/>
            <w:shd w:val="clear" w:color="auto" w:fill="BFBFBF" w:themeFill="background1" w:themeFillShade="BF"/>
            <w:vAlign w:val="center"/>
          </w:tcPr>
          <w:p w14:paraId="3543CEA6" w14:textId="0F04A87F" w:rsidR="0042384F" w:rsidRPr="005937B5" w:rsidRDefault="0042384F" w:rsidP="00547973">
            <w:pPr>
              <w:pStyle w:val="Bezodstpw"/>
              <w:spacing w:line="192" w:lineRule="auto"/>
              <w:jc w:val="center"/>
              <w:rPr>
                <w:rFonts w:asciiTheme="minorHAnsi" w:hAnsiTheme="minorHAnsi" w:cstheme="minorHAnsi"/>
                <w:bCs/>
                <w:color w:val="000000" w:themeColor="text1"/>
                <w:sz w:val="18"/>
                <w:szCs w:val="18"/>
              </w:rPr>
            </w:pPr>
            <w:r w:rsidRPr="005937B5">
              <w:rPr>
                <w:rFonts w:asciiTheme="minorHAnsi" w:hAnsiTheme="minorHAnsi" w:cstheme="minorHAnsi"/>
                <w:bCs/>
                <w:color w:val="000000" w:themeColor="text1"/>
                <w:sz w:val="18"/>
                <w:szCs w:val="18"/>
              </w:rPr>
              <w:t xml:space="preserve">Wartość </w:t>
            </w:r>
          </w:p>
          <w:p w14:paraId="055B9013" w14:textId="77777777" w:rsidR="0042384F" w:rsidRPr="0056568F" w:rsidRDefault="0042384F" w:rsidP="00547973">
            <w:pPr>
              <w:pStyle w:val="Bezodstpw"/>
              <w:spacing w:line="192" w:lineRule="auto"/>
              <w:jc w:val="center"/>
              <w:rPr>
                <w:rFonts w:asciiTheme="minorHAnsi" w:hAnsiTheme="minorHAnsi" w:cstheme="minorHAnsi"/>
                <w:bCs/>
                <w:color w:val="000000" w:themeColor="text1"/>
                <w:sz w:val="20"/>
                <w:szCs w:val="20"/>
              </w:rPr>
            </w:pPr>
            <w:r w:rsidRPr="005937B5">
              <w:rPr>
                <w:rFonts w:asciiTheme="minorHAnsi" w:hAnsiTheme="minorHAnsi" w:cstheme="minorHAnsi"/>
                <w:bCs/>
                <w:color w:val="000000" w:themeColor="text1"/>
                <w:sz w:val="18"/>
                <w:szCs w:val="18"/>
              </w:rPr>
              <w:t>(wg. stanu na ostatni dzień okresu sprawozdawczego)</w:t>
            </w:r>
          </w:p>
        </w:tc>
      </w:tr>
      <w:tr w:rsidR="0042384F" w:rsidRPr="0056568F" w14:paraId="5F93089C" w14:textId="77777777" w:rsidTr="00547973">
        <w:trPr>
          <w:cantSplit/>
          <w:trHeight w:val="416"/>
        </w:trPr>
        <w:tc>
          <w:tcPr>
            <w:tcW w:w="7655" w:type="dxa"/>
            <w:gridSpan w:val="2"/>
            <w:vAlign w:val="center"/>
          </w:tcPr>
          <w:p w14:paraId="7A78A108" w14:textId="77777777" w:rsidR="0042384F" w:rsidRPr="0056568F" w:rsidRDefault="0042384F" w:rsidP="00547973">
            <w:pPr>
              <w:autoSpaceDE w:val="0"/>
              <w:autoSpaceDN w:val="0"/>
              <w:adjustRightInd w:val="0"/>
              <w:spacing w:after="0" w:line="192" w:lineRule="auto"/>
              <w:rPr>
                <w:rFonts w:asciiTheme="minorHAnsi" w:hAnsiTheme="minorHAnsi" w:cstheme="minorHAnsi"/>
                <w:sz w:val="20"/>
                <w:szCs w:val="20"/>
              </w:rPr>
            </w:pPr>
            <w:r w:rsidRPr="0056568F">
              <w:rPr>
                <w:rFonts w:asciiTheme="minorHAnsi" w:hAnsiTheme="minorHAnsi" w:cstheme="minorHAnsi"/>
                <w:sz w:val="20"/>
                <w:szCs w:val="20"/>
              </w:rPr>
              <w:t>1.</w:t>
            </w:r>
          </w:p>
        </w:tc>
        <w:tc>
          <w:tcPr>
            <w:tcW w:w="2126" w:type="dxa"/>
            <w:vAlign w:val="center"/>
          </w:tcPr>
          <w:p w14:paraId="00C6A420" w14:textId="77777777" w:rsidR="0042384F" w:rsidRPr="0056568F" w:rsidRDefault="0042384F" w:rsidP="00547973">
            <w:pPr>
              <w:autoSpaceDE w:val="0"/>
              <w:autoSpaceDN w:val="0"/>
              <w:adjustRightInd w:val="0"/>
              <w:spacing w:line="192" w:lineRule="auto"/>
              <w:rPr>
                <w:rFonts w:asciiTheme="minorHAnsi" w:hAnsiTheme="minorHAnsi" w:cstheme="minorHAnsi"/>
                <w:sz w:val="20"/>
                <w:szCs w:val="20"/>
              </w:rPr>
            </w:pPr>
          </w:p>
        </w:tc>
      </w:tr>
      <w:tr w:rsidR="0042384F" w:rsidRPr="0056568F" w14:paraId="4562DAEF" w14:textId="77777777" w:rsidTr="00547973">
        <w:trPr>
          <w:cantSplit/>
          <w:trHeight w:val="416"/>
        </w:trPr>
        <w:tc>
          <w:tcPr>
            <w:tcW w:w="7655" w:type="dxa"/>
            <w:gridSpan w:val="2"/>
            <w:vAlign w:val="center"/>
          </w:tcPr>
          <w:p w14:paraId="26BE303A" w14:textId="77777777" w:rsidR="0042384F" w:rsidRPr="0056568F" w:rsidRDefault="0042384F" w:rsidP="00547973">
            <w:pPr>
              <w:autoSpaceDE w:val="0"/>
              <w:autoSpaceDN w:val="0"/>
              <w:adjustRightInd w:val="0"/>
              <w:spacing w:after="0" w:line="192" w:lineRule="auto"/>
              <w:rPr>
                <w:rFonts w:asciiTheme="minorHAnsi" w:hAnsiTheme="minorHAnsi" w:cstheme="minorHAnsi"/>
                <w:sz w:val="20"/>
                <w:szCs w:val="20"/>
              </w:rPr>
            </w:pPr>
            <w:r w:rsidRPr="0056568F">
              <w:rPr>
                <w:rFonts w:asciiTheme="minorHAnsi" w:hAnsiTheme="minorHAnsi" w:cstheme="minorHAnsi"/>
                <w:sz w:val="20"/>
                <w:szCs w:val="20"/>
              </w:rPr>
              <w:t>2.</w:t>
            </w:r>
          </w:p>
        </w:tc>
        <w:tc>
          <w:tcPr>
            <w:tcW w:w="2126" w:type="dxa"/>
            <w:vAlign w:val="center"/>
          </w:tcPr>
          <w:p w14:paraId="694CE10F" w14:textId="77777777" w:rsidR="0042384F" w:rsidRPr="0056568F" w:rsidRDefault="0042384F" w:rsidP="00547973">
            <w:pPr>
              <w:autoSpaceDE w:val="0"/>
              <w:autoSpaceDN w:val="0"/>
              <w:adjustRightInd w:val="0"/>
              <w:spacing w:line="192" w:lineRule="auto"/>
              <w:rPr>
                <w:rFonts w:asciiTheme="minorHAnsi" w:hAnsiTheme="minorHAnsi" w:cstheme="minorHAnsi"/>
                <w:sz w:val="20"/>
                <w:szCs w:val="20"/>
              </w:rPr>
            </w:pPr>
          </w:p>
        </w:tc>
      </w:tr>
      <w:tr w:rsidR="0042384F" w:rsidRPr="0056568F" w14:paraId="4BFEA7B1" w14:textId="77777777" w:rsidTr="00547973">
        <w:trPr>
          <w:cantSplit/>
          <w:trHeight w:val="416"/>
        </w:trPr>
        <w:tc>
          <w:tcPr>
            <w:tcW w:w="7655" w:type="dxa"/>
            <w:gridSpan w:val="2"/>
            <w:vAlign w:val="center"/>
          </w:tcPr>
          <w:p w14:paraId="7C75DE88" w14:textId="77777777" w:rsidR="0042384F" w:rsidRPr="0056568F" w:rsidRDefault="0042384F" w:rsidP="00547973">
            <w:pPr>
              <w:autoSpaceDE w:val="0"/>
              <w:autoSpaceDN w:val="0"/>
              <w:adjustRightInd w:val="0"/>
              <w:spacing w:after="0" w:line="192" w:lineRule="auto"/>
              <w:rPr>
                <w:rFonts w:asciiTheme="minorHAnsi" w:hAnsiTheme="minorHAnsi" w:cstheme="minorHAnsi"/>
                <w:sz w:val="20"/>
                <w:szCs w:val="20"/>
              </w:rPr>
            </w:pPr>
            <w:r w:rsidRPr="0056568F">
              <w:rPr>
                <w:rFonts w:asciiTheme="minorHAnsi" w:hAnsiTheme="minorHAnsi" w:cstheme="minorHAnsi"/>
                <w:sz w:val="20"/>
                <w:szCs w:val="20"/>
              </w:rPr>
              <w:t>3.</w:t>
            </w:r>
          </w:p>
        </w:tc>
        <w:tc>
          <w:tcPr>
            <w:tcW w:w="2126" w:type="dxa"/>
            <w:vAlign w:val="center"/>
          </w:tcPr>
          <w:p w14:paraId="50E71432" w14:textId="77777777" w:rsidR="0042384F" w:rsidRPr="0056568F" w:rsidRDefault="0042384F" w:rsidP="00547973">
            <w:pPr>
              <w:autoSpaceDE w:val="0"/>
              <w:autoSpaceDN w:val="0"/>
              <w:adjustRightInd w:val="0"/>
              <w:spacing w:line="192" w:lineRule="auto"/>
              <w:rPr>
                <w:rFonts w:asciiTheme="minorHAnsi" w:hAnsiTheme="minorHAnsi" w:cstheme="minorHAnsi"/>
                <w:sz w:val="20"/>
                <w:szCs w:val="20"/>
              </w:rPr>
            </w:pPr>
          </w:p>
        </w:tc>
      </w:tr>
      <w:tr w:rsidR="0042384F" w:rsidRPr="0056568F" w14:paraId="5F5AEF40" w14:textId="77777777" w:rsidTr="00547973">
        <w:trPr>
          <w:cantSplit/>
          <w:trHeight w:val="416"/>
        </w:trPr>
        <w:tc>
          <w:tcPr>
            <w:tcW w:w="7655" w:type="dxa"/>
            <w:gridSpan w:val="2"/>
            <w:vAlign w:val="center"/>
          </w:tcPr>
          <w:p w14:paraId="03740FDD" w14:textId="77777777" w:rsidR="0042384F" w:rsidRPr="0056568F" w:rsidRDefault="0042384F" w:rsidP="00547973">
            <w:pPr>
              <w:autoSpaceDE w:val="0"/>
              <w:autoSpaceDN w:val="0"/>
              <w:adjustRightInd w:val="0"/>
              <w:spacing w:after="0" w:line="192" w:lineRule="auto"/>
              <w:rPr>
                <w:rFonts w:asciiTheme="minorHAnsi" w:hAnsiTheme="minorHAnsi" w:cstheme="minorHAnsi"/>
                <w:sz w:val="20"/>
                <w:szCs w:val="20"/>
              </w:rPr>
            </w:pPr>
            <w:r w:rsidRPr="0056568F">
              <w:rPr>
                <w:rFonts w:asciiTheme="minorHAnsi" w:hAnsiTheme="minorHAnsi" w:cstheme="minorHAnsi"/>
                <w:sz w:val="20"/>
                <w:szCs w:val="20"/>
              </w:rPr>
              <w:t>….</w:t>
            </w:r>
          </w:p>
        </w:tc>
        <w:tc>
          <w:tcPr>
            <w:tcW w:w="2126" w:type="dxa"/>
            <w:vAlign w:val="center"/>
          </w:tcPr>
          <w:p w14:paraId="16914D9B" w14:textId="77777777" w:rsidR="0042384F" w:rsidRPr="0056568F" w:rsidRDefault="0042384F" w:rsidP="00547973">
            <w:pPr>
              <w:autoSpaceDE w:val="0"/>
              <w:autoSpaceDN w:val="0"/>
              <w:adjustRightInd w:val="0"/>
              <w:spacing w:line="192" w:lineRule="auto"/>
              <w:rPr>
                <w:rFonts w:asciiTheme="minorHAnsi" w:hAnsiTheme="minorHAnsi" w:cstheme="minorHAnsi"/>
                <w:sz w:val="20"/>
                <w:szCs w:val="20"/>
              </w:rPr>
            </w:pPr>
          </w:p>
        </w:tc>
      </w:tr>
      <w:tr w:rsidR="0042384F" w:rsidRPr="0056568F" w14:paraId="4F9B2C70" w14:textId="77777777" w:rsidTr="00547973">
        <w:trPr>
          <w:cantSplit/>
        </w:trPr>
        <w:tc>
          <w:tcPr>
            <w:tcW w:w="9781" w:type="dxa"/>
            <w:gridSpan w:val="3"/>
            <w:shd w:val="clear" w:color="auto" w:fill="FFFFFF" w:themeFill="background1"/>
          </w:tcPr>
          <w:p w14:paraId="3E995014" w14:textId="77777777" w:rsidR="0042384F" w:rsidRPr="0056568F" w:rsidRDefault="0042384F" w:rsidP="00547973">
            <w:pPr>
              <w:pStyle w:val="Bezodstpw"/>
              <w:spacing w:before="60" w:after="60" w:line="192" w:lineRule="auto"/>
              <w:rPr>
                <w:rFonts w:asciiTheme="minorHAnsi" w:hAnsiTheme="minorHAnsi" w:cstheme="minorHAnsi"/>
                <w:sz w:val="20"/>
                <w:szCs w:val="20"/>
              </w:rPr>
            </w:pPr>
            <w:r w:rsidRPr="0056568F">
              <w:rPr>
                <w:rFonts w:asciiTheme="minorHAnsi" w:hAnsiTheme="minorHAnsi" w:cstheme="minorHAnsi"/>
                <w:sz w:val="20"/>
                <w:szCs w:val="20"/>
              </w:rPr>
              <w:t xml:space="preserve">W przypadku nieutrzymania wskaźnika rezultatu - należy wpisać przyczynę jego nieutrzymania. </w:t>
            </w:r>
          </w:p>
          <w:p w14:paraId="1AA1E356" w14:textId="77777777" w:rsidR="0042384F" w:rsidRPr="0056568F" w:rsidRDefault="0042384F" w:rsidP="00547973">
            <w:pPr>
              <w:pStyle w:val="Bezodstpw"/>
              <w:rPr>
                <w:rFonts w:asciiTheme="minorHAnsi" w:hAnsiTheme="minorHAnsi" w:cstheme="minorHAnsi"/>
                <w:sz w:val="20"/>
                <w:szCs w:val="20"/>
              </w:rPr>
            </w:pPr>
          </w:p>
        </w:tc>
      </w:tr>
    </w:tbl>
    <w:p w14:paraId="62CE8B8C" w14:textId="28CC645F" w:rsidR="0042384F" w:rsidRPr="0056568F" w:rsidRDefault="0042384F" w:rsidP="00E2051E">
      <w:pPr>
        <w:tabs>
          <w:tab w:val="left" w:pos="-567"/>
        </w:tabs>
        <w:spacing w:before="120" w:after="120" w:line="240" w:lineRule="auto"/>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446213F7" w14:textId="77777777" w:rsidTr="00547973">
        <w:tc>
          <w:tcPr>
            <w:tcW w:w="9781" w:type="dxa"/>
            <w:gridSpan w:val="3"/>
            <w:shd w:val="clear" w:color="auto" w:fill="BFBFBF" w:themeFill="background1" w:themeFillShade="BF"/>
          </w:tcPr>
          <w:p w14:paraId="6D788A64" w14:textId="4996572F" w:rsidR="0042384F" w:rsidRPr="0056568F" w:rsidRDefault="0042384F" w:rsidP="00547973">
            <w:pPr>
              <w:spacing w:after="0" w:line="216" w:lineRule="auto"/>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PODWÓJNE FINANSOWANIE WYDATKÓW W RAMACH PROJEKTU</w:t>
            </w:r>
          </w:p>
        </w:tc>
      </w:tr>
      <w:tr w:rsidR="00B0083D" w:rsidRPr="0056568F" w14:paraId="31B629F4" w14:textId="77777777" w:rsidTr="003272DB">
        <w:tc>
          <w:tcPr>
            <w:tcW w:w="7797" w:type="dxa"/>
            <w:shd w:val="clear" w:color="auto" w:fill="BFBFBF" w:themeFill="background1" w:themeFillShade="BF"/>
          </w:tcPr>
          <w:p w14:paraId="2A1E5AD1" w14:textId="4239C9A9" w:rsidR="00B0083D" w:rsidRPr="0056568F" w:rsidRDefault="00B0083D" w:rsidP="00B0083D">
            <w:pPr>
              <w:spacing w:after="0" w:line="192" w:lineRule="auto"/>
              <w:jc w:val="center"/>
              <w:rPr>
                <w:rFonts w:asciiTheme="minorHAnsi" w:hAnsiTheme="minorHAnsi" w:cstheme="minorHAnsi"/>
                <w:bCs/>
                <w:sz w:val="20"/>
                <w:szCs w:val="20"/>
              </w:rPr>
            </w:pPr>
            <w:r w:rsidRPr="0056568F">
              <w:rPr>
                <w:rFonts w:asciiTheme="minorHAnsi" w:hAnsiTheme="minorHAnsi" w:cstheme="minorHAnsi"/>
                <w:bCs/>
                <w:sz w:val="20"/>
                <w:szCs w:val="20"/>
              </w:rPr>
              <w:t>Czy w okresie sprawozdawczym doszło do zrefundowania w całości lub w części wydatku kwalifikowalnego ujętego w przedmiotowym projekcie w ramach innego projektu współfinansowanego ze środków funduszy strukturalnych lub Funduszu Spójności albo z krajowych środków publicznych?</w:t>
            </w:r>
          </w:p>
        </w:tc>
        <w:tc>
          <w:tcPr>
            <w:tcW w:w="992" w:type="dxa"/>
            <w:vAlign w:val="center"/>
          </w:tcPr>
          <w:p w14:paraId="698EBB72" w14:textId="05362521" w:rsidR="00B0083D" w:rsidRPr="0056568F" w:rsidRDefault="00B0083D" w:rsidP="003272DB">
            <w:pPr>
              <w:spacing w:after="0" w:line="216" w:lineRule="auto"/>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23BA009C" w14:textId="39109977" w:rsidR="00B0083D" w:rsidRPr="0056568F" w:rsidRDefault="00B0083D" w:rsidP="003272DB">
            <w:pPr>
              <w:spacing w:after="0" w:line="216" w:lineRule="auto"/>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42384F" w:rsidRPr="0056568F" w14:paraId="6B0ECAE4" w14:textId="77777777" w:rsidTr="00547973">
        <w:tc>
          <w:tcPr>
            <w:tcW w:w="9781" w:type="dxa"/>
            <w:gridSpan w:val="3"/>
          </w:tcPr>
          <w:p w14:paraId="347441D8" w14:textId="26847300" w:rsidR="0042384F" w:rsidRPr="0056568F" w:rsidRDefault="0042384F" w:rsidP="00547973">
            <w:pPr>
              <w:spacing w:after="0" w:line="216" w:lineRule="auto"/>
              <w:rPr>
                <w:rFonts w:asciiTheme="minorHAnsi" w:hAnsiTheme="minorHAnsi" w:cstheme="minorHAnsi"/>
                <w:sz w:val="20"/>
                <w:szCs w:val="20"/>
              </w:rPr>
            </w:pPr>
            <w:r w:rsidRPr="0056568F">
              <w:rPr>
                <w:rFonts w:asciiTheme="minorHAnsi" w:hAnsiTheme="minorHAnsi" w:cstheme="minorHAnsi"/>
                <w:sz w:val="20"/>
                <w:szCs w:val="20"/>
              </w:rPr>
              <w:t>Jeśli TAK, to uzasadnić:</w:t>
            </w:r>
          </w:p>
        </w:tc>
      </w:tr>
    </w:tbl>
    <w:p w14:paraId="44335EE3" w14:textId="01CC0428" w:rsidR="0042384F" w:rsidRPr="0056568F" w:rsidRDefault="0042384F" w:rsidP="00E2051E">
      <w:pPr>
        <w:tabs>
          <w:tab w:val="left" w:pos="-567"/>
        </w:tabs>
        <w:spacing w:before="120" w:after="120" w:line="240" w:lineRule="auto"/>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52FCEDDD" w14:textId="77777777" w:rsidTr="00547973">
        <w:tc>
          <w:tcPr>
            <w:tcW w:w="9781" w:type="dxa"/>
            <w:gridSpan w:val="3"/>
            <w:shd w:val="clear" w:color="auto" w:fill="BFBFBF" w:themeFill="background1" w:themeFillShade="BF"/>
          </w:tcPr>
          <w:p w14:paraId="00E4577C" w14:textId="12CC39C9" w:rsidR="0042384F" w:rsidRPr="0017401D" w:rsidRDefault="0042384F" w:rsidP="00547973">
            <w:pPr>
              <w:spacing w:after="0" w:line="216" w:lineRule="auto"/>
              <w:jc w:val="center"/>
              <w:rPr>
                <w:rFonts w:asciiTheme="minorHAnsi" w:hAnsiTheme="minorHAnsi" w:cstheme="minorHAnsi"/>
                <w:sz w:val="20"/>
                <w:szCs w:val="20"/>
              </w:rPr>
            </w:pPr>
            <w:r w:rsidRPr="0017401D">
              <w:rPr>
                <w:rFonts w:asciiTheme="minorHAnsi" w:hAnsiTheme="minorHAnsi" w:cstheme="minorHAnsi"/>
                <w:b/>
                <w:color w:val="000000"/>
                <w:sz w:val="20"/>
                <w:szCs w:val="20"/>
                <w:lang w:eastAsia="pl-PL"/>
              </w:rPr>
              <w:t>INFORMACJA I PROMOCJA</w:t>
            </w:r>
          </w:p>
        </w:tc>
      </w:tr>
      <w:tr w:rsidR="00B0083D" w:rsidRPr="0056568F" w14:paraId="5EDE5B4A" w14:textId="77777777" w:rsidTr="003272DB">
        <w:tc>
          <w:tcPr>
            <w:tcW w:w="7797" w:type="dxa"/>
            <w:shd w:val="clear" w:color="auto" w:fill="BFBFBF" w:themeFill="background1" w:themeFillShade="BF"/>
          </w:tcPr>
          <w:p w14:paraId="4C3E0B81" w14:textId="2DFCDF9B" w:rsidR="00B0083D" w:rsidRPr="0017401D" w:rsidRDefault="00B0083D" w:rsidP="00B0083D">
            <w:pPr>
              <w:spacing w:after="0" w:line="192" w:lineRule="auto"/>
              <w:jc w:val="center"/>
              <w:rPr>
                <w:rFonts w:asciiTheme="minorHAnsi" w:hAnsiTheme="minorHAnsi" w:cstheme="minorHAnsi"/>
                <w:bCs/>
                <w:sz w:val="20"/>
                <w:szCs w:val="20"/>
              </w:rPr>
            </w:pPr>
            <w:r w:rsidRPr="0017401D">
              <w:rPr>
                <w:rFonts w:asciiTheme="minorHAnsi" w:hAnsiTheme="minorHAnsi" w:cstheme="minorHAnsi"/>
                <w:bCs/>
                <w:sz w:val="20"/>
                <w:szCs w:val="20"/>
              </w:rPr>
              <w:t>Czy Beneficjent stosuje odpowiednie środki informowania i promocji projektu, zgodnie z umową/decyzją o dofinansowanie?</w:t>
            </w:r>
          </w:p>
        </w:tc>
        <w:tc>
          <w:tcPr>
            <w:tcW w:w="992" w:type="dxa"/>
            <w:vAlign w:val="center"/>
          </w:tcPr>
          <w:p w14:paraId="034C3F77" w14:textId="037B5766" w:rsidR="00B0083D" w:rsidRPr="0017401D" w:rsidRDefault="00B0083D" w:rsidP="003272DB">
            <w:pPr>
              <w:spacing w:after="0" w:line="216" w:lineRule="auto"/>
              <w:jc w:val="center"/>
              <w:rPr>
                <w:rFonts w:asciiTheme="minorHAnsi" w:hAnsiTheme="minorHAnsi" w:cstheme="minorHAnsi"/>
                <w:sz w:val="20"/>
                <w:szCs w:val="20"/>
              </w:rPr>
            </w:pPr>
            <w:r w:rsidRPr="0017401D">
              <w:rPr>
                <w:rFonts w:asciiTheme="minorHAnsi" w:hAnsiTheme="minorHAnsi" w:cstheme="minorHAnsi"/>
                <w:sz w:val="20"/>
                <w:szCs w:val="20"/>
              </w:rPr>
              <w:t>TAK</w:t>
            </w:r>
          </w:p>
        </w:tc>
        <w:tc>
          <w:tcPr>
            <w:tcW w:w="992" w:type="dxa"/>
            <w:vAlign w:val="center"/>
          </w:tcPr>
          <w:p w14:paraId="1F2B656A" w14:textId="4F27F531" w:rsidR="00B0083D" w:rsidRPr="0017401D" w:rsidRDefault="00B0083D" w:rsidP="003272DB">
            <w:pPr>
              <w:spacing w:after="0" w:line="216" w:lineRule="auto"/>
              <w:jc w:val="center"/>
              <w:rPr>
                <w:rFonts w:asciiTheme="minorHAnsi" w:hAnsiTheme="minorHAnsi" w:cstheme="minorHAnsi"/>
                <w:sz w:val="20"/>
                <w:szCs w:val="20"/>
              </w:rPr>
            </w:pPr>
            <w:r w:rsidRPr="0017401D">
              <w:rPr>
                <w:rFonts w:asciiTheme="minorHAnsi" w:hAnsiTheme="minorHAnsi" w:cstheme="minorHAnsi"/>
                <w:sz w:val="20"/>
                <w:szCs w:val="20"/>
              </w:rPr>
              <w:t>NIE</w:t>
            </w:r>
          </w:p>
        </w:tc>
      </w:tr>
      <w:tr w:rsidR="0042384F" w:rsidRPr="0056568F" w14:paraId="0EC2E567" w14:textId="77777777" w:rsidTr="00547973">
        <w:tc>
          <w:tcPr>
            <w:tcW w:w="9781" w:type="dxa"/>
            <w:gridSpan w:val="3"/>
          </w:tcPr>
          <w:p w14:paraId="1361172D" w14:textId="7EE5DBB4" w:rsidR="0042384F" w:rsidRPr="0017401D" w:rsidRDefault="0042384F" w:rsidP="00547973">
            <w:pPr>
              <w:spacing w:after="0" w:line="216" w:lineRule="auto"/>
              <w:rPr>
                <w:rFonts w:asciiTheme="minorHAnsi" w:hAnsiTheme="minorHAnsi" w:cstheme="minorHAnsi"/>
                <w:sz w:val="20"/>
                <w:szCs w:val="20"/>
              </w:rPr>
            </w:pPr>
            <w:r w:rsidRPr="0017401D">
              <w:rPr>
                <w:rFonts w:asciiTheme="minorHAnsi" w:hAnsiTheme="minorHAnsi" w:cstheme="minorHAnsi"/>
                <w:sz w:val="20"/>
                <w:szCs w:val="20"/>
              </w:rPr>
              <w:t xml:space="preserve">Jeśli </w:t>
            </w:r>
            <w:r w:rsidR="003C35BA" w:rsidRPr="0017401D">
              <w:rPr>
                <w:rFonts w:asciiTheme="minorHAnsi" w:hAnsiTheme="minorHAnsi" w:cstheme="minorHAnsi"/>
                <w:sz w:val="20"/>
                <w:szCs w:val="20"/>
              </w:rPr>
              <w:t>NIE</w:t>
            </w:r>
            <w:r w:rsidRPr="0017401D">
              <w:rPr>
                <w:rFonts w:asciiTheme="minorHAnsi" w:hAnsiTheme="minorHAnsi" w:cstheme="minorHAnsi"/>
                <w:sz w:val="20"/>
                <w:szCs w:val="20"/>
              </w:rPr>
              <w:t xml:space="preserve">, to </w:t>
            </w:r>
            <w:r w:rsidR="003C35BA" w:rsidRPr="0017401D">
              <w:rPr>
                <w:rFonts w:asciiTheme="minorHAnsi" w:hAnsiTheme="minorHAnsi" w:cstheme="minorHAnsi"/>
                <w:sz w:val="20"/>
                <w:szCs w:val="20"/>
              </w:rPr>
              <w:t>wskazać powody nie prowadzenia działań:</w:t>
            </w:r>
          </w:p>
        </w:tc>
      </w:tr>
    </w:tbl>
    <w:p w14:paraId="0AC83645" w14:textId="62A116E9" w:rsidR="0042384F" w:rsidRPr="0056568F" w:rsidRDefault="0042384F" w:rsidP="00E2051E">
      <w:pPr>
        <w:tabs>
          <w:tab w:val="left" w:pos="-567"/>
        </w:tabs>
        <w:spacing w:before="120" w:after="120" w:line="240" w:lineRule="auto"/>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0E598B0D" w14:textId="77777777" w:rsidTr="00547973">
        <w:tc>
          <w:tcPr>
            <w:tcW w:w="9781" w:type="dxa"/>
            <w:gridSpan w:val="3"/>
            <w:shd w:val="clear" w:color="auto" w:fill="BFBFBF" w:themeFill="background1" w:themeFillShade="BF"/>
          </w:tcPr>
          <w:p w14:paraId="5B3B55DB" w14:textId="2C775D2A" w:rsidR="0042384F" w:rsidRPr="0056568F" w:rsidRDefault="003C35BA" w:rsidP="00547973">
            <w:pPr>
              <w:spacing w:after="0" w:line="216" w:lineRule="auto"/>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POLITYKI HORYZONTALNE</w:t>
            </w:r>
          </w:p>
        </w:tc>
      </w:tr>
      <w:tr w:rsidR="00B0083D" w:rsidRPr="0056568F" w14:paraId="375DD355" w14:textId="77777777" w:rsidTr="003272DB">
        <w:tc>
          <w:tcPr>
            <w:tcW w:w="7797" w:type="dxa"/>
            <w:shd w:val="clear" w:color="auto" w:fill="BFBFBF" w:themeFill="background1" w:themeFillShade="BF"/>
          </w:tcPr>
          <w:p w14:paraId="1C38390F" w14:textId="1A5D1964" w:rsidR="00B0083D" w:rsidRPr="0056568F" w:rsidRDefault="00B0083D" w:rsidP="00B0083D">
            <w:pPr>
              <w:spacing w:after="0" w:line="192" w:lineRule="auto"/>
              <w:jc w:val="center"/>
              <w:rPr>
                <w:rFonts w:asciiTheme="minorHAnsi" w:hAnsiTheme="minorHAnsi" w:cstheme="minorHAnsi"/>
                <w:bCs/>
                <w:sz w:val="20"/>
                <w:szCs w:val="20"/>
              </w:rPr>
            </w:pPr>
            <w:r w:rsidRPr="0056568F">
              <w:rPr>
                <w:rFonts w:asciiTheme="minorHAnsi" w:hAnsiTheme="minorHAnsi" w:cstheme="minorHAnsi"/>
                <w:bCs/>
                <w:sz w:val="20"/>
                <w:szCs w:val="20"/>
              </w:rPr>
              <w:t>Czy zadeklarowany we wniosku o dofinansowanie wpływ projektu na polityki horyzontalne w okresie sprawozdawczym uległ modyfikacji?</w:t>
            </w:r>
          </w:p>
        </w:tc>
        <w:tc>
          <w:tcPr>
            <w:tcW w:w="992" w:type="dxa"/>
            <w:vAlign w:val="center"/>
          </w:tcPr>
          <w:p w14:paraId="33F1A4EE" w14:textId="22C56CCB" w:rsidR="00B0083D" w:rsidRPr="0056568F" w:rsidRDefault="00B0083D" w:rsidP="003272DB">
            <w:pPr>
              <w:spacing w:after="0" w:line="216" w:lineRule="auto"/>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585105F1" w14:textId="058423F0" w:rsidR="00B0083D" w:rsidRPr="0056568F" w:rsidRDefault="00B0083D" w:rsidP="003272DB">
            <w:pPr>
              <w:spacing w:after="0" w:line="216" w:lineRule="auto"/>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42384F" w:rsidRPr="0056568F" w14:paraId="662D1B6D" w14:textId="77777777" w:rsidTr="00547973">
        <w:tc>
          <w:tcPr>
            <w:tcW w:w="9781" w:type="dxa"/>
            <w:gridSpan w:val="3"/>
          </w:tcPr>
          <w:p w14:paraId="2581231F" w14:textId="77777777" w:rsidR="0042384F" w:rsidRPr="0056568F" w:rsidRDefault="0042384F" w:rsidP="00547973">
            <w:pPr>
              <w:spacing w:after="0" w:line="216" w:lineRule="auto"/>
              <w:rPr>
                <w:rFonts w:asciiTheme="minorHAnsi" w:hAnsiTheme="minorHAnsi" w:cstheme="minorHAnsi"/>
                <w:sz w:val="20"/>
                <w:szCs w:val="20"/>
              </w:rPr>
            </w:pPr>
            <w:r w:rsidRPr="0056568F">
              <w:rPr>
                <w:rFonts w:asciiTheme="minorHAnsi" w:hAnsiTheme="minorHAnsi" w:cstheme="minorHAnsi"/>
                <w:sz w:val="20"/>
                <w:szCs w:val="20"/>
              </w:rPr>
              <w:t>Jeśli TAK, to uzasadnić:</w:t>
            </w:r>
          </w:p>
        </w:tc>
      </w:tr>
    </w:tbl>
    <w:p w14:paraId="58F8C8C7" w14:textId="6B820328" w:rsidR="0042384F" w:rsidRPr="0056568F" w:rsidRDefault="0042384F" w:rsidP="00E2051E">
      <w:pPr>
        <w:tabs>
          <w:tab w:val="left" w:pos="-567"/>
        </w:tabs>
        <w:spacing w:before="120" w:after="120" w:line="240" w:lineRule="auto"/>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44995082" w14:textId="77777777" w:rsidTr="00547973">
        <w:tc>
          <w:tcPr>
            <w:tcW w:w="9781" w:type="dxa"/>
            <w:gridSpan w:val="3"/>
            <w:shd w:val="clear" w:color="auto" w:fill="BFBFBF" w:themeFill="background1" w:themeFillShade="BF"/>
          </w:tcPr>
          <w:p w14:paraId="60A211FF" w14:textId="77777777" w:rsidR="0042384F" w:rsidRPr="0056568F" w:rsidRDefault="0042384F" w:rsidP="00547973">
            <w:pPr>
              <w:spacing w:after="0" w:line="216" w:lineRule="auto"/>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PODWÓJNE FINANSOWANIE WYDATKÓW W RAMACH PROJEKTU</w:t>
            </w:r>
          </w:p>
        </w:tc>
      </w:tr>
      <w:tr w:rsidR="00B0083D" w:rsidRPr="0056568F" w14:paraId="3901452D" w14:textId="77777777" w:rsidTr="003272DB">
        <w:tc>
          <w:tcPr>
            <w:tcW w:w="7797" w:type="dxa"/>
            <w:shd w:val="clear" w:color="auto" w:fill="BFBFBF" w:themeFill="background1" w:themeFillShade="BF"/>
          </w:tcPr>
          <w:p w14:paraId="48B26225" w14:textId="77777777" w:rsidR="00B0083D" w:rsidRPr="0056568F" w:rsidRDefault="00B0083D" w:rsidP="00B0083D">
            <w:pPr>
              <w:spacing w:after="0" w:line="192" w:lineRule="auto"/>
              <w:jc w:val="center"/>
              <w:rPr>
                <w:rFonts w:asciiTheme="minorHAnsi" w:hAnsiTheme="minorHAnsi" w:cstheme="minorHAnsi"/>
                <w:bCs/>
                <w:sz w:val="20"/>
                <w:szCs w:val="20"/>
              </w:rPr>
            </w:pPr>
            <w:r w:rsidRPr="0056568F">
              <w:rPr>
                <w:rFonts w:asciiTheme="minorHAnsi" w:hAnsiTheme="minorHAnsi" w:cstheme="minorHAnsi"/>
                <w:bCs/>
                <w:sz w:val="20"/>
                <w:szCs w:val="20"/>
              </w:rPr>
              <w:t xml:space="preserve">Czy w okresie sprawozdawczym doszło do zrefundowania w całości lub w części wydatku kwalifikowalnego ujętego w przedmiotowym projekcie w ramach innego projektu </w:t>
            </w:r>
            <w:r w:rsidRPr="0056568F">
              <w:rPr>
                <w:rFonts w:asciiTheme="minorHAnsi" w:hAnsiTheme="minorHAnsi" w:cstheme="minorHAnsi"/>
                <w:bCs/>
                <w:sz w:val="20"/>
                <w:szCs w:val="20"/>
              </w:rPr>
              <w:lastRenderedPageBreak/>
              <w:t>współfinansowanego ze środków funduszy strukturalnych lub Funduszu Spójności albo z krajowych środków publicznych?</w:t>
            </w:r>
          </w:p>
        </w:tc>
        <w:tc>
          <w:tcPr>
            <w:tcW w:w="992" w:type="dxa"/>
            <w:vAlign w:val="center"/>
          </w:tcPr>
          <w:p w14:paraId="7E6BF3E3" w14:textId="0B952581" w:rsidR="00B0083D" w:rsidRPr="0056568F" w:rsidRDefault="00B0083D" w:rsidP="003272DB">
            <w:pPr>
              <w:spacing w:after="0" w:line="216" w:lineRule="auto"/>
              <w:jc w:val="center"/>
              <w:rPr>
                <w:rFonts w:asciiTheme="minorHAnsi" w:hAnsiTheme="minorHAnsi" w:cstheme="minorHAnsi"/>
                <w:sz w:val="20"/>
                <w:szCs w:val="20"/>
              </w:rPr>
            </w:pPr>
            <w:r w:rsidRPr="0056568F">
              <w:rPr>
                <w:rFonts w:asciiTheme="minorHAnsi" w:hAnsiTheme="minorHAnsi" w:cstheme="minorHAnsi"/>
                <w:sz w:val="20"/>
                <w:szCs w:val="20"/>
              </w:rPr>
              <w:lastRenderedPageBreak/>
              <w:t>TAK</w:t>
            </w:r>
          </w:p>
        </w:tc>
        <w:tc>
          <w:tcPr>
            <w:tcW w:w="992" w:type="dxa"/>
            <w:vAlign w:val="center"/>
          </w:tcPr>
          <w:p w14:paraId="0E78527D" w14:textId="04976475" w:rsidR="00B0083D" w:rsidRPr="0056568F" w:rsidRDefault="00B0083D" w:rsidP="003272DB">
            <w:pPr>
              <w:spacing w:after="0" w:line="216" w:lineRule="auto"/>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42384F" w:rsidRPr="0056568F" w14:paraId="0442A42D" w14:textId="77777777" w:rsidTr="00547973">
        <w:tc>
          <w:tcPr>
            <w:tcW w:w="9781" w:type="dxa"/>
            <w:gridSpan w:val="3"/>
          </w:tcPr>
          <w:p w14:paraId="00C798EE" w14:textId="77777777" w:rsidR="0042384F" w:rsidRPr="0056568F" w:rsidRDefault="0042384F" w:rsidP="00547973">
            <w:pPr>
              <w:spacing w:after="0" w:line="216" w:lineRule="auto"/>
              <w:rPr>
                <w:rFonts w:asciiTheme="minorHAnsi" w:hAnsiTheme="minorHAnsi" w:cstheme="minorHAnsi"/>
                <w:sz w:val="20"/>
                <w:szCs w:val="20"/>
              </w:rPr>
            </w:pPr>
            <w:r w:rsidRPr="0056568F">
              <w:rPr>
                <w:rFonts w:asciiTheme="minorHAnsi" w:hAnsiTheme="minorHAnsi" w:cstheme="minorHAnsi"/>
                <w:sz w:val="20"/>
                <w:szCs w:val="20"/>
              </w:rPr>
              <w:t>Jeśli TAK, to uzasadnić:</w:t>
            </w:r>
          </w:p>
        </w:tc>
      </w:tr>
    </w:tbl>
    <w:p w14:paraId="75BFF835" w14:textId="77777777" w:rsidR="0042384F" w:rsidRPr="0056568F" w:rsidRDefault="0042384F" w:rsidP="00E2051E">
      <w:pPr>
        <w:tabs>
          <w:tab w:val="left" w:pos="-567"/>
        </w:tabs>
        <w:spacing w:before="120" w:after="120" w:line="240" w:lineRule="auto"/>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3C35BA" w:rsidRPr="0056568F" w14:paraId="714CD123" w14:textId="77777777" w:rsidTr="00E920E4">
        <w:tc>
          <w:tcPr>
            <w:tcW w:w="9781" w:type="dxa"/>
            <w:gridSpan w:val="3"/>
            <w:shd w:val="clear" w:color="auto" w:fill="BFBFBF" w:themeFill="background1" w:themeFillShade="BF"/>
          </w:tcPr>
          <w:p w14:paraId="47D27E87" w14:textId="353A9DF3" w:rsidR="003C35BA" w:rsidRPr="0056568F" w:rsidRDefault="003C35BA" w:rsidP="00E920E4">
            <w:pPr>
              <w:spacing w:after="0" w:line="216" w:lineRule="auto"/>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ARCHIWIZACJA</w:t>
            </w:r>
          </w:p>
        </w:tc>
      </w:tr>
      <w:tr w:rsidR="00685CFB" w:rsidRPr="0056568F" w14:paraId="2BB6913D" w14:textId="77777777" w:rsidTr="00554B40">
        <w:tc>
          <w:tcPr>
            <w:tcW w:w="9781" w:type="dxa"/>
            <w:gridSpan w:val="3"/>
            <w:shd w:val="clear" w:color="auto" w:fill="BFBFBF" w:themeFill="background1" w:themeFillShade="BF"/>
          </w:tcPr>
          <w:p w14:paraId="6B3357A7" w14:textId="34A993AB" w:rsidR="00685CFB" w:rsidRPr="0056568F" w:rsidRDefault="00685CFB" w:rsidP="00386712">
            <w:pPr>
              <w:pStyle w:val="Akapitzlist"/>
              <w:spacing w:line="216" w:lineRule="auto"/>
              <w:ind w:left="-66"/>
              <w:contextualSpacing/>
              <w:jc w:val="center"/>
              <w:rPr>
                <w:rFonts w:asciiTheme="minorHAnsi" w:hAnsiTheme="minorHAnsi" w:cstheme="minorHAnsi"/>
                <w:sz w:val="20"/>
                <w:szCs w:val="20"/>
              </w:rPr>
            </w:pPr>
            <w:r w:rsidRPr="0056568F">
              <w:rPr>
                <w:rFonts w:asciiTheme="minorHAnsi" w:hAnsiTheme="minorHAnsi" w:cstheme="minorHAnsi"/>
                <w:sz w:val="20"/>
                <w:szCs w:val="20"/>
              </w:rPr>
              <w:t>Miejsce przechowywania dokumentacji projektowej (w szczególności umowy/decyzji o dofinansowanie wraz z załącznikami, oryginałów dokumentów przedstawianych do wniosków o płatność</w:t>
            </w:r>
            <w:r w:rsidR="00386712">
              <w:rPr>
                <w:rFonts w:asciiTheme="minorHAnsi" w:hAnsiTheme="minorHAnsi" w:cstheme="minorHAnsi"/>
                <w:sz w:val="20"/>
                <w:szCs w:val="20"/>
              </w:rPr>
              <w:t xml:space="preserve"> </w:t>
            </w:r>
            <w:r w:rsidRPr="0056568F">
              <w:rPr>
                <w:rFonts w:asciiTheme="minorHAnsi" w:hAnsiTheme="minorHAnsi" w:cstheme="minorHAnsi"/>
                <w:sz w:val="20"/>
                <w:szCs w:val="20"/>
              </w:rPr>
              <w:t xml:space="preserve"> i na potrzeby kontroli na miejscu realizacji):</w:t>
            </w:r>
          </w:p>
        </w:tc>
      </w:tr>
      <w:tr w:rsidR="003C35BA" w:rsidRPr="0056568F" w14:paraId="7D0F541B" w14:textId="77777777" w:rsidTr="00E920E4">
        <w:tc>
          <w:tcPr>
            <w:tcW w:w="9781" w:type="dxa"/>
            <w:gridSpan w:val="3"/>
          </w:tcPr>
          <w:p w14:paraId="7AB936A3" w14:textId="77777777" w:rsidR="003C35BA" w:rsidRDefault="00685CFB" w:rsidP="00E920E4">
            <w:pPr>
              <w:spacing w:after="0" w:line="216" w:lineRule="auto"/>
              <w:rPr>
                <w:rFonts w:asciiTheme="minorHAnsi" w:hAnsiTheme="minorHAnsi" w:cstheme="minorHAnsi"/>
                <w:sz w:val="20"/>
                <w:szCs w:val="20"/>
              </w:rPr>
            </w:pPr>
            <w:r w:rsidRPr="0056568F">
              <w:rPr>
                <w:rFonts w:asciiTheme="minorHAnsi" w:hAnsiTheme="minorHAnsi" w:cstheme="minorHAnsi"/>
                <w:sz w:val="20"/>
                <w:szCs w:val="20"/>
              </w:rPr>
              <w:t>Należy podać adres:</w:t>
            </w:r>
          </w:p>
          <w:p w14:paraId="64EE1F11" w14:textId="77777777" w:rsidR="00685CFB" w:rsidRDefault="00685CFB" w:rsidP="00E920E4">
            <w:pPr>
              <w:spacing w:after="0" w:line="216" w:lineRule="auto"/>
              <w:rPr>
                <w:rFonts w:asciiTheme="minorHAnsi" w:hAnsiTheme="minorHAnsi" w:cstheme="minorHAnsi"/>
                <w:sz w:val="20"/>
                <w:szCs w:val="20"/>
              </w:rPr>
            </w:pPr>
          </w:p>
          <w:p w14:paraId="67EA55DF" w14:textId="77777777" w:rsidR="00685CFB" w:rsidRDefault="00685CFB" w:rsidP="00E920E4">
            <w:pPr>
              <w:spacing w:after="0" w:line="216" w:lineRule="auto"/>
              <w:rPr>
                <w:rFonts w:asciiTheme="minorHAnsi" w:hAnsiTheme="minorHAnsi" w:cstheme="minorHAnsi"/>
                <w:sz w:val="20"/>
                <w:szCs w:val="20"/>
              </w:rPr>
            </w:pPr>
          </w:p>
          <w:p w14:paraId="5CDD41D7" w14:textId="77777777" w:rsidR="00685CFB" w:rsidRDefault="00685CFB" w:rsidP="00E920E4">
            <w:pPr>
              <w:spacing w:after="0" w:line="216" w:lineRule="auto"/>
              <w:rPr>
                <w:rFonts w:asciiTheme="minorHAnsi" w:hAnsiTheme="minorHAnsi" w:cstheme="minorHAnsi"/>
                <w:sz w:val="20"/>
                <w:szCs w:val="20"/>
              </w:rPr>
            </w:pPr>
          </w:p>
          <w:p w14:paraId="15EE9679" w14:textId="23ED2CD2" w:rsidR="00685CFB" w:rsidRPr="0056568F" w:rsidRDefault="00685CFB" w:rsidP="00E920E4">
            <w:pPr>
              <w:spacing w:after="0" w:line="216" w:lineRule="auto"/>
              <w:rPr>
                <w:rFonts w:asciiTheme="minorHAnsi" w:hAnsiTheme="minorHAnsi" w:cstheme="minorHAnsi"/>
                <w:sz w:val="20"/>
                <w:szCs w:val="20"/>
              </w:rPr>
            </w:pPr>
          </w:p>
        </w:tc>
      </w:tr>
      <w:tr w:rsidR="00B0083D" w:rsidRPr="0056568F" w14:paraId="0C169115" w14:textId="77777777" w:rsidTr="003272DB">
        <w:tc>
          <w:tcPr>
            <w:tcW w:w="7797" w:type="dxa"/>
            <w:shd w:val="clear" w:color="auto" w:fill="BFBFBF" w:themeFill="background1" w:themeFillShade="BF"/>
          </w:tcPr>
          <w:p w14:paraId="561321D7" w14:textId="77777777" w:rsidR="00B0083D" w:rsidRPr="0056568F" w:rsidRDefault="00B0083D" w:rsidP="00B0083D">
            <w:pPr>
              <w:spacing w:after="0" w:line="216" w:lineRule="auto"/>
              <w:jc w:val="center"/>
              <w:rPr>
                <w:rFonts w:asciiTheme="minorHAnsi" w:hAnsiTheme="minorHAnsi" w:cstheme="minorHAnsi"/>
                <w:sz w:val="20"/>
                <w:szCs w:val="20"/>
              </w:rPr>
            </w:pPr>
            <w:r w:rsidRPr="0056568F">
              <w:rPr>
                <w:rFonts w:asciiTheme="minorHAnsi" w:hAnsiTheme="minorHAnsi" w:cstheme="minorHAnsi"/>
                <w:sz w:val="20"/>
                <w:szCs w:val="20"/>
              </w:rPr>
              <w:t>Czy do dnia sporządzenia niniejszego sprawozdania miały miejsce zdarzenia, których wynikiem było zdekompletowanie/ zniszczenie/ zaginięcie dokumentacji projektu?</w:t>
            </w:r>
          </w:p>
        </w:tc>
        <w:tc>
          <w:tcPr>
            <w:tcW w:w="992" w:type="dxa"/>
            <w:vAlign w:val="center"/>
          </w:tcPr>
          <w:p w14:paraId="370620A1" w14:textId="4F2D8A3E" w:rsidR="00B0083D" w:rsidRPr="0056568F" w:rsidRDefault="00B0083D" w:rsidP="003272DB">
            <w:pPr>
              <w:spacing w:after="0" w:line="216" w:lineRule="auto"/>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011E8D12" w14:textId="7ACDD334" w:rsidR="00B0083D" w:rsidRPr="0056568F" w:rsidRDefault="00B0083D" w:rsidP="003272DB">
            <w:pPr>
              <w:spacing w:after="0" w:line="216" w:lineRule="auto"/>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3C35BA" w:rsidRPr="0056568F" w14:paraId="1B6C6D27" w14:textId="77777777" w:rsidTr="00685CFB">
        <w:tc>
          <w:tcPr>
            <w:tcW w:w="9781" w:type="dxa"/>
            <w:gridSpan w:val="3"/>
          </w:tcPr>
          <w:p w14:paraId="1FD076DB" w14:textId="31038E3C" w:rsidR="003C35BA" w:rsidRPr="0056568F" w:rsidRDefault="003C35BA" w:rsidP="00E920E4">
            <w:pPr>
              <w:spacing w:after="0" w:line="216" w:lineRule="auto"/>
              <w:rPr>
                <w:rFonts w:asciiTheme="minorHAnsi" w:hAnsiTheme="minorHAnsi" w:cstheme="minorHAnsi"/>
                <w:sz w:val="20"/>
                <w:szCs w:val="20"/>
              </w:rPr>
            </w:pPr>
            <w:r w:rsidRPr="0056568F">
              <w:rPr>
                <w:rFonts w:asciiTheme="minorHAnsi" w:hAnsiTheme="minorHAnsi" w:cstheme="minorHAnsi"/>
                <w:sz w:val="20"/>
                <w:szCs w:val="20"/>
              </w:rPr>
              <w:t>Opis zdarzeń wraz ze wskazaniem dokumentacji oraz podjętych przez beneficjenta działaniach naprawczych:</w:t>
            </w:r>
          </w:p>
        </w:tc>
      </w:tr>
    </w:tbl>
    <w:p w14:paraId="154475FF" w14:textId="412C2295" w:rsidR="003C35BA" w:rsidRDefault="003C35BA" w:rsidP="00E2051E">
      <w:pPr>
        <w:tabs>
          <w:tab w:val="left" w:pos="-567"/>
        </w:tabs>
        <w:spacing w:before="120" w:after="120" w:line="240" w:lineRule="auto"/>
        <w:ind w:left="-709" w:right="-851"/>
        <w:rPr>
          <w:rFonts w:asciiTheme="minorHAnsi" w:eastAsia="Times New Roman" w:hAnsiTheme="minorHAnsi" w:cstheme="minorHAnsi"/>
          <w:bCs/>
          <w:i/>
          <w:sz w:val="20"/>
          <w:szCs w:val="20"/>
          <w:lang w:eastAsia="pl-PL"/>
        </w:rPr>
      </w:pPr>
    </w:p>
    <w:p w14:paraId="4F3CBD32" w14:textId="68330280" w:rsidR="003272DB" w:rsidRDefault="003272DB" w:rsidP="003272DB">
      <w:pPr>
        <w:spacing w:before="120" w:after="120" w:line="240" w:lineRule="auto"/>
        <w:jc w:val="both"/>
        <w:rPr>
          <w:b/>
        </w:rPr>
      </w:pPr>
      <w:r>
        <w:rPr>
          <w:b/>
        </w:rPr>
        <w:t xml:space="preserve">CZĘŚĆ III. </w:t>
      </w:r>
    </w:p>
    <w:p w14:paraId="55378D83" w14:textId="77777777" w:rsidR="003272DB" w:rsidRPr="0056568F" w:rsidRDefault="003272DB" w:rsidP="00E2051E">
      <w:pPr>
        <w:tabs>
          <w:tab w:val="left" w:pos="-567"/>
        </w:tabs>
        <w:spacing w:before="120" w:after="120" w:line="240" w:lineRule="auto"/>
        <w:ind w:left="-709" w:right="-851"/>
        <w:rPr>
          <w:rFonts w:asciiTheme="minorHAnsi" w:eastAsia="Times New Roman" w:hAnsiTheme="minorHAnsi" w:cstheme="minorHAnsi"/>
          <w:bCs/>
          <w:i/>
          <w:sz w:val="20"/>
          <w:szCs w:val="20"/>
          <w:lang w:eastAsia="pl-PL"/>
        </w:rPr>
      </w:pPr>
    </w:p>
    <w:p w14:paraId="154DB4E4" w14:textId="705F4A1B" w:rsidR="00D034CA" w:rsidRPr="005937B5" w:rsidRDefault="00D034CA" w:rsidP="00D034CA">
      <w:pPr>
        <w:autoSpaceDE w:val="0"/>
        <w:autoSpaceDN w:val="0"/>
        <w:adjustRightInd w:val="0"/>
        <w:jc w:val="both"/>
        <w:rPr>
          <w:rFonts w:asciiTheme="minorHAnsi" w:hAnsiTheme="minorHAnsi" w:cstheme="minorHAnsi"/>
          <w:sz w:val="20"/>
          <w:szCs w:val="20"/>
        </w:rPr>
      </w:pPr>
      <w:r w:rsidRPr="005937B5">
        <w:rPr>
          <w:rFonts w:asciiTheme="minorHAnsi" w:hAnsiTheme="minorHAnsi" w:cstheme="minorHAnsi"/>
          <w:sz w:val="20"/>
          <w:szCs w:val="20"/>
        </w:rPr>
        <w:t>O</w:t>
      </w:r>
      <w:r w:rsidRPr="005937B5">
        <w:rPr>
          <w:rFonts w:asciiTheme="minorHAnsi" w:eastAsia="TimesNewRoman" w:hAnsiTheme="minorHAnsi" w:cstheme="minorHAnsi"/>
          <w:sz w:val="20"/>
          <w:szCs w:val="20"/>
        </w:rPr>
        <w:t>ś</w:t>
      </w:r>
      <w:r w:rsidRPr="005937B5">
        <w:rPr>
          <w:rFonts w:asciiTheme="minorHAnsi" w:hAnsiTheme="minorHAnsi" w:cstheme="minorHAnsi"/>
          <w:sz w:val="20"/>
          <w:szCs w:val="20"/>
        </w:rPr>
        <w:t>wiadczam, że</w:t>
      </w:r>
      <w:r w:rsidRPr="005937B5">
        <w:rPr>
          <w:rFonts w:asciiTheme="minorHAnsi" w:eastAsia="TimesNewRoman" w:hAnsiTheme="minorHAnsi" w:cstheme="minorHAnsi"/>
          <w:sz w:val="20"/>
          <w:szCs w:val="20"/>
        </w:rPr>
        <w:t xml:space="preserve"> </w:t>
      </w:r>
      <w:r w:rsidRPr="005937B5">
        <w:rPr>
          <w:rFonts w:asciiTheme="minorHAnsi" w:hAnsiTheme="minorHAnsi" w:cstheme="minorHAnsi"/>
          <w:sz w:val="20"/>
          <w:szCs w:val="20"/>
        </w:rPr>
        <w:t>informacje zawarte w niniejszym sprawozdaniu s</w:t>
      </w:r>
      <w:r w:rsidRPr="005937B5">
        <w:rPr>
          <w:rFonts w:asciiTheme="minorHAnsi" w:eastAsia="TimesNewRoman" w:hAnsiTheme="minorHAnsi" w:cstheme="minorHAnsi"/>
          <w:sz w:val="20"/>
          <w:szCs w:val="20"/>
        </w:rPr>
        <w:t xml:space="preserve">ą </w:t>
      </w:r>
      <w:r w:rsidRPr="005937B5">
        <w:rPr>
          <w:rFonts w:asciiTheme="minorHAnsi" w:hAnsiTheme="minorHAnsi" w:cstheme="minorHAnsi"/>
          <w:sz w:val="20"/>
          <w:szCs w:val="20"/>
        </w:rPr>
        <w:t>zgodne ze stanem faktycznym</w:t>
      </w:r>
      <w:r w:rsidR="003272DB">
        <w:rPr>
          <w:rFonts w:asciiTheme="minorHAnsi" w:hAnsiTheme="minorHAnsi" w:cstheme="minorHAnsi"/>
          <w:sz w:val="20"/>
          <w:szCs w:val="20"/>
        </w:rPr>
        <w:t xml:space="preserve"> i prawnym</w:t>
      </w:r>
      <w:r w:rsidRPr="005937B5">
        <w:rPr>
          <w:rFonts w:asciiTheme="minorHAnsi" w:hAnsiTheme="minorHAnsi" w:cstheme="minorHAnsi"/>
          <w:sz w:val="20"/>
          <w:szCs w:val="20"/>
        </w:rPr>
        <w:t>.</w:t>
      </w:r>
    </w:p>
    <w:tbl>
      <w:tblPr>
        <w:tblpPr w:leftFromText="141" w:rightFromText="141" w:vertAnchor="text" w:horzAnchor="page" w:tblpX="1384" w:tblpY="241"/>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3"/>
        <w:gridCol w:w="7513"/>
      </w:tblGrid>
      <w:tr w:rsidR="00D034CA" w:rsidRPr="005937B5" w14:paraId="2B0A1886" w14:textId="77777777" w:rsidTr="005937B5">
        <w:tc>
          <w:tcPr>
            <w:tcW w:w="2263" w:type="dxa"/>
            <w:shd w:val="clear" w:color="auto" w:fill="BFBFBF" w:themeFill="background1" w:themeFillShade="BF"/>
            <w:vAlign w:val="center"/>
          </w:tcPr>
          <w:p w14:paraId="612140A7" w14:textId="6017186E" w:rsidR="00D034CA" w:rsidRPr="005937B5" w:rsidRDefault="00685CFB" w:rsidP="005937B5">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IMI</w:t>
            </w:r>
            <w:r w:rsidRPr="005937B5">
              <w:rPr>
                <w:rFonts w:asciiTheme="minorHAnsi" w:eastAsia="TimesNewRoman" w:hAnsiTheme="minorHAnsi" w:cstheme="minorHAnsi"/>
                <w:b/>
                <w:bCs/>
                <w:iCs/>
                <w:sz w:val="20"/>
                <w:szCs w:val="20"/>
              </w:rPr>
              <w:t xml:space="preserve">Ę </w:t>
            </w:r>
            <w:r w:rsidRPr="005937B5">
              <w:rPr>
                <w:rFonts w:asciiTheme="minorHAnsi" w:hAnsiTheme="minorHAnsi" w:cstheme="minorHAnsi"/>
                <w:b/>
                <w:bCs/>
                <w:iCs/>
                <w:sz w:val="20"/>
                <w:szCs w:val="20"/>
              </w:rPr>
              <w:t>I NAZWISKO</w:t>
            </w:r>
          </w:p>
        </w:tc>
        <w:tc>
          <w:tcPr>
            <w:tcW w:w="7513" w:type="dxa"/>
            <w:vAlign w:val="center"/>
          </w:tcPr>
          <w:p w14:paraId="53BA3EDA" w14:textId="695EB8B4" w:rsidR="00D034CA" w:rsidRPr="005937B5" w:rsidRDefault="00D034CA" w:rsidP="00E920E4">
            <w:pPr>
              <w:autoSpaceDE w:val="0"/>
              <w:autoSpaceDN w:val="0"/>
              <w:adjustRightInd w:val="0"/>
              <w:jc w:val="both"/>
              <w:rPr>
                <w:rFonts w:asciiTheme="minorHAnsi" w:hAnsiTheme="minorHAnsi" w:cstheme="minorHAnsi"/>
                <w:sz w:val="20"/>
                <w:szCs w:val="20"/>
              </w:rPr>
            </w:pPr>
          </w:p>
        </w:tc>
      </w:tr>
      <w:tr w:rsidR="00D034CA" w:rsidRPr="005937B5" w14:paraId="5C11DF46" w14:textId="77777777" w:rsidTr="005937B5">
        <w:tc>
          <w:tcPr>
            <w:tcW w:w="2263" w:type="dxa"/>
            <w:shd w:val="clear" w:color="auto" w:fill="BFBFBF" w:themeFill="background1" w:themeFillShade="BF"/>
            <w:vAlign w:val="center"/>
          </w:tcPr>
          <w:p w14:paraId="3D5B92AA" w14:textId="4CBFB635" w:rsidR="00D034CA" w:rsidRPr="005937B5" w:rsidRDefault="00685CFB" w:rsidP="005937B5">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ADRES E-MAIL</w:t>
            </w:r>
          </w:p>
        </w:tc>
        <w:tc>
          <w:tcPr>
            <w:tcW w:w="7513" w:type="dxa"/>
            <w:vAlign w:val="center"/>
          </w:tcPr>
          <w:p w14:paraId="7D165042" w14:textId="71E0BC3C" w:rsidR="00D034CA" w:rsidRPr="005937B5" w:rsidRDefault="00D034CA" w:rsidP="00E920E4">
            <w:pPr>
              <w:autoSpaceDE w:val="0"/>
              <w:autoSpaceDN w:val="0"/>
              <w:adjustRightInd w:val="0"/>
              <w:jc w:val="both"/>
              <w:rPr>
                <w:rFonts w:asciiTheme="minorHAnsi" w:hAnsiTheme="minorHAnsi" w:cstheme="minorHAnsi"/>
                <w:sz w:val="20"/>
                <w:szCs w:val="20"/>
              </w:rPr>
            </w:pPr>
          </w:p>
        </w:tc>
      </w:tr>
      <w:tr w:rsidR="00D034CA" w:rsidRPr="005937B5" w14:paraId="7B0987EC" w14:textId="77777777" w:rsidTr="005937B5">
        <w:tc>
          <w:tcPr>
            <w:tcW w:w="2263" w:type="dxa"/>
            <w:shd w:val="clear" w:color="auto" w:fill="BFBFBF" w:themeFill="background1" w:themeFillShade="BF"/>
            <w:vAlign w:val="center"/>
          </w:tcPr>
          <w:p w14:paraId="34AF5E77" w14:textId="1E9B4445" w:rsidR="00D034CA" w:rsidRPr="005937B5" w:rsidRDefault="00685CFB" w:rsidP="005937B5">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NUMER TELEFONU</w:t>
            </w:r>
          </w:p>
        </w:tc>
        <w:tc>
          <w:tcPr>
            <w:tcW w:w="7513" w:type="dxa"/>
            <w:vAlign w:val="center"/>
          </w:tcPr>
          <w:p w14:paraId="46C7D37F" w14:textId="55A24ABF" w:rsidR="00D034CA" w:rsidRPr="005937B5" w:rsidRDefault="00D034CA" w:rsidP="00E920E4">
            <w:pPr>
              <w:autoSpaceDE w:val="0"/>
              <w:autoSpaceDN w:val="0"/>
              <w:adjustRightInd w:val="0"/>
              <w:jc w:val="both"/>
              <w:rPr>
                <w:rFonts w:asciiTheme="minorHAnsi" w:hAnsiTheme="minorHAnsi" w:cstheme="minorHAnsi"/>
                <w:sz w:val="20"/>
                <w:szCs w:val="20"/>
              </w:rPr>
            </w:pPr>
          </w:p>
        </w:tc>
      </w:tr>
      <w:tr w:rsidR="00D034CA" w:rsidRPr="005937B5" w14:paraId="2041D5A5" w14:textId="77777777" w:rsidTr="005937B5">
        <w:tc>
          <w:tcPr>
            <w:tcW w:w="2263" w:type="dxa"/>
            <w:shd w:val="clear" w:color="auto" w:fill="BFBFBF" w:themeFill="background1" w:themeFillShade="BF"/>
            <w:vAlign w:val="center"/>
          </w:tcPr>
          <w:p w14:paraId="37B0724E" w14:textId="24FF5283" w:rsidR="00D034CA" w:rsidRPr="005937B5" w:rsidRDefault="00685CFB" w:rsidP="005937B5">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DATA</w:t>
            </w:r>
            <w:r w:rsidR="00700038">
              <w:rPr>
                <w:rFonts w:asciiTheme="minorHAnsi" w:hAnsiTheme="minorHAnsi" w:cstheme="minorHAnsi"/>
                <w:b/>
                <w:bCs/>
                <w:iCs/>
                <w:sz w:val="20"/>
                <w:szCs w:val="20"/>
              </w:rPr>
              <w:t xml:space="preserve"> </w:t>
            </w:r>
          </w:p>
        </w:tc>
        <w:tc>
          <w:tcPr>
            <w:tcW w:w="7513" w:type="dxa"/>
            <w:vAlign w:val="center"/>
          </w:tcPr>
          <w:p w14:paraId="071DE0B3" w14:textId="4E1A7274" w:rsidR="00D034CA" w:rsidRPr="005937B5" w:rsidRDefault="00D034CA" w:rsidP="00E920E4">
            <w:pPr>
              <w:autoSpaceDE w:val="0"/>
              <w:autoSpaceDN w:val="0"/>
              <w:adjustRightInd w:val="0"/>
              <w:jc w:val="both"/>
              <w:rPr>
                <w:rFonts w:asciiTheme="minorHAnsi" w:hAnsiTheme="minorHAnsi" w:cstheme="minorHAnsi"/>
                <w:sz w:val="20"/>
                <w:szCs w:val="20"/>
              </w:rPr>
            </w:pPr>
          </w:p>
        </w:tc>
      </w:tr>
      <w:tr w:rsidR="00D034CA" w:rsidRPr="005937B5" w14:paraId="15CC0680" w14:textId="77777777" w:rsidTr="005937B5">
        <w:trPr>
          <w:trHeight w:val="1055"/>
        </w:trPr>
        <w:tc>
          <w:tcPr>
            <w:tcW w:w="2263" w:type="dxa"/>
            <w:shd w:val="clear" w:color="auto" w:fill="BFBFBF" w:themeFill="background1" w:themeFillShade="BF"/>
            <w:vAlign w:val="center"/>
          </w:tcPr>
          <w:p w14:paraId="18ADF1A3" w14:textId="7894B86C" w:rsidR="00D034CA" w:rsidRPr="005937B5" w:rsidRDefault="00685CFB" w:rsidP="005937B5">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PIECZ</w:t>
            </w:r>
            <w:r w:rsidRPr="005937B5">
              <w:rPr>
                <w:rFonts w:asciiTheme="minorHAnsi" w:eastAsia="TimesNewRoman" w:hAnsiTheme="minorHAnsi" w:cstheme="minorHAnsi"/>
                <w:b/>
                <w:bCs/>
                <w:iCs/>
                <w:sz w:val="20"/>
                <w:szCs w:val="20"/>
              </w:rPr>
              <w:t xml:space="preserve">ĘĆ </w:t>
            </w:r>
            <w:r w:rsidRPr="005937B5">
              <w:rPr>
                <w:rFonts w:asciiTheme="minorHAnsi" w:hAnsiTheme="minorHAnsi" w:cstheme="minorHAnsi"/>
                <w:b/>
                <w:bCs/>
                <w:iCs/>
                <w:sz w:val="20"/>
                <w:szCs w:val="20"/>
              </w:rPr>
              <w:t>I PODPIS OSOBY UPOWAŻNIONEJ</w:t>
            </w:r>
          </w:p>
        </w:tc>
        <w:tc>
          <w:tcPr>
            <w:tcW w:w="7513" w:type="dxa"/>
            <w:vAlign w:val="center"/>
          </w:tcPr>
          <w:p w14:paraId="641BB3C2" w14:textId="67A5A9A6" w:rsidR="00D034CA" w:rsidRPr="005937B5" w:rsidRDefault="00D034CA" w:rsidP="00E920E4">
            <w:pPr>
              <w:autoSpaceDE w:val="0"/>
              <w:autoSpaceDN w:val="0"/>
              <w:adjustRightInd w:val="0"/>
              <w:jc w:val="both"/>
              <w:rPr>
                <w:rFonts w:asciiTheme="minorHAnsi" w:hAnsiTheme="minorHAnsi" w:cstheme="minorHAnsi"/>
                <w:sz w:val="20"/>
                <w:szCs w:val="20"/>
              </w:rPr>
            </w:pPr>
          </w:p>
        </w:tc>
      </w:tr>
    </w:tbl>
    <w:p w14:paraId="4F221AFD" w14:textId="77777777" w:rsidR="00D034CA" w:rsidRPr="005937B5" w:rsidRDefault="00D034CA" w:rsidP="00D034CA">
      <w:pPr>
        <w:rPr>
          <w:rFonts w:asciiTheme="minorHAnsi" w:hAnsiTheme="minorHAnsi" w:cstheme="minorHAnsi"/>
          <w:sz w:val="20"/>
          <w:szCs w:val="20"/>
        </w:rPr>
      </w:pPr>
    </w:p>
    <w:p w14:paraId="0458A5CA" w14:textId="77777777" w:rsidR="002C137B" w:rsidRPr="005937B5" w:rsidRDefault="002C137B" w:rsidP="002C137B">
      <w:pPr>
        <w:spacing w:after="0" w:line="192" w:lineRule="auto"/>
        <w:ind w:left="-851" w:right="-852"/>
        <w:jc w:val="both"/>
        <w:rPr>
          <w:rFonts w:asciiTheme="minorHAnsi" w:hAnsiTheme="minorHAnsi" w:cstheme="minorHAnsi"/>
          <w:b/>
          <w:sz w:val="20"/>
          <w:szCs w:val="20"/>
        </w:rPr>
      </w:pPr>
    </w:p>
    <w:p w14:paraId="203E2B5B" w14:textId="63AE1468" w:rsidR="000E7D21" w:rsidRPr="005937B5" w:rsidRDefault="00505A68" w:rsidP="00E920E4">
      <w:pPr>
        <w:spacing w:after="0" w:line="192" w:lineRule="auto"/>
        <w:jc w:val="both"/>
        <w:rPr>
          <w:rFonts w:asciiTheme="minorHAnsi" w:hAnsiTheme="minorHAnsi" w:cstheme="minorHAnsi"/>
          <w:b/>
          <w:bCs/>
          <w:sz w:val="24"/>
          <w:szCs w:val="24"/>
        </w:rPr>
      </w:pPr>
      <w:r w:rsidRPr="00A652C1">
        <w:rPr>
          <w:rFonts w:asciiTheme="minorHAnsi" w:hAnsiTheme="minorHAnsi" w:cstheme="minorHAnsi"/>
          <w:b/>
          <w:sz w:val="20"/>
        </w:rPr>
        <w:t xml:space="preserve">Dokument </w:t>
      </w:r>
      <w:r w:rsidR="00D02468" w:rsidRPr="00A652C1">
        <w:rPr>
          <w:rFonts w:asciiTheme="minorHAnsi" w:hAnsiTheme="minorHAnsi" w:cstheme="minorHAnsi"/>
          <w:b/>
          <w:sz w:val="20"/>
        </w:rPr>
        <w:t xml:space="preserve">podpisany tradycyjnie lub </w:t>
      </w:r>
      <w:r w:rsidRPr="00A652C1">
        <w:rPr>
          <w:rFonts w:asciiTheme="minorHAnsi" w:hAnsiTheme="minorHAnsi" w:cstheme="minorHAnsi"/>
          <w:b/>
          <w:sz w:val="20"/>
        </w:rPr>
        <w:t>opatrzony kwalifikowanym podpisem elektronicznym</w:t>
      </w:r>
      <w:r w:rsidRPr="00326A13">
        <w:rPr>
          <w:rFonts w:asciiTheme="minorHAnsi" w:hAnsiTheme="minorHAnsi" w:cstheme="minorHAnsi"/>
          <w:b/>
          <w:sz w:val="20"/>
        </w:rPr>
        <w:t xml:space="preserve"> należy składać, za pośrednictwem systemu </w:t>
      </w:r>
      <w:r w:rsidR="00FE4E6A" w:rsidRPr="00326A13">
        <w:rPr>
          <w:rFonts w:asciiTheme="minorHAnsi" w:hAnsiTheme="minorHAnsi" w:cstheme="minorHAnsi"/>
          <w:b/>
          <w:sz w:val="20"/>
        </w:rPr>
        <w:t>CST2021</w:t>
      </w:r>
      <w:r w:rsidRPr="00326A13">
        <w:rPr>
          <w:rFonts w:asciiTheme="minorHAnsi" w:hAnsiTheme="minorHAnsi" w:cstheme="minorHAnsi"/>
          <w:b/>
          <w:sz w:val="20"/>
        </w:rPr>
        <w:t>, w terminie</w:t>
      </w:r>
      <w:r w:rsidRPr="005937B5">
        <w:rPr>
          <w:rFonts w:asciiTheme="minorHAnsi" w:hAnsiTheme="minorHAnsi" w:cstheme="minorHAnsi"/>
          <w:b/>
          <w:sz w:val="20"/>
        </w:rPr>
        <w:t xml:space="preserve"> do 10 dni od dnia zakończenia raportowanego okresu</w:t>
      </w:r>
      <w:r w:rsidR="00CB27DC" w:rsidRPr="005937B5">
        <w:rPr>
          <w:rFonts w:asciiTheme="minorHAnsi" w:hAnsiTheme="minorHAnsi" w:cstheme="minorHAnsi"/>
          <w:b/>
          <w:sz w:val="20"/>
        </w:rPr>
        <w:t xml:space="preserve"> tj. kwartału kalendarzowego w okresie obowiązywania trwałości</w:t>
      </w:r>
      <w:r w:rsidRPr="005937B5">
        <w:rPr>
          <w:rFonts w:asciiTheme="minorHAnsi" w:hAnsiTheme="minorHAnsi" w:cstheme="minorHAnsi"/>
          <w:b/>
          <w:sz w:val="20"/>
        </w:rPr>
        <w:t>.</w:t>
      </w:r>
    </w:p>
    <w:sectPr w:rsidR="000E7D21" w:rsidRPr="005937B5" w:rsidSect="005B1233">
      <w:headerReference w:type="default" r:id="rId8"/>
      <w:footerReference w:type="default" r:id="rId9"/>
      <w:footerReference w:type="first" r:id="rId10"/>
      <w:type w:val="continuous"/>
      <w:pgSz w:w="11906" w:h="16838"/>
      <w:pgMar w:top="1418" w:right="849" w:bottom="1418" w:left="1418" w:header="709" w:footer="709" w:gutter="0"/>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6EAECCE" w16cid:durableId="27F226D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8859FE" w14:textId="77777777" w:rsidR="002B4013" w:rsidRDefault="002B4013" w:rsidP="009D490C">
      <w:pPr>
        <w:spacing w:after="0" w:line="240" w:lineRule="auto"/>
      </w:pPr>
      <w:r>
        <w:separator/>
      </w:r>
    </w:p>
  </w:endnote>
  <w:endnote w:type="continuationSeparator" w:id="0">
    <w:p w14:paraId="594C9B0F" w14:textId="77777777" w:rsidR="002B4013" w:rsidRDefault="002B4013" w:rsidP="009D4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Calibri"/>
    <w:panose1 w:val="00000000000000000000"/>
    <w:charset w:val="00"/>
    <w:family w:val="roman"/>
    <w:notTrueType/>
    <w:pitch w:val="default"/>
    <w:sig w:usb0="00000003" w:usb1="00000000" w:usb2="00000000" w:usb3="00000000" w:csb0="00000001"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0FEC2A" w14:textId="32B78450" w:rsidR="0057374A" w:rsidRPr="002B1B93" w:rsidRDefault="0057374A" w:rsidP="0057374A">
    <w:pPr>
      <w:pStyle w:val="Stopka"/>
      <w:jc w:val="right"/>
      <w:rPr>
        <w:rFonts w:asciiTheme="minorHAnsi" w:hAnsiTheme="minorHAnsi" w:cstheme="minorHAnsi"/>
      </w:rPr>
    </w:pPr>
    <w:r w:rsidRPr="002B1B93">
      <w:rPr>
        <w:rFonts w:asciiTheme="minorHAnsi" w:hAnsiTheme="minorHAnsi" w:cstheme="minorHAnsi"/>
        <w:bCs/>
        <w:sz w:val="18"/>
        <w:szCs w:val="28"/>
      </w:rPr>
      <w:t xml:space="preserve">Strona </w:t>
    </w:r>
    <w:r w:rsidRPr="002B1B93">
      <w:rPr>
        <w:rFonts w:asciiTheme="minorHAnsi" w:hAnsiTheme="minorHAnsi" w:cstheme="minorHAnsi"/>
        <w:bCs/>
        <w:sz w:val="18"/>
        <w:szCs w:val="28"/>
      </w:rPr>
      <w:fldChar w:fldCharType="begin"/>
    </w:r>
    <w:r w:rsidRPr="002B1B93">
      <w:rPr>
        <w:rFonts w:asciiTheme="minorHAnsi" w:hAnsiTheme="minorHAnsi" w:cstheme="minorHAnsi"/>
        <w:bCs/>
        <w:sz w:val="18"/>
        <w:szCs w:val="28"/>
      </w:rPr>
      <w:instrText>PAGE</w:instrText>
    </w:r>
    <w:r w:rsidRPr="002B1B93">
      <w:rPr>
        <w:rFonts w:asciiTheme="minorHAnsi" w:hAnsiTheme="minorHAnsi" w:cstheme="minorHAnsi"/>
        <w:bCs/>
        <w:sz w:val="18"/>
        <w:szCs w:val="28"/>
      </w:rPr>
      <w:fldChar w:fldCharType="separate"/>
    </w:r>
    <w:r w:rsidR="00E72E6E">
      <w:rPr>
        <w:rFonts w:asciiTheme="minorHAnsi" w:hAnsiTheme="minorHAnsi" w:cstheme="minorHAnsi"/>
        <w:bCs/>
        <w:noProof/>
        <w:sz w:val="18"/>
        <w:szCs w:val="28"/>
      </w:rPr>
      <w:t>4</w:t>
    </w:r>
    <w:r w:rsidRPr="002B1B93">
      <w:rPr>
        <w:rFonts w:asciiTheme="minorHAnsi" w:hAnsiTheme="minorHAnsi" w:cstheme="minorHAnsi"/>
        <w:bCs/>
        <w:sz w:val="18"/>
        <w:szCs w:val="28"/>
      </w:rPr>
      <w:fldChar w:fldCharType="end"/>
    </w:r>
    <w:r w:rsidRPr="002B1B93">
      <w:rPr>
        <w:rFonts w:asciiTheme="minorHAnsi" w:hAnsiTheme="minorHAnsi" w:cstheme="minorHAnsi"/>
        <w:bCs/>
        <w:sz w:val="18"/>
        <w:szCs w:val="28"/>
      </w:rPr>
      <w:t xml:space="preserve"> z </w:t>
    </w:r>
    <w:r w:rsidRPr="002B1B93">
      <w:rPr>
        <w:rFonts w:asciiTheme="minorHAnsi" w:hAnsiTheme="minorHAnsi" w:cstheme="minorHAnsi"/>
        <w:bCs/>
        <w:sz w:val="18"/>
        <w:szCs w:val="28"/>
      </w:rPr>
      <w:fldChar w:fldCharType="begin"/>
    </w:r>
    <w:r w:rsidRPr="002B1B93">
      <w:rPr>
        <w:rFonts w:asciiTheme="minorHAnsi" w:hAnsiTheme="minorHAnsi" w:cstheme="minorHAnsi"/>
        <w:bCs/>
        <w:sz w:val="18"/>
        <w:szCs w:val="28"/>
      </w:rPr>
      <w:instrText>NUMPAGES</w:instrText>
    </w:r>
    <w:r w:rsidRPr="002B1B93">
      <w:rPr>
        <w:rFonts w:asciiTheme="minorHAnsi" w:hAnsiTheme="minorHAnsi" w:cstheme="minorHAnsi"/>
        <w:bCs/>
        <w:sz w:val="18"/>
        <w:szCs w:val="28"/>
      </w:rPr>
      <w:fldChar w:fldCharType="separate"/>
    </w:r>
    <w:r w:rsidR="00E72E6E">
      <w:rPr>
        <w:rFonts w:asciiTheme="minorHAnsi" w:hAnsiTheme="minorHAnsi" w:cstheme="minorHAnsi"/>
        <w:bCs/>
        <w:noProof/>
        <w:sz w:val="18"/>
        <w:szCs w:val="28"/>
      </w:rPr>
      <w:t>4</w:t>
    </w:r>
    <w:r w:rsidRPr="002B1B93">
      <w:rPr>
        <w:rFonts w:asciiTheme="minorHAnsi" w:hAnsiTheme="minorHAnsi" w:cstheme="minorHAnsi"/>
        <w:bCs/>
        <w:sz w:val="18"/>
        <w:szCs w:val="28"/>
      </w:rPr>
      <w:fldChar w:fldCharType="end"/>
    </w:r>
  </w:p>
  <w:p w14:paraId="0AAADD01" w14:textId="7021EED3" w:rsidR="0057374A" w:rsidRDefault="0057374A" w:rsidP="0057374A">
    <w:pPr>
      <w:pStyle w:val="Tekstprzypisudolnego"/>
      <w:jc w:val="center"/>
    </w:pPr>
    <w:r w:rsidRPr="002B1B93">
      <w:rPr>
        <w:rFonts w:asciiTheme="minorHAnsi" w:hAnsiTheme="minorHAnsi" w:cstheme="minorHAnsi"/>
        <w:sz w:val="16"/>
      </w:rPr>
      <w:t>v1</w:t>
    </w:r>
  </w:p>
  <w:p w14:paraId="721DD4BB" w14:textId="77777777" w:rsidR="00E920E4" w:rsidRDefault="00E920E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95C0B3" w14:textId="77777777" w:rsidR="005C3812" w:rsidRPr="00032FB4" w:rsidRDefault="006602D9">
    <w:pPr>
      <w:pStyle w:val="Stopka"/>
      <w:framePr w:wrap="around" w:vAnchor="text" w:hAnchor="margin" w:xAlign="right" w:y="1"/>
      <w:rPr>
        <w:rStyle w:val="Numerstrony"/>
        <w:rFonts w:cs="Arial"/>
        <w:sz w:val="20"/>
        <w:szCs w:val="20"/>
      </w:rPr>
    </w:pPr>
    <w:r w:rsidRPr="00032FB4">
      <w:rPr>
        <w:rStyle w:val="Numerstrony"/>
        <w:rFonts w:cs="Arial"/>
        <w:sz w:val="20"/>
        <w:szCs w:val="20"/>
      </w:rPr>
      <w:fldChar w:fldCharType="begin"/>
    </w:r>
    <w:r w:rsidR="005C3812" w:rsidRPr="00032FB4">
      <w:rPr>
        <w:rStyle w:val="Numerstrony"/>
        <w:rFonts w:cs="Arial"/>
        <w:sz w:val="20"/>
        <w:szCs w:val="20"/>
      </w:rPr>
      <w:instrText xml:space="preserve">PAGE  </w:instrText>
    </w:r>
    <w:r w:rsidRPr="00032FB4">
      <w:rPr>
        <w:rStyle w:val="Numerstrony"/>
        <w:rFonts w:cs="Arial"/>
        <w:sz w:val="20"/>
        <w:szCs w:val="20"/>
      </w:rPr>
      <w:fldChar w:fldCharType="separate"/>
    </w:r>
    <w:r w:rsidR="005C3812">
      <w:rPr>
        <w:rStyle w:val="Numerstrony"/>
        <w:rFonts w:cs="Arial"/>
        <w:noProof/>
        <w:sz w:val="20"/>
        <w:szCs w:val="20"/>
      </w:rPr>
      <w:t>43</w:t>
    </w:r>
    <w:r w:rsidRPr="00032FB4">
      <w:rPr>
        <w:rStyle w:val="Numerstrony"/>
        <w:rFonts w:cs="Arial"/>
        <w:sz w:val="20"/>
        <w:szCs w:val="20"/>
      </w:rPr>
      <w:fldChar w:fldCharType="end"/>
    </w:r>
  </w:p>
  <w:p w14:paraId="7E0E5902" w14:textId="77777777" w:rsidR="005C3812" w:rsidRDefault="005C3812">
    <w:pPr>
      <w:pStyle w:val="Stopka"/>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16B0BA" w14:textId="77777777" w:rsidR="002B4013" w:rsidRDefault="002B4013" w:rsidP="009D490C">
      <w:pPr>
        <w:spacing w:after="0" w:line="240" w:lineRule="auto"/>
      </w:pPr>
      <w:r>
        <w:separator/>
      </w:r>
    </w:p>
  </w:footnote>
  <w:footnote w:type="continuationSeparator" w:id="0">
    <w:p w14:paraId="0A4B99BB" w14:textId="77777777" w:rsidR="002B4013" w:rsidRDefault="002B4013" w:rsidP="009D490C">
      <w:pPr>
        <w:spacing w:after="0" w:line="240" w:lineRule="auto"/>
      </w:pPr>
      <w:r>
        <w:continuationSeparator/>
      </w:r>
    </w:p>
  </w:footnote>
  <w:footnote w:id="1">
    <w:p w14:paraId="77A9CE8B" w14:textId="1345F624" w:rsidR="005248E6" w:rsidRPr="005248E6" w:rsidRDefault="005248E6" w:rsidP="005248E6">
      <w:pPr>
        <w:pStyle w:val="Tekstprzypisudolnego"/>
        <w:jc w:val="both"/>
        <w:rPr>
          <w:rFonts w:asciiTheme="minorHAnsi" w:hAnsiTheme="minorHAnsi" w:cstheme="minorHAnsi"/>
          <w:sz w:val="16"/>
          <w:szCs w:val="16"/>
        </w:rPr>
      </w:pPr>
      <w:r w:rsidRPr="005248E6">
        <w:rPr>
          <w:rStyle w:val="Odwoanieprzypisudolnego"/>
          <w:rFonts w:asciiTheme="minorHAnsi" w:hAnsiTheme="minorHAnsi" w:cstheme="minorHAnsi"/>
          <w:sz w:val="16"/>
          <w:szCs w:val="16"/>
        </w:rPr>
        <w:footnoteRef/>
      </w:r>
      <w:r w:rsidRPr="005248E6">
        <w:rPr>
          <w:rFonts w:asciiTheme="minorHAnsi" w:hAnsiTheme="minorHAnsi" w:cstheme="minorHAnsi"/>
          <w:sz w:val="16"/>
          <w:szCs w:val="16"/>
        </w:rPr>
        <w:t xml:space="preserve"> W przypadku, gdy wniosek o dofinansowanie przewiduje trwałość projektu lub rezultatów, Beneficjent, po okresie realizacji projektu</w:t>
      </w:r>
      <w:r>
        <w:rPr>
          <w:rFonts w:asciiTheme="minorHAnsi" w:hAnsiTheme="minorHAnsi" w:cstheme="minorHAnsi"/>
          <w:sz w:val="16"/>
          <w:szCs w:val="16"/>
        </w:rPr>
        <w:t xml:space="preserve"> </w:t>
      </w:r>
      <w:r w:rsidRPr="005248E6">
        <w:rPr>
          <w:rFonts w:asciiTheme="minorHAnsi" w:hAnsiTheme="minorHAnsi" w:cstheme="minorHAnsi"/>
          <w:sz w:val="16"/>
          <w:szCs w:val="16"/>
        </w:rPr>
        <w:t>na koniec każdego kwartału kalendarzowego</w:t>
      </w:r>
      <w:r>
        <w:rPr>
          <w:rFonts w:asciiTheme="minorHAnsi" w:hAnsiTheme="minorHAnsi" w:cstheme="minorHAnsi"/>
          <w:sz w:val="16"/>
          <w:szCs w:val="16"/>
        </w:rPr>
        <w:t xml:space="preserve"> zobowiązany jest do przekazania Raportu z zachowania trwałości</w:t>
      </w:r>
    </w:p>
  </w:footnote>
  <w:footnote w:id="2">
    <w:p w14:paraId="4A70BCFE" w14:textId="77777777" w:rsidR="005F499F" w:rsidRDefault="005F499F" w:rsidP="005248E6">
      <w:pPr>
        <w:pStyle w:val="Tekstprzypisudolnego"/>
        <w:jc w:val="both"/>
      </w:pPr>
      <w:r w:rsidRPr="005248E6">
        <w:rPr>
          <w:rStyle w:val="Odwoanieprzypisudolnego"/>
          <w:rFonts w:asciiTheme="minorHAnsi" w:hAnsiTheme="minorHAnsi" w:cstheme="minorHAnsi"/>
          <w:sz w:val="16"/>
          <w:szCs w:val="16"/>
        </w:rPr>
        <w:footnoteRef/>
      </w:r>
      <w:r w:rsidRPr="005248E6">
        <w:rPr>
          <w:rFonts w:asciiTheme="minorHAnsi" w:hAnsiTheme="minorHAnsi" w:cstheme="minorHAnsi"/>
          <w:sz w:val="16"/>
          <w:szCs w:val="16"/>
        </w:rPr>
        <w:t xml:space="preserve"> W przypadku wsparcia otrzymanego na ….. Beneficjent objęty jest obowiązkiem zachowania trwałości w okresie ….zgodnie z ……. Wytycznych w zakresie realizacji …..</w:t>
      </w:r>
    </w:p>
  </w:footnote>
  <w:footnote w:id="3">
    <w:p w14:paraId="10CE775F" w14:textId="45DA02E4" w:rsidR="00B0083D" w:rsidRPr="003272DB" w:rsidRDefault="00B0083D" w:rsidP="003272DB">
      <w:pPr>
        <w:pStyle w:val="Tekstprzypisudolnego"/>
        <w:spacing w:line="216" w:lineRule="auto"/>
        <w:jc w:val="both"/>
        <w:rPr>
          <w:rFonts w:asciiTheme="minorHAnsi" w:hAnsiTheme="minorHAnsi" w:cstheme="minorHAnsi"/>
          <w:sz w:val="16"/>
          <w:szCs w:val="16"/>
        </w:rPr>
      </w:pPr>
      <w:r w:rsidRPr="003272DB">
        <w:rPr>
          <w:rStyle w:val="Odwoanieprzypisudolnego"/>
          <w:rFonts w:asciiTheme="minorHAnsi" w:hAnsiTheme="minorHAnsi" w:cstheme="minorHAnsi"/>
          <w:sz w:val="16"/>
          <w:szCs w:val="16"/>
        </w:rPr>
        <w:footnoteRef/>
      </w:r>
      <w:r w:rsidRPr="003272DB">
        <w:rPr>
          <w:rFonts w:asciiTheme="minorHAnsi" w:hAnsiTheme="minorHAnsi" w:cstheme="minorHAnsi"/>
          <w:sz w:val="16"/>
          <w:szCs w:val="16"/>
        </w:rPr>
        <w:t xml:space="preserve"> Za zmianę charakteru własności uznaje się prawne jej przeniesienie na inny podmiot. Przeniesienia własności dokonuje się na mocy umowy sprzedaży, zamiany, darowizny, przekazania lub innej umowy służącej przeniesieniu własności rzeczy. Pojęcie to odnosi się także do przekształceń polegających na zmianach w strukturze własnościowej określonego podmiotu, w tym na zmianach struktury udziałów w spółce z </w:t>
      </w:r>
      <w:r w:rsidR="00E42BDC" w:rsidRPr="003272DB">
        <w:rPr>
          <w:rFonts w:asciiTheme="minorHAnsi" w:hAnsiTheme="minorHAnsi" w:cstheme="minorHAnsi"/>
          <w:sz w:val="16"/>
          <w:szCs w:val="16"/>
        </w:rPr>
        <w:t>o</w:t>
      </w:r>
      <w:r w:rsidR="00E42BDC">
        <w:rPr>
          <w:rFonts w:asciiTheme="minorHAnsi" w:hAnsiTheme="minorHAnsi" w:cstheme="minorHAnsi"/>
          <w:sz w:val="16"/>
          <w:szCs w:val="16"/>
        </w:rPr>
        <w:t xml:space="preserve">graniczoną </w:t>
      </w:r>
      <w:r w:rsidRPr="003272DB">
        <w:rPr>
          <w:rFonts w:asciiTheme="minorHAnsi" w:hAnsiTheme="minorHAnsi" w:cstheme="minorHAnsi"/>
          <w:sz w:val="16"/>
          <w:szCs w:val="16"/>
        </w:rPr>
        <w:t>o</w:t>
      </w:r>
      <w:r w:rsidR="00E42BDC">
        <w:rPr>
          <w:rFonts w:asciiTheme="minorHAnsi" w:hAnsiTheme="minorHAnsi" w:cstheme="minorHAnsi"/>
          <w:sz w:val="16"/>
          <w:szCs w:val="16"/>
        </w:rPr>
        <w:t>dpowiedzialnością</w:t>
      </w:r>
      <w:r w:rsidRPr="003272DB">
        <w:rPr>
          <w:rFonts w:asciiTheme="minorHAnsi" w:hAnsiTheme="minorHAnsi" w:cstheme="minorHAnsi"/>
          <w:sz w:val="16"/>
          <w:szCs w:val="16"/>
        </w:rPr>
        <w:t xml:space="preserve"> i zmianie struktury akcjonariatu w spółce akcyjnej.</w:t>
      </w:r>
    </w:p>
  </w:footnote>
  <w:footnote w:id="4">
    <w:p w14:paraId="4D4F0F65" w14:textId="77777777" w:rsidR="00B0083D" w:rsidRPr="003272DB" w:rsidRDefault="00B0083D" w:rsidP="003272DB">
      <w:pPr>
        <w:pStyle w:val="Tekstkomentarza"/>
        <w:spacing w:line="216" w:lineRule="auto"/>
        <w:jc w:val="both"/>
        <w:rPr>
          <w:rFonts w:asciiTheme="minorHAnsi" w:hAnsiTheme="minorHAnsi" w:cstheme="minorHAnsi"/>
          <w:sz w:val="16"/>
          <w:szCs w:val="16"/>
        </w:rPr>
      </w:pPr>
      <w:r w:rsidRPr="003272DB">
        <w:rPr>
          <w:rStyle w:val="Odwoanieprzypisudolnego"/>
          <w:rFonts w:asciiTheme="minorHAnsi" w:hAnsiTheme="minorHAnsi" w:cstheme="minorHAnsi"/>
          <w:sz w:val="16"/>
          <w:szCs w:val="16"/>
        </w:rPr>
        <w:footnoteRef/>
      </w:r>
      <w:r w:rsidRPr="003272DB">
        <w:rPr>
          <w:rFonts w:asciiTheme="minorHAnsi" w:hAnsiTheme="minorHAnsi" w:cstheme="minorHAnsi"/>
          <w:sz w:val="16"/>
          <w:szCs w:val="16"/>
        </w:rPr>
        <w:t xml:space="preserve"> Korzyść rozumiana jako: </w:t>
      </w:r>
      <w:r w:rsidRPr="003272DB">
        <w:rPr>
          <w:rFonts w:asciiTheme="minorHAnsi" w:hAnsiTheme="minorHAnsi" w:cstheme="minorHAnsi"/>
          <w:sz w:val="16"/>
          <w:szCs w:val="16"/>
          <w:lang w:eastAsia="pl-PL"/>
        </w:rPr>
        <w:t>przysporzenie majątkowe,</w:t>
      </w:r>
      <w:r w:rsidRPr="003272DB">
        <w:rPr>
          <w:rFonts w:asciiTheme="minorHAnsi" w:hAnsiTheme="minorHAnsi" w:cstheme="minorHAnsi"/>
          <w:sz w:val="16"/>
          <w:szCs w:val="16"/>
        </w:rPr>
        <w:t xml:space="preserve"> </w:t>
      </w:r>
      <w:r w:rsidRPr="003272DB">
        <w:rPr>
          <w:rFonts w:asciiTheme="minorHAnsi" w:hAnsiTheme="minorHAnsi" w:cstheme="minorHAnsi"/>
          <w:sz w:val="16"/>
          <w:szCs w:val="16"/>
          <w:lang w:eastAsia="pl-PL"/>
        </w:rPr>
        <w:t>w tym uzyskanie przychodu, zwolnienie z długu lub uniknięcie straty, albo takie uzyskanie</w:t>
      </w:r>
      <w:r w:rsidRPr="003272DB">
        <w:rPr>
          <w:rFonts w:asciiTheme="minorHAnsi" w:hAnsiTheme="minorHAnsi" w:cstheme="minorHAnsi"/>
          <w:sz w:val="16"/>
          <w:szCs w:val="16"/>
        </w:rPr>
        <w:t xml:space="preserve"> pozycji ekonomicznie lepszej niż</w:t>
      </w:r>
      <w:r w:rsidRPr="003272DB">
        <w:rPr>
          <w:rFonts w:asciiTheme="minorHAnsi" w:hAnsiTheme="minorHAnsi" w:cstheme="minorHAnsi"/>
          <w:sz w:val="16"/>
          <w:szCs w:val="16"/>
          <w:lang w:eastAsia="pl-PL"/>
        </w:rPr>
        <w:t xml:space="preserve"> mo</w:t>
      </w:r>
      <w:r w:rsidRPr="003272DB">
        <w:rPr>
          <w:rFonts w:asciiTheme="minorHAnsi" w:hAnsiTheme="minorHAnsi" w:cstheme="minorHAnsi"/>
          <w:sz w:val="16"/>
          <w:szCs w:val="16"/>
        </w:rPr>
        <w:t>ż</w:t>
      </w:r>
      <w:r w:rsidRPr="003272DB">
        <w:rPr>
          <w:rFonts w:asciiTheme="minorHAnsi" w:hAnsiTheme="minorHAnsi" w:cstheme="minorHAnsi"/>
          <w:sz w:val="16"/>
          <w:szCs w:val="16"/>
          <w:lang w:eastAsia="pl-PL"/>
        </w:rPr>
        <w:t>liwa do uzyskania przez inne podmioty w tych samych</w:t>
      </w:r>
      <w:r w:rsidRPr="003272DB">
        <w:rPr>
          <w:rFonts w:asciiTheme="minorHAnsi" w:hAnsiTheme="minorHAnsi" w:cstheme="minorHAnsi"/>
          <w:sz w:val="16"/>
          <w:szCs w:val="16"/>
        </w:rPr>
        <w:t xml:space="preserve"> warunkach;</w:t>
      </w:r>
    </w:p>
    <w:p w14:paraId="5C87C53C" w14:textId="6F9F8386" w:rsidR="00B0083D" w:rsidRPr="003272DB" w:rsidRDefault="00B0083D" w:rsidP="003272DB">
      <w:pPr>
        <w:pStyle w:val="Tekstkomentarza"/>
        <w:spacing w:line="216" w:lineRule="auto"/>
        <w:jc w:val="both"/>
        <w:rPr>
          <w:rFonts w:asciiTheme="minorHAnsi" w:hAnsiTheme="minorHAnsi" w:cstheme="minorHAnsi"/>
          <w:sz w:val="16"/>
          <w:szCs w:val="16"/>
        </w:rPr>
      </w:pPr>
      <w:r w:rsidRPr="003272DB">
        <w:rPr>
          <w:rFonts w:asciiTheme="minorHAnsi" w:hAnsiTheme="minorHAnsi" w:cstheme="minorHAnsi"/>
          <w:sz w:val="16"/>
          <w:szCs w:val="16"/>
        </w:rPr>
        <w:t>Odpowiedź udzielana w przypadku zaznaczenia odpowiedzi TAK na poprzednie pytanie.</w:t>
      </w:r>
    </w:p>
  </w:footnote>
  <w:footnote w:id="5">
    <w:p w14:paraId="28127BB9" w14:textId="3EAC7E53" w:rsidR="00B0083D" w:rsidRDefault="00B0083D" w:rsidP="003272DB">
      <w:pPr>
        <w:pStyle w:val="Tekstprzypisudolnego"/>
        <w:spacing w:line="216" w:lineRule="auto"/>
        <w:jc w:val="both"/>
      </w:pPr>
      <w:r w:rsidRPr="003272DB">
        <w:rPr>
          <w:rStyle w:val="Odwoanieprzypisudolnego"/>
          <w:rFonts w:asciiTheme="minorHAnsi" w:hAnsiTheme="minorHAnsi" w:cstheme="minorHAnsi"/>
          <w:sz w:val="16"/>
          <w:szCs w:val="16"/>
        </w:rPr>
        <w:footnoteRef/>
      </w:r>
      <w:r w:rsidRPr="003272DB">
        <w:rPr>
          <w:rFonts w:asciiTheme="minorHAnsi" w:hAnsiTheme="minorHAnsi" w:cstheme="minorHAnsi"/>
          <w:sz w:val="16"/>
          <w:szCs w:val="16"/>
        </w:rPr>
        <w:t xml:space="preserve"> Beneficjent ma obowiązek ujawniania wszelkich dochodów, które powstają w związku z realizacją projektu również w okresie trwałości. W przypadku, gdy projekt generuje dochody  w okresie trwałości, Beneficjent dokonuje zwrotu wartości uzyskanego dochodu na rachunek bankowy </w:t>
      </w:r>
      <w:r w:rsidR="00386712">
        <w:rPr>
          <w:rFonts w:asciiTheme="minorHAnsi" w:hAnsiTheme="minorHAnsi" w:cstheme="minorHAnsi"/>
          <w:sz w:val="16"/>
          <w:szCs w:val="16"/>
        </w:rPr>
        <w:t>Instytucji Pośredniczącej</w:t>
      </w:r>
      <w:r w:rsidRPr="003272DB">
        <w:rPr>
          <w:rFonts w:asciiTheme="minorHAnsi" w:hAnsiTheme="minorHAnsi" w:cstheme="minorHAnsi"/>
          <w:sz w:val="16"/>
          <w:szCs w:val="16"/>
        </w:rPr>
        <w:t xml:space="preserve"> wskazany w uchwale/porozumieniu/umowie o dofinansowanie do dnia 10 stycznia roku następnego po roku, w którym powstał.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5406B4" w14:textId="33995BA5" w:rsidR="00EE6F31" w:rsidRPr="00E72E6E" w:rsidRDefault="00E72E6E" w:rsidP="00E72E6E">
    <w:pPr>
      <w:pStyle w:val="Nagwek"/>
    </w:pPr>
    <w:r>
      <w:rPr>
        <w:noProof/>
        <w:lang w:eastAsia="pl-PL"/>
      </w:rPr>
      <w:drawing>
        <wp:inline distT="0" distB="0" distL="0" distR="0" wp14:anchorId="1D5DA688" wp14:editId="2CCA695D">
          <wp:extent cx="5760720" cy="793115"/>
          <wp:effectExtent l="0" t="0" r="0" b="6985"/>
          <wp:docPr id="2" name="Obraz 2"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pic:nvPicPr>
                <pic:blipFill>
                  <a:blip r:embed="rId1">
                    <a:extLst>
                      <a:ext uri="{28A0092B-C50C-407E-A947-70E740481C1C}">
                        <a14:useLocalDpi xmlns:a14="http://schemas.microsoft.com/office/drawing/2010/main" val="0"/>
                      </a:ext>
                    </a:extLst>
                  </a:blip>
                  <a:stretch>
                    <a:fillRect/>
                  </a:stretch>
                </pic:blipFill>
                <pic:spPr>
                  <a:xfrm>
                    <a:off x="0" y="0"/>
                    <a:ext cx="5760720" cy="79311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34534"/>
    <w:multiLevelType w:val="hybridMultilevel"/>
    <w:tmpl w:val="A008E254"/>
    <w:lvl w:ilvl="0" w:tplc="5A7CCFC2">
      <w:start w:val="1"/>
      <w:numFmt w:val="decimal"/>
      <w:lvlText w:val="%1."/>
      <w:lvlJc w:val="left"/>
      <w:pPr>
        <w:ind w:left="720" w:hanging="360"/>
      </w:pPr>
      <w:rPr>
        <w:rFonts w:asciiTheme="minorHAnsi" w:hAnsi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87D12"/>
    <w:multiLevelType w:val="hybridMultilevel"/>
    <w:tmpl w:val="0D0846CC"/>
    <w:lvl w:ilvl="0" w:tplc="1D885A98">
      <w:start w:val="6"/>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B0027DD"/>
    <w:multiLevelType w:val="hybridMultilevel"/>
    <w:tmpl w:val="CB1456B8"/>
    <w:lvl w:ilvl="0" w:tplc="0415000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D540805"/>
    <w:multiLevelType w:val="hybridMultilevel"/>
    <w:tmpl w:val="BA40AF2C"/>
    <w:lvl w:ilvl="0" w:tplc="5330E1A2">
      <w:start w:val="1"/>
      <w:numFmt w:val="decimal"/>
      <w:lvlText w:val="%1."/>
      <w:lvlJc w:val="left"/>
      <w:pPr>
        <w:ind w:left="720" w:hanging="360"/>
      </w:pPr>
      <w:rPr>
        <w:rFonts w:eastAsia="Calibr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9A4CAB"/>
    <w:multiLevelType w:val="hybridMultilevel"/>
    <w:tmpl w:val="E59C4F28"/>
    <w:lvl w:ilvl="0" w:tplc="6B5C4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4243B7"/>
    <w:multiLevelType w:val="hybridMultilevel"/>
    <w:tmpl w:val="F7F050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5C265F6"/>
    <w:multiLevelType w:val="hybridMultilevel"/>
    <w:tmpl w:val="B97C3E1E"/>
    <w:lvl w:ilvl="0" w:tplc="04150017">
      <w:start w:val="1"/>
      <w:numFmt w:val="lowerLetter"/>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7" w15:restartNumberingAfterBreak="0">
    <w:nsid w:val="1DA046BD"/>
    <w:multiLevelType w:val="hybridMultilevel"/>
    <w:tmpl w:val="E50A31A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230D6AF5"/>
    <w:multiLevelType w:val="hybridMultilevel"/>
    <w:tmpl w:val="F6E8C0CA"/>
    <w:lvl w:ilvl="0" w:tplc="6B5C4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A1362C4"/>
    <w:multiLevelType w:val="hybridMultilevel"/>
    <w:tmpl w:val="FA2E4E9E"/>
    <w:lvl w:ilvl="0" w:tplc="5D7E0C7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292BD5"/>
    <w:multiLevelType w:val="hybridMultilevel"/>
    <w:tmpl w:val="66568D3E"/>
    <w:lvl w:ilvl="0" w:tplc="0415000F">
      <w:start w:val="1"/>
      <w:numFmt w:val="decimal"/>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2" w15:restartNumberingAfterBreak="0">
    <w:nsid w:val="2D8F0A68"/>
    <w:multiLevelType w:val="hybridMultilevel"/>
    <w:tmpl w:val="B406B774"/>
    <w:lvl w:ilvl="0" w:tplc="04150001">
      <w:start w:val="1"/>
      <w:numFmt w:val="bullet"/>
      <w:lvlText w:val=""/>
      <w:lvlJc w:val="left"/>
      <w:pPr>
        <w:ind w:left="11" w:hanging="360"/>
      </w:pPr>
      <w:rPr>
        <w:rFonts w:ascii="Symbol" w:hAnsi="Symbol" w:hint="default"/>
      </w:rPr>
    </w:lvl>
    <w:lvl w:ilvl="1" w:tplc="04150003" w:tentative="1">
      <w:start w:val="1"/>
      <w:numFmt w:val="bullet"/>
      <w:lvlText w:val="o"/>
      <w:lvlJc w:val="left"/>
      <w:pPr>
        <w:ind w:left="731" w:hanging="360"/>
      </w:pPr>
      <w:rPr>
        <w:rFonts w:ascii="Courier New" w:hAnsi="Courier New" w:cs="Courier New" w:hint="default"/>
      </w:rPr>
    </w:lvl>
    <w:lvl w:ilvl="2" w:tplc="04150005" w:tentative="1">
      <w:start w:val="1"/>
      <w:numFmt w:val="bullet"/>
      <w:lvlText w:val=""/>
      <w:lvlJc w:val="left"/>
      <w:pPr>
        <w:ind w:left="1451" w:hanging="360"/>
      </w:pPr>
      <w:rPr>
        <w:rFonts w:ascii="Wingdings" w:hAnsi="Wingdings" w:hint="default"/>
      </w:rPr>
    </w:lvl>
    <w:lvl w:ilvl="3" w:tplc="04150001" w:tentative="1">
      <w:start w:val="1"/>
      <w:numFmt w:val="bullet"/>
      <w:lvlText w:val=""/>
      <w:lvlJc w:val="left"/>
      <w:pPr>
        <w:ind w:left="2171" w:hanging="360"/>
      </w:pPr>
      <w:rPr>
        <w:rFonts w:ascii="Symbol" w:hAnsi="Symbol" w:hint="default"/>
      </w:rPr>
    </w:lvl>
    <w:lvl w:ilvl="4" w:tplc="04150003" w:tentative="1">
      <w:start w:val="1"/>
      <w:numFmt w:val="bullet"/>
      <w:lvlText w:val="o"/>
      <w:lvlJc w:val="left"/>
      <w:pPr>
        <w:ind w:left="2891" w:hanging="360"/>
      </w:pPr>
      <w:rPr>
        <w:rFonts w:ascii="Courier New" w:hAnsi="Courier New" w:cs="Courier New" w:hint="default"/>
      </w:rPr>
    </w:lvl>
    <w:lvl w:ilvl="5" w:tplc="04150005" w:tentative="1">
      <w:start w:val="1"/>
      <w:numFmt w:val="bullet"/>
      <w:lvlText w:val=""/>
      <w:lvlJc w:val="left"/>
      <w:pPr>
        <w:ind w:left="3611" w:hanging="360"/>
      </w:pPr>
      <w:rPr>
        <w:rFonts w:ascii="Wingdings" w:hAnsi="Wingdings" w:hint="default"/>
      </w:rPr>
    </w:lvl>
    <w:lvl w:ilvl="6" w:tplc="04150001" w:tentative="1">
      <w:start w:val="1"/>
      <w:numFmt w:val="bullet"/>
      <w:lvlText w:val=""/>
      <w:lvlJc w:val="left"/>
      <w:pPr>
        <w:ind w:left="4331" w:hanging="360"/>
      </w:pPr>
      <w:rPr>
        <w:rFonts w:ascii="Symbol" w:hAnsi="Symbol" w:hint="default"/>
      </w:rPr>
    </w:lvl>
    <w:lvl w:ilvl="7" w:tplc="04150003" w:tentative="1">
      <w:start w:val="1"/>
      <w:numFmt w:val="bullet"/>
      <w:lvlText w:val="o"/>
      <w:lvlJc w:val="left"/>
      <w:pPr>
        <w:ind w:left="5051" w:hanging="360"/>
      </w:pPr>
      <w:rPr>
        <w:rFonts w:ascii="Courier New" w:hAnsi="Courier New" w:cs="Courier New" w:hint="default"/>
      </w:rPr>
    </w:lvl>
    <w:lvl w:ilvl="8" w:tplc="04150005" w:tentative="1">
      <w:start w:val="1"/>
      <w:numFmt w:val="bullet"/>
      <w:lvlText w:val=""/>
      <w:lvlJc w:val="left"/>
      <w:pPr>
        <w:ind w:left="5771" w:hanging="360"/>
      </w:pPr>
      <w:rPr>
        <w:rFonts w:ascii="Wingdings" w:hAnsi="Wingdings" w:hint="default"/>
      </w:rPr>
    </w:lvl>
  </w:abstractNum>
  <w:abstractNum w:abstractNumId="13" w15:restartNumberingAfterBreak="0">
    <w:nsid w:val="325655FF"/>
    <w:multiLevelType w:val="hybridMultilevel"/>
    <w:tmpl w:val="12DCFF8E"/>
    <w:lvl w:ilvl="0" w:tplc="85022AAA">
      <w:start w:val="1"/>
      <w:numFmt w:val="decimal"/>
      <w:lvlText w:val="%1."/>
      <w:lvlJc w:val="left"/>
      <w:pPr>
        <w:ind w:left="720" w:hanging="360"/>
      </w:pPr>
      <w:rPr>
        <w:rFonts w:eastAsia="Calibr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9E035D"/>
    <w:multiLevelType w:val="hybridMultilevel"/>
    <w:tmpl w:val="FA2E4E9E"/>
    <w:lvl w:ilvl="0" w:tplc="5D7E0C7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382D31"/>
    <w:multiLevelType w:val="hybridMultilevel"/>
    <w:tmpl w:val="CE422F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1B0A3C"/>
    <w:multiLevelType w:val="hybridMultilevel"/>
    <w:tmpl w:val="50809648"/>
    <w:lvl w:ilvl="0" w:tplc="109476C8">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7" w15:restartNumberingAfterBreak="0">
    <w:nsid w:val="3E7551D7"/>
    <w:multiLevelType w:val="hybridMultilevel"/>
    <w:tmpl w:val="7FBCBB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E05056"/>
    <w:multiLevelType w:val="hybridMultilevel"/>
    <w:tmpl w:val="749ACA74"/>
    <w:lvl w:ilvl="0" w:tplc="7CB4904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014778B"/>
    <w:multiLevelType w:val="hybridMultilevel"/>
    <w:tmpl w:val="C3BA4A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042428"/>
    <w:multiLevelType w:val="hybridMultilevel"/>
    <w:tmpl w:val="9F58709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D0E4F1E"/>
    <w:multiLevelType w:val="hybridMultilevel"/>
    <w:tmpl w:val="CDC4958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270A68"/>
    <w:multiLevelType w:val="hybridMultilevel"/>
    <w:tmpl w:val="F2985B94"/>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3" w15:restartNumberingAfterBreak="0">
    <w:nsid w:val="51DC1C3E"/>
    <w:multiLevelType w:val="hybridMultilevel"/>
    <w:tmpl w:val="C2140D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2BC2B62"/>
    <w:multiLevelType w:val="hybridMultilevel"/>
    <w:tmpl w:val="2214A406"/>
    <w:lvl w:ilvl="0" w:tplc="04150003">
      <w:numFmt w:val="bullet"/>
      <w:lvlText w:val="-"/>
      <w:lvlJc w:val="left"/>
      <w:pPr>
        <w:ind w:left="1004" w:hanging="360"/>
      </w:pPr>
      <w:rPr>
        <w:rFonts w:ascii="Times New Roman" w:eastAsia="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5" w15:restartNumberingAfterBreak="0">
    <w:nsid w:val="531E76B9"/>
    <w:multiLevelType w:val="hybridMultilevel"/>
    <w:tmpl w:val="D9A66D36"/>
    <w:lvl w:ilvl="0" w:tplc="4B60FF2C">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35B1DBB"/>
    <w:multiLevelType w:val="hybridMultilevel"/>
    <w:tmpl w:val="70747B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4A61C3B"/>
    <w:multiLevelType w:val="hybridMultilevel"/>
    <w:tmpl w:val="1D0243BE"/>
    <w:lvl w:ilvl="0" w:tplc="7CD2F03E">
      <w:start w:val="1"/>
      <w:numFmt w:val="upperRoman"/>
      <w:lvlText w:val="%1."/>
      <w:lvlJc w:val="left"/>
      <w:pPr>
        <w:ind w:left="-273" w:hanging="720"/>
      </w:pPr>
      <w:rPr>
        <w:rFonts w:hint="default"/>
      </w:rPr>
    </w:lvl>
    <w:lvl w:ilvl="1" w:tplc="04150019" w:tentative="1">
      <w:start w:val="1"/>
      <w:numFmt w:val="lowerLetter"/>
      <w:lvlText w:val="%2."/>
      <w:lvlJc w:val="left"/>
      <w:pPr>
        <w:ind w:left="87" w:hanging="360"/>
      </w:pPr>
    </w:lvl>
    <w:lvl w:ilvl="2" w:tplc="0415001B" w:tentative="1">
      <w:start w:val="1"/>
      <w:numFmt w:val="lowerRoman"/>
      <w:lvlText w:val="%3."/>
      <w:lvlJc w:val="right"/>
      <w:pPr>
        <w:ind w:left="807" w:hanging="180"/>
      </w:pPr>
    </w:lvl>
    <w:lvl w:ilvl="3" w:tplc="0415000F" w:tentative="1">
      <w:start w:val="1"/>
      <w:numFmt w:val="decimal"/>
      <w:lvlText w:val="%4."/>
      <w:lvlJc w:val="left"/>
      <w:pPr>
        <w:ind w:left="1527" w:hanging="360"/>
      </w:pPr>
    </w:lvl>
    <w:lvl w:ilvl="4" w:tplc="04150019" w:tentative="1">
      <w:start w:val="1"/>
      <w:numFmt w:val="lowerLetter"/>
      <w:lvlText w:val="%5."/>
      <w:lvlJc w:val="left"/>
      <w:pPr>
        <w:ind w:left="2247" w:hanging="360"/>
      </w:pPr>
    </w:lvl>
    <w:lvl w:ilvl="5" w:tplc="0415001B" w:tentative="1">
      <w:start w:val="1"/>
      <w:numFmt w:val="lowerRoman"/>
      <w:lvlText w:val="%6."/>
      <w:lvlJc w:val="right"/>
      <w:pPr>
        <w:ind w:left="2967" w:hanging="180"/>
      </w:pPr>
    </w:lvl>
    <w:lvl w:ilvl="6" w:tplc="0415000F" w:tentative="1">
      <w:start w:val="1"/>
      <w:numFmt w:val="decimal"/>
      <w:lvlText w:val="%7."/>
      <w:lvlJc w:val="left"/>
      <w:pPr>
        <w:ind w:left="3687" w:hanging="360"/>
      </w:pPr>
    </w:lvl>
    <w:lvl w:ilvl="7" w:tplc="04150019" w:tentative="1">
      <w:start w:val="1"/>
      <w:numFmt w:val="lowerLetter"/>
      <w:lvlText w:val="%8."/>
      <w:lvlJc w:val="left"/>
      <w:pPr>
        <w:ind w:left="4407" w:hanging="360"/>
      </w:pPr>
    </w:lvl>
    <w:lvl w:ilvl="8" w:tplc="0415001B" w:tentative="1">
      <w:start w:val="1"/>
      <w:numFmt w:val="lowerRoman"/>
      <w:lvlText w:val="%9."/>
      <w:lvlJc w:val="right"/>
      <w:pPr>
        <w:ind w:left="5127" w:hanging="180"/>
      </w:pPr>
    </w:lvl>
  </w:abstractNum>
  <w:abstractNum w:abstractNumId="28" w15:restartNumberingAfterBreak="0">
    <w:nsid w:val="57A8235D"/>
    <w:multiLevelType w:val="hybridMultilevel"/>
    <w:tmpl w:val="485EBA04"/>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7CD283E"/>
    <w:multiLevelType w:val="hybridMultilevel"/>
    <w:tmpl w:val="15885E4E"/>
    <w:lvl w:ilvl="0" w:tplc="6B5C4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31" w15:restartNumberingAfterBreak="0">
    <w:nsid w:val="5FC14283"/>
    <w:multiLevelType w:val="hybridMultilevel"/>
    <w:tmpl w:val="F2B00AD2"/>
    <w:lvl w:ilvl="0" w:tplc="7ED4F9B4">
      <w:start w:val="1"/>
      <w:numFmt w:val="decimal"/>
      <w:lvlText w:val="%1."/>
      <w:lvlJc w:val="left"/>
      <w:pPr>
        <w:ind w:left="720" w:hanging="360"/>
      </w:pPr>
      <w:rPr>
        <w:rFonts w:cs="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14738BC"/>
    <w:multiLevelType w:val="hybridMultilevel"/>
    <w:tmpl w:val="81C87E90"/>
    <w:lvl w:ilvl="0" w:tplc="49B4D37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3404C16"/>
    <w:multiLevelType w:val="hybridMultilevel"/>
    <w:tmpl w:val="DB562CA8"/>
    <w:lvl w:ilvl="0" w:tplc="D390F3E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41417CF"/>
    <w:multiLevelType w:val="hybridMultilevel"/>
    <w:tmpl w:val="1526C27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6F26D3"/>
    <w:multiLevelType w:val="hybridMultilevel"/>
    <w:tmpl w:val="8732175A"/>
    <w:lvl w:ilvl="0" w:tplc="B29A525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7D26FB"/>
    <w:multiLevelType w:val="hybridMultilevel"/>
    <w:tmpl w:val="62582F6C"/>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6A1F794E"/>
    <w:multiLevelType w:val="hybridMultilevel"/>
    <w:tmpl w:val="389ABD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EC3169"/>
    <w:multiLevelType w:val="hybridMultilevel"/>
    <w:tmpl w:val="C93A56B8"/>
    <w:lvl w:ilvl="0" w:tplc="04150003">
      <w:numFmt w:val="bullet"/>
      <w:lvlText w:val="-"/>
      <w:lvlJc w:val="left"/>
      <w:pPr>
        <w:ind w:left="1080" w:hanging="360"/>
      </w:pPr>
      <w:rPr>
        <w:rFonts w:ascii="Times New Roman" w:eastAsia="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6B777B20"/>
    <w:multiLevelType w:val="hybridMultilevel"/>
    <w:tmpl w:val="9C445FA4"/>
    <w:lvl w:ilvl="0" w:tplc="0415000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4146366"/>
    <w:multiLevelType w:val="hybridMultilevel"/>
    <w:tmpl w:val="153049FA"/>
    <w:lvl w:ilvl="0" w:tplc="04150015">
      <w:start w:val="1"/>
      <w:numFmt w:val="upperLetter"/>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41" w15:restartNumberingAfterBreak="0">
    <w:nsid w:val="78727686"/>
    <w:multiLevelType w:val="hybridMultilevel"/>
    <w:tmpl w:val="78C24E3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2" w15:restartNumberingAfterBreak="0">
    <w:nsid w:val="7B8607D6"/>
    <w:multiLevelType w:val="hybridMultilevel"/>
    <w:tmpl w:val="130649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F24A53"/>
    <w:multiLevelType w:val="hybridMultilevel"/>
    <w:tmpl w:val="CB1456B8"/>
    <w:lvl w:ilvl="0" w:tplc="0415000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7ED207D8"/>
    <w:multiLevelType w:val="hybridMultilevel"/>
    <w:tmpl w:val="5B8ECABC"/>
    <w:lvl w:ilvl="0" w:tplc="0415000F">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C87E25"/>
    <w:multiLevelType w:val="hybridMultilevel"/>
    <w:tmpl w:val="2A788AC8"/>
    <w:lvl w:ilvl="0" w:tplc="95601E3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9"/>
  </w:num>
  <w:num w:numId="2">
    <w:abstractNumId w:val="30"/>
  </w:num>
  <w:num w:numId="3">
    <w:abstractNumId w:val="14"/>
  </w:num>
  <w:num w:numId="4">
    <w:abstractNumId w:val="38"/>
  </w:num>
  <w:num w:numId="5">
    <w:abstractNumId w:val="5"/>
  </w:num>
  <w:num w:numId="6">
    <w:abstractNumId w:val="8"/>
  </w:num>
  <w:num w:numId="7">
    <w:abstractNumId w:val="2"/>
    <w:lvlOverride w:ilvl="0">
      <w:startOverride w:val="1"/>
    </w:lvlOverride>
    <w:lvlOverride w:ilvl="1"/>
    <w:lvlOverride w:ilvl="2"/>
    <w:lvlOverride w:ilvl="3"/>
    <w:lvlOverride w:ilvl="4"/>
    <w:lvlOverride w:ilvl="5"/>
    <w:lvlOverride w:ilvl="6"/>
    <w:lvlOverride w:ilvl="7"/>
    <w:lvlOverride w:ilvl="8"/>
  </w:num>
  <w:num w:numId="8">
    <w:abstractNumId w:val="2"/>
  </w:num>
  <w:num w:numId="9">
    <w:abstractNumId w:val="29"/>
  </w:num>
  <w:num w:numId="10">
    <w:abstractNumId w:val="17"/>
  </w:num>
  <w:num w:numId="11">
    <w:abstractNumId w:val="34"/>
  </w:num>
  <w:num w:numId="12">
    <w:abstractNumId w:val="42"/>
  </w:num>
  <w:num w:numId="13">
    <w:abstractNumId w:val="0"/>
  </w:num>
  <w:num w:numId="14">
    <w:abstractNumId w:val="26"/>
  </w:num>
  <w:num w:numId="15">
    <w:abstractNumId w:val="4"/>
  </w:num>
  <w:num w:numId="16">
    <w:abstractNumId w:val="41"/>
  </w:num>
  <w:num w:numId="17">
    <w:abstractNumId w:val="45"/>
  </w:num>
  <w:num w:numId="18">
    <w:abstractNumId w:val="40"/>
  </w:num>
  <w:num w:numId="19">
    <w:abstractNumId w:val="43"/>
  </w:num>
  <w:num w:numId="20">
    <w:abstractNumId w:val="39"/>
  </w:num>
  <w:num w:numId="21">
    <w:abstractNumId w:val="37"/>
  </w:num>
  <w:num w:numId="22">
    <w:abstractNumId w:val="6"/>
  </w:num>
  <w:num w:numId="23">
    <w:abstractNumId w:val="24"/>
  </w:num>
  <w:num w:numId="24">
    <w:abstractNumId w:val="36"/>
  </w:num>
  <w:num w:numId="25">
    <w:abstractNumId w:val="23"/>
  </w:num>
  <w:num w:numId="26">
    <w:abstractNumId w:val="31"/>
  </w:num>
  <w:num w:numId="27">
    <w:abstractNumId w:val="19"/>
  </w:num>
  <w:num w:numId="28">
    <w:abstractNumId w:val="20"/>
  </w:num>
  <w:num w:numId="29">
    <w:abstractNumId w:val="15"/>
  </w:num>
  <w:num w:numId="30">
    <w:abstractNumId w:val="10"/>
  </w:num>
  <w:num w:numId="31">
    <w:abstractNumId w:val="11"/>
  </w:num>
  <w:num w:numId="32">
    <w:abstractNumId w:val="44"/>
  </w:num>
  <w:num w:numId="33">
    <w:abstractNumId w:val="1"/>
  </w:num>
  <w:num w:numId="34">
    <w:abstractNumId w:val="22"/>
  </w:num>
  <w:num w:numId="35">
    <w:abstractNumId w:val="7"/>
  </w:num>
  <w:num w:numId="36">
    <w:abstractNumId w:val="21"/>
  </w:num>
  <w:num w:numId="37">
    <w:abstractNumId w:val="13"/>
  </w:num>
  <w:num w:numId="38">
    <w:abstractNumId w:val="18"/>
  </w:num>
  <w:num w:numId="39">
    <w:abstractNumId w:val="3"/>
  </w:num>
  <w:num w:numId="40">
    <w:abstractNumId w:val="32"/>
  </w:num>
  <w:num w:numId="41">
    <w:abstractNumId w:val="28"/>
  </w:num>
  <w:num w:numId="42">
    <w:abstractNumId w:val="25"/>
  </w:num>
  <w:num w:numId="43">
    <w:abstractNumId w:val="27"/>
  </w:num>
  <w:num w:numId="44">
    <w:abstractNumId w:val="12"/>
  </w:num>
  <w:num w:numId="45">
    <w:abstractNumId w:val="33"/>
  </w:num>
  <w:num w:numId="46">
    <w:abstractNumId w:val="35"/>
  </w:num>
  <w:num w:numId="47">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90C"/>
    <w:rsid w:val="0000124B"/>
    <w:rsid w:val="000014EB"/>
    <w:rsid w:val="00001826"/>
    <w:rsid w:val="00001A7C"/>
    <w:rsid w:val="00002CC2"/>
    <w:rsid w:val="000041CA"/>
    <w:rsid w:val="000043BF"/>
    <w:rsid w:val="00005275"/>
    <w:rsid w:val="00006514"/>
    <w:rsid w:val="000066E0"/>
    <w:rsid w:val="000067B0"/>
    <w:rsid w:val="00006CB1"/>
    <w:rsid w:val="00006E33"/>
    <w:rsid w:val="00006EBC"/>
    <w:rsid w:val="000079C9"/>
    <w:rsid w:val="00007D18"/>
    <w:rsid w:val="00010606"/>
    <w:rsid w:val="00010F3E"/>
    <w:rsid w:val="000118E7"/>
    <w:rsid w:val="00011C48"/>
    <w:rsid w:val="00012DF4"/>
    <w:rsid w:val="00012EEE"/>
    <w:rsid w:val="00013A7D"/>
    <w:rsid w:val="00014ACE"/>
    <w:rsid w:val="00014DDD"/>
    <w:rsid w:val="0001557A"/>
    <w:rsid w:val="000172FB"/>
    <w:rsid w:val="000174DA"/>
    <w:rsid w:val="00017D08"/>
    <w:rsid w:val="00017F56"/>
    <w:rsid w:val="00020AF8"/>
    <w:rsid w:val="00020ED7"/>
    <w:rsid w:val="00021519"/>
    <w:rsid w:val="000224F7"/>
    <w:rsid w:val="0002256A"/>
    <w:rsid w:val="00023813"/>
    <w:rsid w:val="00023A68"/>
    <w:rsid w:val="00023BB0"/>
    <w:rsid w:val="00023CA1"/>
    <w:rsid w:val="000242D5"/>
    <w:rsid w:val="00024382"/>
    <w:rsid w:val="0002478C"/>
    <w:rsid w:val="00024B29"/>
    <w:rsid w:val="00024F11"/>
    <w:rsid w:val="0002514B"/>
    <w:rsid w:val="0002664D"/>
    <w:rsid w:val="00026667"/>
    <w:rsid w:val="00026E41"/>
    <w:rsid w:val="00027FF8"/>
    <w:rsid w:val="000300B5"/>
    <w:rsid w:val="00030C39"/>
    <w:rsid w:val="000329A4"/>
    <w:rsid w:val="00033335"/>
    <w:rsid w:val="000344BC"/>
    <w:rsid w:val="0003481D"/>
    <w:rsid w:val="000352F9"/>
    <w:rsid w:val="0003628A"/>
    <w:rsid w:val="00036746"/>
    <w:rsid w:val="00036868"/>
    <w:rsid w:val="0004008E"/>
    <w:rsid w:val="00040A99"/>
    <w:rsid w:val="00040DDB"/>
    <w:rsid w:val="00040F26"/>
    <w:rsid w:val="00041AE5"/>
    <w:rsid w:val="00041F77"/>
    <w:rsid w:val="00042412"/>
    <w:rsid w:val="00042EB4"/>
    <w:rsid w:val="00044728"/>
    <w:rsid w:val="00044AF0"/>
    <w:rsid w:val="0004529A"/>
    <w:rsid w:val="00045B3D"/>
    <w:rsid w:val="00045DAA"/>
    <w:rsid w:val="000462C3"/>
    <w:rsid w:val="00046D10"/>
    <w:rsid w:val="00047399"/>
    <w:rsid w:val="00047857"/>
    <w:rsid w:val="0005002D"/>
    <w:rsid w:val="000501CF"/>
    <w:rsid w:val="00050F66"/>
    <w:rsid w:val="00051F40"/>
    <w:rsid w:val="000533EC"/>
    <w:rsid w:val="0005352B"/>
    <w:rsid w:val="00055D2E"/>
    <w:rsid w:val="00055E66"/>
    <w:rsid w:val="0005632B"/>
    <w:rsid w:val="00056BF4"/>
    <w:rsid w:val="000573FC"/>
    <w:rsid w:val="00057423"/>
    <w:rsid w:val="000578BF"/>
    <w:rsid w:val="000579F6"/>
    <w:rsid w:val="00060754"/>
    <w:rsid w:val="0006143E"/>
    <w:rsid w:val="00061C8B"/>
    <w:rsid w:val="000620C3"/>
    <w:rsid w:val="0006247C"/>
    <w:rsid w:val="000632BC"/>
    <w:rsid w:val="00063E04"/>
    <w:rsid w:val="00065253"/>
    <w:rsid w:val="00065413"/>
    <w:rsid w:val="000670F0"/>
    <w:rsid w:val="00067584"/>
    <w:rsid w:val="00070B0F"/>
    <w:rsid w:val="00072B46"/>
    <w:rsid w:val="0007319B"/>
    <w:rsid w:val="000737E1"/>
    <w:rsid w:val="00074918"/>
    <w:rsid w:val="000749C0"/>
    <w:rsid w:val="000749FA"/>
    <w:rsid w:val="00075CA7"/>
    <w:rsid w:val="0007704A"/>
    <w:rsid w:val="000777B4"/>
    <w:rsid w:val="00077B1D"/>
    <w:rsid w:val="00080427"/>
    <w:rsid w:val="000804CF"/>
    <w:rsid w:val="0008065A"/>
    <w:rsid w:val="00081413"/>
    <w:rsid w:val="000816BC"/>
    <w:rsid w:val="00082712"/>
    <w:rsid w:val="00083AF0"/>
    <w:rsid w:val="0008473C"/>
    <w:rsid w:val="00084DDA"/>
    <w:rsid w:val="000850AA"/>
    <w:rsid w:val="00085586"/>
    <w:rsid w:val="00085F5F"/>
    <w:rsid w:val="00085F6F"/>
    <w:rsid w:val="00086B9A"/>
    <w:rsid w:val="00086EF3"/>
    <w:rsid w:val="00086FFD"/>
    <w:rsid w:val="00087135"/>
    <w:rsid w:val="000871F1"/>
    <w:rsid w:val="00087592"/>
    <w:rsid w:val="00087CE7"/>
    <w:rsid w:val="00087F5D"/>
    <w:rsid w:val="000902C6"/>
    <w:rsid w:val="00091221"/>
    <w:rsid w:val="0009196B"/>
    <w:rsid w:val="00091ADE"/>
    <w:rsid w:val="00093B24"/>
    <w:rsid w:val="00093EFC"/>
    <w:rsid w:val="000943D1"/>
    <w:rsid w:val="00094809"/>
    <w:rsid w:val="0009517A"/>
    <w:rsid w:val="0009523C"/>
    <w:rsid w:val="00095320"/>
    <w:rsid w:val="00095E2D"/>
    <w:rsid w:val="00096287"/>
    <w:rsid w:val="0009637C"/>
    <w:rsid w:val="0009676D"/>
    <w:rsid w:val="00096C32"/>
    <w:rsid w:val="00097189"/>
    <w:rsid w:val="00097D24"/>
    <w:rsid w:val="000A0057"/>
    <w:rsid w:val="000A04A2"/>
    <w:rsid w:val="000A07D1"/>
    <w:rsid w:val="000A08CA"/>
    <w:rsid w:val="000A0BF2"/>
    <w:rsid w:val="000A2F34"/>
    <w:rsid w:val="000A372A"/>
    <w:rsid w:val="000A3750"/>
    <w:rsid w:val="000A3B4C"/>
    <w:rsid w:val="000A4075"/>
    <w:rsid w:val="000A5E56"/>
    <w:rsid w:val="000A6017"/>
    <w:rsid w:val="000A6F04"/>
    <w:rsid w:val="000A72F6"/>
    <w:rsid w:val="000A7318"/>
    <w:rsid w:val="000A7473"/>
    <w:rsid w:val="000B0386"/>
    <w:rsid w:val="000B0C9B"/>
    <w:rsid w:val="000B0FB0"/>
    <w:rsid w:val="000B1865"/>
    <w:rsid w:val="000B1DFC"/>
    <w:rsid w:val="000B2112"/>
    <w:rsid w:val="000B2A33"/>
    <w:rsid w:val="000B3A55"/>
    <w:rsid w:val="000B3E21"/>
    <w:rsid w:val="000B42B6"/>
    <w:rsid w:val="000B5285"/>
    <w:rsid w:val="000B55C0"/>
    <w:rsid w:val="000B5927"/>
    <w:rsid w:val="000B5D58"/>
    <w:rsid w:val="000B62DF"/>
    <w:rsid w:val="000B62F5"/>
    <w:rsid w:val="000B65A7"/>
    <w:rsid w:val="000B6A6F"/>
    <w:rsid w:val="000B7389"/>
    <w:rsid w:val="000B76F0"/>
    <w:rsid w:val="000B7871"/>
    <w:rsid w:val="000C04F0"/>
    <w:rsid w:val="000C0CB0"/>
    <w:rsid w:val="000C29A7"/>
    <w:rsid w:val="000C2DBD"/>
    <w:rsid w:val="000C34FC"/>
    <w:rsid w:val="000C36DC"/>
    <w:rsid w:val="000C3BC8"/>
    <w:rsid w:val="000C6AFC"/>
    <w:rsid w:val="000C7036"/>
    <w:rsid w:val="000C7729"/>
    <w:rsid w:val="000C78A7"/>
    <w:rsid w:val="000C79DE"/>
    <w:rsid w:val="000D0950"/>
    <w:rsid w:val="000D0B21"/>
    <w:rsid w:val="000D1370"/>
    <w:rsid w:val="000D19E4"/>
    <w:rsid w:val="000D1C44"/>
    <w:rsid w:val="000D2FF2"/>
    <w:rsid w:val="000D51E2"/>
    <w:rsid w:val="000D5367"/>
    <w:rsid w:val="000D5562"/>
    <w:rsid w:val="000D6744"/>
    <w:rsid w:val="000D6CB2"/>
    <w:rsid w:val="000D7041"/>
    <w:rsid w:val="000E079A"/>
    <w:rsid w:val="000E2250"/>
    <w:rsid w:val="000E3195"/>
    <w:rsid w:val="000E49AF"/>
    <w:rsid w:val="000E4ACF"/>
    <w:rsid w:val="000E4CBF"/>
    <w:rsid w:val="000E5CF7"/>
    <w:rsid w:val="000E5E90"/>
    <w:rsid w:val="000E65A4"/>
    <w:rsid w:val="000E776E"/>
    <w:rsid w:val="000E79B1"/>
    <w:rsid w:val="000E7D21"/>
    <w:rsid w:val="000E7DD6"/>
    <w:rsid w:val="000F08F4"/>
    <w:rsid w:val="000F0D95"/>
    <w:rsid w:val="000F0FD8"/>
    <w:rsid w:val="000F1C34"/>
    <w:rsid w:val="000F1E88"/>
    <w:rsid w:val="000F3548"/>
    <w:rsid w:val="000F4919"/>
    <w:rsid w:val="000F4B7A"/>
    <w:rsid w:val="000F5633"/>
    <w:rsid w:val="000F708E"/>
    <w:rsid w:val="000F739E"/>
    <w:rsid w:val="00100380"/>
    <w:rsid w:val="001009DD"/>
    <w:rsid w:val="001012C2"/>
    <w:rsid w:val="00101822"/>
    <w:rsid w:val="00103671"/>
    <w:rsid w:val="001037E1"/>
    <w:rsid w:val="00103E45"/>
    <w:rsid w:val="00105436"/>
    <w:rsid w:val="0010584B"/>
    <w:rsid w:val="00106565"/>
    <w:rsid w:val="00106B0A"/>
    <w:rsid w:val="00107A3B"/>
    <w:rsid w:val="00110CA5"/>
    <w:rsid w:val="00110EDD"/>
    <w:rsid w:val="001122EF"/>
    <w:rsid w:val="001126DA"/>
    <w:rsid w:val="0011285D"/>
    <w:rsid w:val="001132C1"/>
    <w:rsid w:val="0011373A"/>
    <w:rsid w:val="00114F64"/>
    <w:rsid w:val="0011524A"/>
    <w:rsid w:val="001152EE"/>
    <w:rsid w:val="00115FC4"/>
    <w:rsid w:val="0011636F"/>
    <w:rsid w:val="0011646D"/>
    <w:rsid w:val="001202EC"/>
    <w:rsid w:val="00120861"/>
    <w:rsid w:val="00120ED7"/>
    <w:rsid w:val="0012153A"/>
    <w:rsid w:val="00121A11"/>
    <w:rsid w:val="00121FF3"/>
    <w:rsid w:val="001226F5"/>
    <w:rsid w:val="00122873"/>
    <w:rsid w:val="001228CE"/>
    <w:rsid w:val="00124A6E"/>
    <w:rsid w:val="00124D45"/>
    <w:rsid w:val="00124E03"/>
    <w:rsid w:val="00125B1C"/>
    <w:rsid w:val="00126C83"/>
    <w:rsid w:val="00126F38"/>
    <w:rsid w:val="00127482"/>
    <w:rsid w:val="0012758A"/>
    <w:rsid w:val="00127873"/>
    <w:rsid w:val="00130484"/>
    <w:rsid w:val="001315C5"/>
    <w:rsid w:val="001316A4"/>
    <w:rsid w:val="00131CF6"/>
    <w:rsid w:val="00132C49"/>
    <w:rsid w:val="0013320F"/>
    <w:rsid w:val="0013394F"/>
    <w:rsid w:val="0013427A"/>
    <w:rsid w:val="00134A30"/>
    <w:rsid w:val="00134DF9"/>
    <w:rsid w:val="001350F8"/>
    <w:rsid w:val="0013546E"/>
    <w:rsid w:val="00135F8E"/>
    <w:rsid w:val="001361BE"/>
    <w:rsid w:val="001367E5"/>
    <w:rsid w:val="001375A1"/>
    <w:rsid w:val="001405DA"/>
    <w:rsid w:val="00141012"/>
    <w:rsid w:val="001419F8"/>
    <w:rsid w:val="00141D5A"/>
    <w:rsid w:val="00142997"/>
    <w:rsid w:val="0014309D"/>
    <w:rsid w:val="0014402B"/>
    <w:rsid w:val="0014483A"/>
    <w:rsid w:val="0014610D"/>
    <w:rsid w:val="00147D95"/>
    <w:rsid w:val="001506A4"/>
    <w:rsid w:val="00150A22"/>
    <w:rsid w:val="00150B6E"/>
    <w:rsid w:val="00150C3A"/>
    <w:rsid w:val="001518C8"/>
    <w:rsid w:val="00152AE2"/>
    <w:rsid w:val="0015395F"/>
    <w:rsid w:val="00153A48"/>
    <w:rsid w:val="00153B1F"/>
    <w:rsid w:val="0015671E"/>
    <w:rsid w:val="00156DF7"/>
    <w:rsid w:val="001570C8"/>
    <w:rsid w:val="00157AE7"/>
    <w:rsid w:val="00157EB5"/>
    <w:rsid w:val="00157FB9"/>
    <w:rsid w:val="00161609"/>
    <w:rsid w:val="00161F3E"/>
    <w:rsid w:val="00162897"/>
    <w:rsid w:val="001643BC"/>
    <w:rsid w:val="0016519B"/>
    <w:rsid w:val="00165396"/>
    <w:rsid w:val="00165841"/>
    <w:rsid w:val="00165CD5"/>
    <w:rsid w:val="00165FE7"/>
    <w:rsid w:val="00166583"/>
    <w:rsid w:val="0017068F"/>
    <w:rsid w:val="0017079C"/>
    <w:rsid w:val="00170B4F"/>
    <w:rsid w:val="001720CE"/>
    <w:rsid w:val="0017401D"/>
    <w:rsid w:val="00174B72"/>
    <w:rsid w:val="00174DCC"/>
    <w:rsid w:val="00174E13"/>
    <w:rsid w:val="00177429"/>
    <w:rsid w:val="00177E4B"/>
    <w:rsid w:val="001805B6"/>
    <w:rsid w:val="001805BA"/>
    <w:rsid w:val="001820C7"/>
    <w:rsid w:val="00182520"/>
    <w:rsid w:val="0018291F"/>
    <w:rsid w:val="00183CDD"/>
    <w:rsid w:val="00183FD7"/>
    <w:rsid w:val="00185C30"/>
    <w:rsid w:val="0018650F"/>
    <w:rsid w:val="001865F0"/>
    <w:rsid w:val="001909B4"/>
    <w:rsid w:val="0019121D"/>
    <w:rsid w:val="001929D1"/>
    <w:rsid w:val="00192F98"/>
    <w:rsid w:val="00194C0D"/>
    <w:rsid w:val="00195640"/>
    <w:rsid w:val="00195F95"/>
    <w:rsid w:val="001967A8"/>
    <w:rsid w:val="001971DB"/>
    <w:rsid w:val="001974D6"/>
    <w:rsid w:val="00197C69"/>
    <w:rsid w:val="001A032F"/>
    <w:rsid w:val="001A0969"/>
    <w:rsid w:val="001A09F7"/>
    <w:rsid w:val="001A0D4F"/>
    <w:rsid w:val="001A1066"/>
    <w:rsid w:val="001A14E4"/>
    <w:rsid w:val="001A1E35"/>
    <w:rsid w:val="001A26B9"/>
    <w:rsid w:val="001A2799"/>
    <w:rsid w:val="001A279F"/>
    <w:rsid w:val="001A305D"/>
    <w:rsid w:val="001A4360"/>
    <w:rsid w:val="001A575E"/>
    <w:rsid w:val="001A621A"/>
    <w:rsid w:val="001B08DA"/>
    <w:rsid w:val="001B09B6"/>
    <w:rsid w:val="001B0ADB"/>
    <w:rsid w:val="001B1BA4"/>
    <w:rsid w:val="001B2614"/>
    <w:rsid w:val="001B2A86"/>
    <w:rsid w:val="001B3182"/>
    <w:rsid w:val="001B4D85"/>
    <w:rsid w:val="001B503C"/>
    <w:rsid w:val="001B5906"/>
    <w:rsid w:val="001B5E01"/>
    <w:rsid w:val="001B69FF"/>
    <w:rsid w:val="001B6AB8"/>
    <w:rsid w:val="001B72A9"/>
    <w:rsid w:val="001B7466"/>
    <w:rsid w:val="001B7D88"/>
    <w:rsid w:val="001C04B0"/>
    <w:rsid w:val="001C055E"/>
    <w:rsid w:val="001C07B9"/>
    <w:rsid w:val="001C1200"/>
    <w:rsid w:val="001C25D0"/>
    <w:rsid w:val="001C39EC"/>
    <w:rsid w:val="001C3AB4"/>
    <w:rsid w:val="001C3F51"/>
    <w:rsid w:val="001C45D0"/>
    <w:rsid w:val="001C6ED5"/>
    <w:rsid w:val="001C7403"/>
    <w:rsid w:val="001D01B0"/>
    <w:rsid w:val="001D01DD"/>
    <w:rsid w:val="001D1535"/>
    <w:rsid w:val="001D1EA4"/>
    <w:rsid w:val="001D1F58"/>
    <w:rsid w:val="001D24B9"/>
    <w:rsid w:val="001D2695"/>
    <w:rsid w:val="001D29AB"/>
    <w:rsid w:val="001D3EE4"/>
    <w:rsid w:val="001D3F2F"/>
    <w:rsid w:val="001D43D7"/>
    <w:rsid w:val="001D4CF7"/>
    <w:rsid w:val="001D4DD5"/>
    <w:rsid w:val="001D518A"/>
    <w:rsid w:val="001D56F7"/>
    <w:rsid w:val="001D5BF6"/>
    <w:rsid w:val="001D5E9A"/>
    <w:rsid w:val="001D60D2"/>
    <w:rsid w:val="001D6451"/>
    <w:rsid w:val="001D6E35"/>
    <w:rsid w:val="001D6F33"/>
    <w:rsid w:val="001D726F"/>
    <w:rsid w:val="001E1B30"/>
    <w:rsid w:val="001E2A09"/>
    <w:rsid w:val="001E2D16"/>
    <w:rsid w:val="001E2D9F"/>
    <w:rsid w:val="001E2F5B"/>
    <w:rsid w:val="001E3116"/>
    <w:rsid w:val="001E36FE"/>
    <w:rsid w:val="001E4CE6"/>
    <w:rsid w:val="001E5B34"/>
    <w:rsid w:val="001E5C57"/>
    <w:rsid w:val="001E779D"/>
    <w:rsid w:val="001E7D9B"/>
    <w:rsid w:val="001F0F79"/>
    <w:rsid w:val="001F0F7D"/>
    <w:rsid w:val="001F13B1"/>
    <w:rsid w:val="001F1ADB"/>
    <w:rsid w:val="001F1B7D"/>
    <w:rsid w:val="001F2743"/>
    <w:rsid w:val="001F2EDE"/>
    <w:rsid w:val="001F3586"/>
    <w:rsid w:val="001F35C4"/>
    <w:rsid w:val="001F3671"/>
    <w:rsid w:val="001F3C24"/>
    <w:rsid w:val="001F40EA"/>
    <w:rsid w:val="001F4306"/>
    <w:rsid w:val="001F4E5E"/>
    <w:rsid w:val="001F4FF2"/>
    <w:rsid w:val="001F5251"/>
    <w:rsid w:val="001F5626"/>
    <w:rsid w:val="001F5ABB"/>
    <w:rsid w:val="001F695C"/>
    <w:rsid w:val="001F77AF"/>
    <w:rsid w:val="00200122"/>
    <w:rsid w:val="00200566"/>
    <w:rsid w:val="00202371"/>
    <w:rsid w:val="002024C0"/>
    <w:rsid w:val="00202D6D"/>
    <w:rsid w:val="00203771"/>
    <w:rsid w:val="00203C31"/>
    <w:rsid w:val="00204ABD"/>
    <w:rsid w:val="00204C66"/>
    <w:rsid w:val="002063E8"/>
    <w:rsid w:val="002069AB"/>
    <w:rsid w:val="00206CCA"/>
    <w:rsid w:val="00206CDE"/>
    <w:rsid w:val="002102AE"/>
    <w:rsid w:val="002104F0"/>
    <w:rsid w:val="00210A66"/>
    <w:rsid w:val="00210BBC"/>
    <w:rsid w:val="00211D29"/>
    <w:rsid w:val="0021252D"/>
    <w:rsid w:val="0021326E"/>
    <w:rsid w:val="002137F9"/>
    <w:rsid w:val="002149D0"/>
    <w:rsid w:val="00214B73"/>
    <w:rsid w:val="0021584A"/>
    <w:rsid w:val="00217C0B"/>
    <w:rsid w:val="00217EEC"/>
    <w:rsid w:val="00220081"/>
    <w:rsid w:val="00220621"/>
    <w:rsid w:val="00221192"/>
    <w:rsid w:val="002213C1"/>
    <w:rsid w:val="002220D9"/>
    <w:rsid w:val="002221DD"/>
    <w:rsid w:val="0022268E"/>
    <w:rsid w:val="00223327"/>
    <w:rsid w:val="00223520"/>
    <w:rsid w:val="002239DE"/>
    <w:rsid w:val="00223F2D"/>
    <w:rsid w:val="002247C9"/>
    <w:rsid w:val="0022501E"/>
    <w:rsid w:val="00225288"/>
    <w:rsid w:val="002254D5"/>
    <w:rsid w:val="00226545"/>
    <w:rsid w:val="002266A1"/>
    <w:rsid w:val="00226E88"/>
    <w:rsid w:val="00226EE0"/>
    <w:rsid w:val="00226F20"/>
    <w:rsid w:val="002279DF"/>
    <w:rsid w:val="002305BF"/>
    <w:rsid w:val="00230EDB"/>
    <w:rsid w:val="0023128A"/>
    <w:rsid w:val="002335C0"/>
    <w:rsid w:val="0023429F"/>
    <w:rsid w:val="0023450C"/>
    <w:rsid w:val="0023532B"/>
    <w:rsid w:val="00235745"/>
    <w:rsid w:val="00235F78"/>
    <w:rsid w:val="00236FFA"/>
    <w:rsid w:val="0023732D"/>
    <w:rsid w:val="00237626"/>
    <w:rsid w:val="00240431"/>
    <w:rsid w:val="00240503"/>
    <w:rsid w:val="00240C02"/>
    <w:rsid w:val="002428C8"/>
    <w:rsid w:val="00243AF5"/>
    <w:rsid w:val="0024413A"/>
    <w:rsid w:val="002442EF"/>
    <w:rsid w:val="0024772E"/>
    <w:rsid w:val="00247AEA"/>
    <w:rsid w:val="00247C67"/>
    <w:rsid w:val="002503A2"/>
    <w:rsid w:val="002508D6"/>
    <w:rsid w:val="00251C43"/>
    <w:rsid w:val="00253BE0"/>
    <w:rsid w:val="00254540"/>
    <w:rsid w:val="00255ECD"/>
    <w:rsid w:val="0025607E"/>
    <w:rsid w:val="00256255"/>
    <w:rsid w:val="0025638F"/>
    <w:rsid w:val="00256986"/>
    <w:rsid w:val="00256E76"/>
    <w:rsid w:val="00257260"/>
    <w:rsid w:val="0026027C"/>
    <w:rsid w:val="0026058D"/>
    <w:rsid w:val="00261643"/>
    <w:rsid w:val="00263AA7"/>
    <w:rsid w:val="00265034"/>
    <w:rsid w:val="002651BF"/>
    <w:rsid w:val="00266B75"/>
    <w:rsid w:val="0026792A"/>
    <w:rsid w:val="00270F89"/>
    <w:rsid w:val="00271D8A"/>
    <w:rsid w:val="00272D7F"/>
    <w:rsid w:val="00273489"/>
    <w:rsid w:val="00273921"/>
    <w:rsid w:val="00273B51"/>
    <w:rsid w:val="002745F1"/>
    <w:rsid w:val="002746D4"/>
    <w:rsid w:val="0027477F"/>
    <w:rsid w:val="0027628C"/>
    <w:rsid w:val="00276E59"/>
    <w:rsid w:val="002775C9"/>
    <w:rsid w:val="00277883"/>
    <w:rsid w:val="00280308"/>
    <w:rsid w:val="0028135F"/>
    <w:rsid w:val="0028286C"/>
    <w:rsid w:val="00283D87"/>
    <w:rsid w:val="00283DD7"/>
    <w:rsid w:val="00283FEF"/>
    <w:rsid w:val="002845C4"/>
    <w:rsid w:val="00285205"/>
    <w:rsid w:val="002853CD"/>
    <w:rsid w:val="00285B4D"/>
    <w:rsid w:val="00286757"/>
    <w:rsid w:val="00286A3A"/>
    <w:rsid w:val="00286F15"/>
    <w:rsid w:val="002876B6"/>
    <w:rsid w:val="002902E0"/>
    <w:rsid w:val="00290642"/>
    <w:rsid w:val="0029097E"/>
    <w:rsid w:val="002923CE"/>
    <w:rsid w:val="00292AB1"/>
    <w:rsid w:val="00293D8E"/>
    <w:rsid w:val="00294BE8"/>
    <w:rsid w:val="00296383"/>
    <w:rsid w:val="00296679"/>
    <w:rsid w:val="002978E9"/>
    <w:rsid w:val="00297F0C"/>
    <w:rsid w:val="002A24BB"/>
    <w:rsid w:val="002A35D7"/>
    <w:rsid w:val="002A3BFF"/>
    <w:rsid w:val="002A3CFE"/>
    <w:rsid w:val="002A581B"/>
    <w:rsid w:val="002A6270"/>
    <w:rsid w:val="002A63B8"/>
    <w:rsid w:val="002A65AB"/>
    <w:rsid w:val="002A6702"/>
    <w:rsid w:val="002A7BDB"/>
    <w:rsid w:val="002B039C"/>
    <w:rsid w:val="002B08E0"/>
    <w:rsid w:val="002B18F5"/>
    <w:rsid w:val="002B25B4"/>
    <w:rsid w:val="002B2A57"/>
    <w:rsid w:val="002B3016"/>
    <w:rsid w:val="002B33E0"/>
    <w:rsid w:val="002B4013"/>
    <w:rsid w:val="002B4DA7"/>
    <w:rsid w:val="002B52DE"/>
    <w:rsid w:val="002B5981"/>
    <w:rsid w:val="002B5DC6"/>
    <w:rsid w:val="002B5F95"/>
    <w:rsid w:val="002B77B0"/>
    <w:rsid w:val="002C0908"/>
    <w:rsid w:val="002C137B"/>
    <w:rsid w:val="002C16D7"/>
    <w:rsid w:val="002C1DAF"/>
    <w:rsid w:val="002C2CD7"/>
    <w:rsid w:val="002C3056"/>
    <w:rsid w:val="002C3512"/>
    <w:rsid w:val="002C3A60"/>
    <w:rsid w:val="002C3DB4"/>
    <w:rsid w:val="002C4AEE"/>
    <w:rsid w:val="002C65C3"/>
    <w:rsid w:val="002C730F"/>
    <w:rsid w:val="002C7D74"/>
    <w:rsid w:val="002D09BB"/>
    <w:rsid w:val="002D1341"/>
    <w:rsid w:val="002D19DC"/>
    <w:rsid w:val="002D1E14"/>
    <w:rsid w:val="002D21BB"/>
    <w:rsid w:val="002D2D1F"/>
    <w:rsid w:val="002D413B"/>
    <w:rsid w:val="002D4CFF"/>
    <w:rsid w:val="002D4D3E"/>
    <w:rsid w:val="002D4E30"/>
    <w:rsid w:val="002D4F34"/>
    <w:rsid w:val="002D5382"/>
    <w:rsid w:val="002D5BB7"/>
    <w:rsid w:val="002D6836"/>
    <w:rsid w:val="002D6BA3"/>
    <w:rsid w:val="002D7171"/>
    <w:rsid w:val="002D789A"/>
    <w:rsid w:val="002D7FEE"/>
    <w:rsid w:val="002E042A"/>
    <w:rsid w:val="002E0528"/>
    <w:rsid w:val="002E11F3"/>
    <w:rsid w:val="002E2288"/>
    <w:rsid w:val="002E257B"/>
    <w:rsid w:val="002E3F8E"/>
    <w:rsid w:val="002E4379"/>
    <w:rsid w:val="002E5222"/>
    <w:rsid w:val="002E5286"/>
    <w:rsid w:val="002E590D"/>
    <w:rsid w:val="002E6B2E"/>
    <w:rsid w:val="002E6D1B"/>
    <w:rsid w:val="002E6D84"/>
    <w:rsid w:val="002E7000"/>
    <w:rsid w:val="002E7D34"/>
    <w:rsid w:val="002F047B"/>
    <w:rsid w:val="002F251B"/>
    <w:rsid w:val="002F2B8D"/>
    <w:rsid w:val="002F2B93"/>
    <w:rsid w:val="002F31D7"/>
    <w:rsid w:val="002F3A21"/>
    <w:rsid w:val="002F4010"/>
    <w:rsid w:val="002F4221"/>
    <w:rsid w:val="002F4FFA"/>
    <w:rsid w:val="002F5056"/>
    <w:rsid w:val="002F5118"/>
    <w:rsid w:val="002F7B11"/>
    <w:rsid w:val="003008B8"/>
    <w:rsid w:val="00300D14"/>
    <w:rsid w:val="003015B3"/>
    <w:rsid w:val="003024D5"/>
    <w:rsid w:val="003025B6"/>
    <w:rsid w:val="00302702"/>
    <w:rsid w:val="003027BB"/>
    <w:rsid w:val="00302E55"/>
    <w:rsid w:val="0030542E"/>
    <w:rsid w:val="003054E6"/>
    <w:rsid w:val="00305AD8"/>
    <w:rsid w:val="00305E09"/>
    <w:rsid w:val="00305F48"/>
    <w:rsid w:val="003065CA"/>
    <w:rsid w:val="00307487"/>
    <w:rsid w:val="00310CA9"/>
    <w:rsid w:val="0031106D"/>
    <w:rsid w:val="00311728"/>
    <w:rsid w:val="00311986"/>
    <w:rsid w:val="00313054"/>
    <w:rsid w:val="0031370C"/>
    <w:rsid w:val="00313BF9"/>
    <w:rsid w:val="00314075"/>
    <w:rsid w:val="003140F1"/>
    <w:rsid w:val="00315A16"/>
    <w:rsid w:val="00316EC5"/>
    <w:rsid w:val="003172BB"/>
    <w:rsid w:val="003178C6"/>
    <w:rsid w:val="00321F8F"/>
    <w:rsid w:val="003237BF"/>
    <w:rsid w:val="00323F74"/>
    <w:rsid w:val="003247BE"/>
    <w:rsid w:val="003250AF"/>
    <w:rsid w:val="00325987"/>
    <w:rsid w:val="00326A13"/>
    <w:rsid w:val="00326D7A"/>
    <w:rsid w:val="00327248"/>
    <w:rsid w:val="003272DB"/>
    <w:rsid w:val="00333918"/>
    <w:rsid w:val="00333D51"/>
    <w:rsid w:val="00334593"/>
    <w:rsid w:val="003349AD"/>
    <w:rsid w:val="003350C4"/>
    <w:rsid w:val="00335CDA"/>
    <w:rsid w:val="00335D97"/>
    <w:rsid w:val="003366D0"/>
    <w:rsid w:val="003371EB"/>
    <w:rsid w:val="00337247"/>
    <w:rsid w:val="003376A9"/>
    <w:rsid w:val="00341CE3"/>
    <w:rsid w:val="00342021"/>
    <w:rsid w:val="003429A3"/>
    <w:rsid w:val="00342D4A"/>
    <w:rsid w:val="00343D63"/>
    <w:rsid w:val="00343E31"/>
    <w:rsid w:val="003445F8"/>
    <w:rsid w:val="00344ADA"/>
    <w:rsid w:val="00345417"/>
    <w:rsid w:val="00346E4E"/>
    <w:rsid w:val="00347E44"/>
    <w:rsid w:val="00350012"/>
    <w:rsid w:val="003505A0"/>
    <w:rsid w:val="003518DD"/>
    <w:rsid w:val="00351B34"/>
    <w:rsid w:val="00352773"/>
    <w:rsid w:val="00352873"/>
    <w:rsid w:val="00352AA4"/>
    <w:rsid w:val="0035373C"/>
    <w:rsid w:val="00353A66"/>
    <w:rsid w:val="0035405B"/>
    <w:rsid w:val="00354F64"/>
    <w:rsid w:val="00356947"/>
    <w:rsid w:val="00356DA2"/>
    <w:rsid w:val="00356EF2"/>
    <w:rsid w:val="0035704B"/>
    <w:rsid w:val="00361541"/>
    <w:rsid w:val="003619D1"/>
    <w:rsid w:val="00361B82"/>
    <w:rsid w:val="00362A2C"/>
    <w:rsid w:val="00362C4D"/>
    <w:rsid w:val="00363A15"/>
    <w:rsid w:val="00363FD0"/>
    <w:rsid w:val="00364151"/>
    <w:rsid w:val="00364869"/>
    <w:rsid w:val="00365332"/>
    <w:rsid w:val="00366327"/>
    <w:rsid w:val="00367CA6"/>
    <w:rsid w:val="00370A29"/>
    <w:rsid w:val="00371190"/>
    <w:rsid w:val="00371EF5"/>
    <w:rsid w:val="00372D8F"/>
    <w:rsid w:val="00373421"/>
    <w:rsid w:val="003743ED"/>
    <w:rsid w:val="00374719"/>
    <w:rsid w:val="003749B4"/>
    <w:rsid w:val="003757D4"/>
    <w:rsid w:val="00376C15"/>
    <w:rsid w:val="00376D87"/>
    <w:rsid w:val="0037726C"/>
    <w:rsid w:val="00377B3D"/>
    <w:rsid w:val="00377BAA"/>
    <w:rsid w:val="00380041"/>
    <w:rsid w:val="003809D8"/>
    <w:rsid w:val="003818C4"/>
    <w:rsid w:val="00382410"/>
    <w:rsid w:val="00382993"/>
    <w:rsid w:val="003839C6"/>
    <w:rsid w:val="00383F15"/>
    <w:rsid w:val="00384815"/>
    <w:rsid w:val="00384CEE"/>
    <w:rsid w:val="00384E3B"/>
    <w:rsid w:val="003850E2"/>
    <w:rsid w:val="00386451"/>
    <w:rsid w:val="003864A1"/>
    <w:rsid w:val="0038665B"/>
    <w:rsid w:val="00386712"/>
    <w:rsid w:val="0038689C"/>
    <w:rsid w:val="00386A6A"/>
    <w:rsid w:val="003878C9"/>
    <w:rsid w:val="00387E21"/>
    <w:rsid w:val="00390198"/>
    <w:rsid w:val="00390268"/>
    <w:rsid w:val="0039067B"/>
    <w:rsid w:val="0039070C"/>
    <w:rsid w:val="00391D76"/>
    <w:rsid w:val="00391ED3"/>
    <w:rsid w:val="00392A43"/>
    <w:rsid w:val="00394176"/>
    <w:rsid w:val="00394542"/>
    <w:rsid w:val="00395195"/>
    <w:rsid w:val="00395305"/>
    <w:rsid w:val="0039553C"/>
    <w:rsid w:val="003961D3"/>
    <w:rsid w:val="00396358"/>
    <w:rsid w:val="00396E1A"/>
    <w:rsid w:val="00397B9C"/>
    <w:rsid w:val="00397C62"/>
    <w:rsid w:val="003A01B1"/>
    <w:rsid w:val="003A1F86"/>
    <w:rsid w:val="003A34D3"/>
    <w:rsid w:val="003A489A"/>
    <w:rsid w:val="003A501D"/>
    <w:rsid w:val="003A5DA0"/>
    <w:rsid w:val="003A608C"/>
    <w:rsid w:val="003A670F"/>
    <w:rsid w:val="003B0EED"/>
    <w:rsid w:val="003B11F6"/>
    <w:rsid w:val="003B1808"/>
    <w:rsid w:val="003B2C52"/>
    <w:rsid w:val="003B3F67"/>
    <w:rsid w:val="003B4675"/>
    <w:rsid w:val="003B4863"/>
    <w:rsid w:val="003B49D5"/>
    <w:rsid w:val="003B53F1"/>
    <w:rsid w:val="003B56BA"/>
    <w:rsid w:val="003B67E0"/>
    <w:rsid w:val="003B6C5F"/>
    <w:rsid w:val="003B75E6"/>
    <w:rsid w:val="003C062C"/>
    <w:rsid w:val="003C173C"/>
    <w:rsid w:val="003C27D7"/>
    <w:rsid w:val="003C2E9A"/>
    <w:rsid w:val="003C3066"/>
    <w:rsid w:val="003C35B3"/>
    <w:rsid w:val="003C35BA"/>
    <w:rsid w:val="003C3DD0"/>
    <w:rsid w:val="003C3E8E"/>
    <w:rsid w:val="003C499C"/>
    <w:rsid w:val="003C4E8F"/>
    <w:rsid w:val="003C4F70"/>
    <w:rsid w:val="003C5273"/>
    <w:rsid w:val="003C5CC8"/>
    <w:rsid w:val="003C5D5F"/>
    <w:rsid w:val="003C6349"/>
    <w:rsid w:val="003D0B44"/>
    <w:rsid w:val="003D1076"/>
    <w:rsid w:val="003D19E1"/>
    <w:rsid w:val="003D1D61"/>
    <w:rsid w:val="003D1ED9"/>
    <w:rsid w:val="003D20E9"/>
    <w:rsid w:val="003D2D79"/>
    <w:rsid w:val="003D31A5"/>
    <w:rsid w:val="003D34B4"/>
    <w:rsid w:val="003D3789"/>
    <w:rsid w:val="003D422C"/>
    <w:rsid w:val="003D47B3"/>
    <w:rsid w:val="003D5AE8"/>
    <w:rsid w:val="003D65FA"/>
    <w:rsid w:val="003D7160"/>
    <w:rsid w:val="003E08BA"/>
    <w:rsid w:val="003E0A5B"/>
    <w:rsid w:val="003E0EBC"/>
    <w:rsid w:val="003E0F1C"/>
    <w:rsid w:val="003E20CD"/>
    <w:rsid w:val="003E2264"/>
    <w:rsid w:val="003E299E"/>
    <w:rsid w:val="003E409A"/>
    <w:rsid w:val="003E5364"/>
    <w:rsid w:val="003E673B"/>
    <w:rsid w:val="003E690C"/>
    <w:rsid w:val="003E7D75"/>
    <w:rsid w:val="003E7EC4"/>
    <w:rsid w:val="003F083D"/>
    <w:rsid w:val="003F0AEC"/>
    <w:rsid w:val="003F1312"/>
    <w:rsid w:val="003F18CB"/>
    <w:rsid w:val="003F280B"/>
    <w:rsid w:val="003F294E"/>
    <w:rsid w:val="003F37E4"/>
    <w:rsid w:val="003F38A3"/>
    <w:rsid w:val="003F3E18"/>
    <w:rsid w:val="003F41A5"/>
    <w:rsid w:val="003F5CFE"/>
    <w:rsid w:val="003F659B"/>
    <w:rsid w:val="003F79BA"/>
    <w:rsid w:val="003F7D61"/>
    <w:rsid w:val="00400141"/>
    <w:rsid w:val="00401861"/>
    <w:rsid w:val="00402387"/>
    <w:rsid w:val="00402751"/>
    <w:rsid w:val="0040425D"/>
    <w:rsid w:val="00404B9C"/>
    <w:rsid w:val="00405020"/>
    <w:rsid w:val="00405748"/>
    <w:rsid w:val="00407FAA"/>
    <w:rsid w:val="0041011B"/>
    <w:rsid w:val="00410E0A"/>
    <w:rsid w:val="00411A11"/>
    <w:rsid w:val="00412F86"/>
    <w:rsid w:val="00413490"/>
    <w:rsid w:val="00413A3A"/>
    <w:rsid w:val="0041401C"/>
    <w:rsid w:val="00414772"/>
    <w:rsid w:val="00414A57"/>
    <w:rsid w:val="00414EE0"/>
    <w:rsid w:val="00414F38"/>
    <w:rsid w:val="0041512C"/>
    <w:rsid w:val="00415500"/>
    <w:rsid w:val="0041577F"/>
    <w:rsid w:val="00415EE2"/>
    <w:rsid w:val="004170FE"/>
    <w:rsid w:val="00417759"/>
    <w:rsid w:val="00417AF7"/>
    <w:rsid w:val="0042175A"/>
    <w:rsid w:val="00421CE9"/>
    <w:rsid w:val="00421DB5"/>
    <w:rsid w:val="00421E98"/>
    <w:rsid w:val="004225D1"/>
    <w:rsid w:val="00422C78"/>
    <w:rsid w:val="0042384F"/>
    <w:rsid w:val="00424A45"/>
    <w:rsid w:val="00424BE8"/>
    <w:rsid w:val="00424C2B"/>
    <w:rsid w:val="0042536A"/>
    <w:rsid w:val="0042632F"/>
    <w:rsid w:val="00426A4B"/>
    <w:rsid w:val="00426ACE"/>
    <w:rsid w:val="00426C15"/>
    <w:rsid w:val="004273B6"/>
    <w:rsid w:val="004275E5"/>
    <w:rsid w:val="00427BD7"/>
    <w:rsid w:val="00427F0F"/>
    <w:rsid w:val="004308DE"/>
    <w:rsid w:val="00431CB5"/>
    <w:rsid w:val="00432BE2"/>
    <w:rsid w:val="0043408B"/>
    <w:rsid w:val="0043491D"/>
    <w:rsid w:val="004354F0"/>
    <w:rsid w:val="00435688"/>
    <w:rsid w:val="00436B0C"/>
    <w:rsid w:val="004379AC"/>
    <w:rsid w:val="0044044A"/>
    <w:rsid w:val="00440612"/>
    <w:rsid w:val="00441BD2"/>
    <w:rsid w:val="00441F7F"/>
    <w:rsid w:val="00442F0A"/>
    <w:rsid w:val="00442FA3"/>
    <w:rsid w:val="00443320"/>
    <w:rsid w:val="00443A69"/>
    <w:rsid w:val="004445DA"/>
    <w:rsid w:val="00444EBC"/>
    <w:rsid w:val="004450E0"/>
    <w:rsid w:val="004454BD"/>
    <w:rsid w:val="00445BEE"/>
    <w:rsid w:val="00445C88"/>
    <w:rsid w:val="00445D5A"/>
    <w:rsid w:val="00446191"/>
    <w:rsid w:val="00447057"/>
    <w:rsid w:val="00447B76"/>
    <w:rsid w:val="00452A4B"/>
    <w:rsid w:val="004536D8"/>
    <w:rsid w:val="00454766"/>
    <w:rsid w:val="00454C8F"/>
    <w:rsid w:val="004550A4"/>
    <w:rsid w:val="004556B0"/>
    <w:rsid w:val="00455765"/>
    <w:rsid w:val="00455922"/>
    <w:rsid w:val="004566DB"/>
    <w:rsid w:val="00456A37"/>
    <w:rsid w:val="00456C81"/>
    <w:rsid w:val="00457AF3"/>
    <w:rsid w:val="0046035E"/>
    <w:rsid w:val="00460428"/>
    <w:rsid w:val="004611C0"/>
    <w:rsid w:val="004612DB"/>
    <w:rsid w:val="004620BC"/>
    <w:rsid w:val="00462269"/>
    <w:rsid w:val="0046279A"/>
    <w:rsid w:val="00462BFE"/>
    <w:rsid w:val="004630A0"/>
    <w:rsid w:val="00463513"/>
    <w:rsid w:val="00463D58"/>
    <w:rsid w:val="004642EB"/>
    <w:rsid w:val="00464D7B"/>
    <w:rsid w:val="00464FAD"/>
    <w:rsid w:val="0046633F"/>
    <w:rsid w:val="00467A4C"/>
    <w:rsid w:val="00467CF7"/>
    <w:rsid w:val="004706DB"/>
    <w:rsid w:val="004715B8"/>
    <w:rsid w:val="00471713"/>
    <w:rsid w:val="00471B0E"/>
    <w:rsid w:val="00471B1D"/>
    <w:rsid w:val="00471B3C"/>
    <w:rsid w:val="00471E36"/>
    <w:rsid w:val="004734AA"/>
    <w:rsid w:val="00473753"/>
    <w:rsid w:val="00474038"/>
    <w:rsid w:val="00475102"/>
    <w:rsid w:val="0047625C"/>
    <w:rsid w:val="00477CE5"/>
    <w:rsid w:val="004801EE"/>
    <w:rsid w:val="00480D2C"/>
    <w:rsid w:val="00480DC1"/>
    <w:rsid w:val="0048159B"/>
    <w:rsid w:val="00481A65"/>
    <w:rsid w:val="00481AA2"/>
    <w:rsid w:val="00481BE5"/>
    <w:rsid w:val="0048203D"/>
    <w:rsid w:val="00482A93"/>
    <w:rsid w:val="00482D9F"/>
    <w:rsid w:val="004837EC"/>
    <w:rsid w:val="00483B0E"/>
    <w:rsid w:val="00483F1C"/>
    <w:rsid w:val="0048550F"/>
    <w:rsid w:val="00485B90"/>
    <w:rsid w:val="00485B9B"/>
    <w:rsid w:val="00490888"/>
    <w:rsid w:val="0049156C"/>
    <w:rsid w:val="0049165D"/>
    <w:rsid w:val="00491BCE"/>
    <w:rsid w:val="00492DD3"/>
    <w:rsid w:val="004934E9"/>
    <w:rsid w:val="0049559C"/>
    <w:rsid w:val="00496753"/>
    <w:rsid w:val="00497364"/>
    <w:rsid w:val="00497A58"/>
    <w:rsid w:val="004A0D55"/>
    <w:rsid w:val="004A10D5"/>
    <w:rsid w:val="004A3291"/>
    <w:rsid w:val="004A4059"/>
    <w:rsid w:val="004A4F04"/>
    <w:rsid w:val="004A50CC"/>
    <w:rsid w:val="004A7D55"/>
    <w:rsid w:val="004A7FE5"/>
    <w:rsid w:val="004B00C5"/>
    <w:rsid w:val="004B0D30"/>
    <w:rsid w:val="004B0E8C"/>
    <w:rsid w:val="004B128C"/>
    <w:rsid w:val="004B1F76"/>
    <w:rsid w:val="004B1F82"/>
    <w:rsid w:val="004B1FE8"/>
    <w:rsid w:val="004B2B12"/>
    <w:rsid w:val="004B31B2"/>
    <w:rsid w:val="004B38D4"/>
    <w:rsid w:val="004B6830"/>
    <w:rsid w:val="004B7C34"/>
    <w:rsid w:val="004B7D26"/>
    <w:rsid w:val="004C020F"/>
    <w:rsid w:val="004C137E"/>
    <w:rsid w:val="004C19C0"/>
    <w:rsid w:val="004C2185"/>
    <w:rsid w:val="004C21A2"/>
    <w:rsid w:val="004C2AD8"/>
    <w:rsid w:val="004C2FAD"/>
    <w:rsid w:val="004C32B1"/>
    <w:rsid w:val="004C3A15"/>
    <w:rsid w:val="004C4114"/>
    <w:rsid w:val="004C4516"/>
    <w:rsid w:val="004C46CD"/>
    <w:rsid w:val="004C50ED"/>
    <w:rsid w:val="004C6658"/>
    <w:rsid w:val="004C7290"/>
    <w:rsid w:val="004C7DF4"/>
    <w:rsid w:val="004D1617"/>
    <w:rsid w:val="004D18E0"/>
    <w:rsid w:val="004D2477"/>
    <w:rsid w:val="004D3F23"/>
    <w:rsid w:val="004D58F3"/>
    <w:rsid w:val="004D5E4A"/>
    <w:rsid w:val="004D621C"/>
    <w:rsid w:val="004D726A"/>
    <w:rsid w:val="004D7466"/>
    <w:rsid w:val="004D7B65"/>
    <w:rsid w:val="004E0265"/>
    <w:rsid w:val="004E1DF9"/>
    <w:rsid w:val="004E2387"/>
    <w:rsid w:val="004E2869"/>
    <w:rsid w:val="004E28E0"/>
    <w:rsid w:val="004E394A"/>
    <w:rsid w:val="004E4BA2"/>
    <w:rsid w:val="004E5273"/>
    <w:rsid w:val="004E738A"/>
    <w:rsid w:val="004E78B2"/>
    <w:rsid w:val="004E78C5"/>
    <w:rsid w:val="004E7B6A"/>
    <w:rsid w:val="004F0277"/>
    <w:rsid w:val="004F08F9"/>
    <w:rsid w:val="004F1F3F"/>
    <w:rsid w:val="004F2685"/>
    <w:rsid w:val="004F268A"/>
    <w:rsid w:val="004F3446"/>
    <w:rsid w:val="004F3609"/>
    <w:rsid w:val="004F443F"/>
    <w:rsid w:val="004F45B5"/>
    <w:rsid w:val="004F4920"/>
    <w:rsid w:val="004F4D2F"/>
    <w:rsid w:val="004F56BE"/>
    <w:rsid w:val="004F5A96"/>
    <w:rsid w:val="004F5C06"/>
    <w:rsid w:val="004F5D46"/>
    <w:rsid w:val="004F5DEE"/>
    <w:rsid w:val="004F6136"/>
    <w:rsid w:val="004F6F1D"/>
    <w:rsid w:val="004F75D2"/>
    <w:rsid w:val="004F7E48"/>
    <w:rsid w:val="00500647"/>
    <w:rsid w:val="00500B8A"/>
    <w:rsid w:val="00500C81"/>
    <w:rsid w:val="0050164B"/>
    <w:rsid w:val="0050199C"/>
    <w:rsid w:val="00501AE3"/>
    <w:rsid w:val="00501E3D"/>
    <w:rsid w:val="00501E68"/>
    <w:rsid w:val="00503851"/>
    <w:rsid w:val="005047F0"/>
    <w:rsid w:val="0050499B"/>
    <w:rsid w:val="005051D0"/>
    <w:rsid w:val="005052CA"/>
    <w:rsid w:val="00505352"/>
    <w:rsid w:val="00505A68"/>
    <w:rsid w:val="00506151"/>
    <w:rsid w:val="00506F75"/>
    <w:rsid w:val="00507555"/>
    <w:rsid w:val="005101BF"/>
    <w:rsid w:val="00510648"/>
    <w:rsid w:val="0051070B"/>
    <w:rsid w:val="00510FD0"/>
    <w:rsid w:val="005120F5"/>
    <w:rsid w:val="00512277"/>
    <w:rsid w:val="00512B48"/>
    <w:rsid w:val="0051320A"/>
    <w:rsid w:val="00513DA5"/>
    <w:rsid w:val="005147BA"/>
    <w:rsid w:val="00514C5B"/>
    <w:rsid w:val="005157CD"/>
    <w:rsid w:val="00516586"/>
    <w:rsid w:val="005169C9"/>
    <w:rsid w:val="00516A15"/>
    <w:rsid w:val="00517352"/>
    <w:rsid w:val="005179F0"/>
    <w:rsid w:val="005209FB"/>
    <w:rsid w:val="00520F57"/>
    <w:rsid w:val="0052183F"/>
    <w:rsid w:val="00521A84"/>
    <w:rsid w:val="00521FC5"/>
    <w:rsid w:val="00522526"/>
    <w:rsid w:val="0052289A"/>
    <w:rsid w:val="00522FEE"/>
    <w:rsid w:val="00523298"/>
    <w:rsid w:val="00523DF9"/>
    <w:rsid w:val="00524511"/>
    <w:rsid w:val="005248E6"/>
    <w:rsid w:val="00524A2D"/>
    <w:rsid w:val="00524D67"/>
    <w:rsid w:val="005258F1"/>
    <w:rsid w:val="00525C8F"/>
    <w:rsid w:val="00526008"/>
    <w:rsid w:val="005260D0"/>
    <w:rsid w:val="00526209"/>
    <w:rsid w:val="005263CE"/>
    <w:rsid w:val="0052702F"/>
    <w:rsid w:val="0052763E"/>
    <w:rsid w:val="0053016F"/>
    <w:rsid w:val="00532361"/>
    <w:rsid w:val="005331A3"/>
    <w:rsid w:val="005339EF"/>
    <w:rsid w:val="00534534"/>
    <w:rsid w:val="005353FE"/>
    <w:rsid w:val="00535771"/>
    <w:rsid w:val="00536172"/>
    <w:rsid w:val="00536684"/>
    <w:rsid w:val="00540266"/>
    <w:rsid w:val="0054181E"/>
    <w:rsid w:val="00541D31"/>
    <w:rsid w:val="00541E66"/>
    <w:rsid w:val="00542DD9"/>
    <w:rsid w:val="00543541"/>
    <w:rsid w:val="00543BED"/>
    <w:rsid w:val="00543D2E"/>
    <w:rsid w:val="00543ECF"/>
    <w:rsid w:val="00543F9F"/>
    <w:rsid w:val="00543FB7"/>
    <w:rsid w:val="0054441A"/>
    <w:rsid w:val="00544EDA"/>
    <w:rsid w:val="00545B41"/>
    <w:rsid w:val="00545E92"/>
    <w:rsid w:val="00545EDA"/>
    <w:rsid w:val="00546A92"/>
    <w:rsid w:val="005474B8"/>
    <w:rsid w:val="00547ECE"/>
    <w:rsid w:val="00547F0A"/>
    <w:rsid w:val="00550000"/>
    <w:rsid w:val="00550A0D"/>
    <w:rsid w:val="005510C2"/>
    <w:rsid w:val="00551398"/>
    <w:rsid w:val="00552EE7"/>
    <w:rsid w:val="00553EFE"/>
    <w:rsid w:val="00554A62"/>
    <w:rsid w:val="005559CF"/>
    <w:rsid w:val="00555C55"/>
    <w:rsid w:val="00557217"/>
    <w:rsid w:val="00557925"/>
    <w:rsid w:val="0056006D"/>
    <w:rsid w:val="005601BA"/>
    <w:rsid w:val="005617D9"/>
    <w:rsid w:val="00561B1D"/>
    <w:rsid w:val="00561D4E"/>
    <w:rsid w:val="00561FC2"/>
    <w:rsid w:val="0056206D"/>
    <w:rsid w:val="00562A69"/>
    <w:rsid w:val="00562D2E"/>
    <w:rsid w:val="0056459E"/>
    <w:rsid w:val="00564EA8"/>
    <w:rsid w:val="00564F17"/>
    <w:rsid w:val="0056500E"/>
    <w:rsid w:val="00565540"/>
    <w:rsid w:val="0056568F"/>
    <w:rsid w:val="00566CCA"/>
    <w:rsid w:val="0056724A"/>
    <w:rsid w:val="0056727A"/>
    <w:rsid w:val="005679BF"/>
    <w:rsid w:val="005679D4"/>
    <w:rsid w:val="00567E65"/>
    <w:rsid w:val="00570043"/>
    <w:rsid w:val="005708A6"/>
    <w:rsid w:val="00571315"/>
    <w:rsid w:val="00571877"/>
    <w:rsid w:val="00571B0B"/>
    <w:rsid w:val="005722AB"/>
    <w:rsid w:val="005736D4"/>
    <w:rsid w:val="0057374A"/>
    <w:rsid w:val="005739E8"/>
    <w:rsid w:val="00574977"/>
    <w:rsid w:val="00574CC8"/>
    <w:rsid w:val="005750DE"/>
    <w:rsid w:val="0057715F"/>
    <w:rsid w:val="00577668"/>
    <w:rsid w:val="00577FAD"/>
    <w:rsid w:val="00580137"/>
    <w:rsid w:val="0058105F"/>
    <w:rsid w:val="00581720"/>
    <w:rsid w:val="00581B93"/>
    <w:rsid w:val="005831F9"/>
    <w:rsid w:val="00583A1B"/>
    <w:rsid w:val="00583DA9"/>
    <w:rsid w:val="00584177"/>
    <w:rsid w:val="00584253"/>
    <w:rsid w:val="00584345"/>
    <w:rsid w:val="00584D6B"/>
    <w:rsid w:val="00585EC4"/>
    <w:rsid w:val="00585FF5"/>
    <w:rsid w:val="00586057"/>
    <w:rsid w:val="0058610C"/>
    <w:rsid w:val="00590D0B"/>
    <w:rsid w:val="00590E36"/>
    <w:rsid w:val="00591AD1"/>
    <w:rsid w:val="00592B06"/>
    <w:rsid w:val="005937B5"/>
    <w:rsid w:val="00593903"/>
    <w:rsid w:val="00595945"/>
    <w:rsid w:val="00595CB7"/>
    <w:rsid w:val="0059610D"/>
    <w:rsid w:val="0059702E"/>
    <w:rsid w:val="0059798C"/>
    <w:rsid w:val="005A062F"/>
    <w:rsid w:val="005A0A63"/>
    <w:rsid w:val="005A0AAC"/>
    <w:rsid w:val="005A0CDB"/>
    <w:rsid w:val="005A129D"/>
    <w:rsid w:val="005A1317"/>
    <w:rsid w:val="005A2855"/>
    <w:rsid w:val="005A292E"/>
    <w:rsid w:val="005A37BE"/>
    <w:rsid w:val="005A4AF3"/>
    <w:rsid w:val="005A568B"/>
    <w:rsid w:val="005A61BB"/>
    <w:rsid w:val="005A7363"/>
    <w:rsid w:val="005A75EE"/>
    <w:rsid w:val="005A7807"/>
    <w:rsid w:val="005A7A8B"/>
    <w:rsid w:val="005B050E"/>
    <w:rsid w:val="005B0E7F"/>
    <w:rsid w:val="005B1218"/>
    <w:rsid w:val="005B1233"/>
    <w:rsid w:val="005B169A"/>
    <w:rsid w:val="005B16E5"/>
    <w:rsid w:val="005B241C"/>
    <w:rsid w:val="005B2AAD"/>
    <w:rsid w:val="005B2F24"/>
    <w:rsid w:val="005B4898"/>
    <w:rsid w:val="005B52D8"/>
    <w:rsid w:val="005B53CC"/>
    <w:rsid w:val="005B59F2"/>
    <w:rsid w:val="005B5AEC"/>
    <w:rsid w:val="005C0670"/>
    <w:rsid w:val="005C1364"/>
    <w:rsid w:val="005C1DD8"/>
    <w:rsid w:val="005C1F23"/>
    <w:rsid w:val="005C2333"/>
    <w:rsid w:val="005C3185"/>
    <w:rsid w:val="005C3812"/>
    <w:rsid w:val="005C3844"/>
    <w:rsid w:val="005C3A51"/>
    <w:rsid w:val="005C5111"/>
    <w:rsid w:val="005C551D"/>
    <w:rsid w:val="005C7BC8"/>
    <w:rsid w:val="005C7D48"/>
    <w:rsid w:val="005D06A4"/>
    <w:rsid w:val="005D0D80"/>
    <w:rsid w:val="005D181D"/>
    <w:rsid w:val="005D1A9A"/>
    <w:rsid w:val="005D1DED"/>
    <w:rsid w:val="005D23CB"/>
    <w:rsid w:val="005D3C0E"/>
    <w:rsid w:val="005D4D1B"/>
    <w:rsid w:val="005D4F39"/>
    <w:rsid w:val="005D5050"/>
    <w:rsid w:val="005D6356"/>
    <w:rsid w:val="005E1071"/>
    <w:rsid w:val="005E14A0"/>
    <w:rsid w:val="005E1A7E"/>
    <w:rsid w:val="005E2420"/>
    <w:rsid w:val="005E2E63"/>
    <w:rsid w:val="005E2EFA"/>
    <w:rsid w:val="005E35B7"/>
    <w:rsid w:val="005E3C4C"/>
    <w:rsid w:val="005E3DAB"/>
    <w:rsid w:val="005E426C"/>
    <w:rsid w:val="005E5D93"/>
    <w:rsid w:val="005E6049"/>
    <w:rsid w:val="005E6D41"/>
    <w:rsid w:val="005F006E"/>
    <w:rsid w:val="005F2909"/>
    <w:rsid w:val="005F316C"/>
    <w:rsid w:val="005F32F4"/>
    <w:rsid w:val="005F3434"/>
    <w:rsid w:val="005F352B"/>
    <w:rsid w:val="005F35CF"/>
    <w:rsid w:val="005F3723"/>
    <w:rsid w:val="005F499F"/>
    <w:rsid w:val="005F5002"/>
    <w:rsid w:val="005F598E"/>
    <w:rsid w:val="005F7F09"/>
    <w:rsid w:val="00600D7C"/>
    <w:rsid w:val="0060430B"/>
    <w:rsid w:val="00604F1D"/>
    <w:rsid w:val="0060504E"/>
    <w:rsid w:val="0060529B"/>
    <w:rsid w:val="0060587A"/>
    <w:rsid w:val="00606EB2"/>
    <w:rsid w:val="00607320"/>
    <w:rsid w:val="00610A81"/>
    <w:rsid w:val="00610EC0"/>
    <w:rsid w:val="0061167E"/>
    <w:rsid w:val="00611AD1"/>
    <w:rsid w:val="00612E71"/>
    <w:rsid w:val="0061314E"/>
    <w:rsid w:val="006147A5"/>
    <w:rsid w:val="006149C3"/>
    <w:rsid w:val="006157B7"/>
    <w:rsid w:val="00615F6B"/>
    <w:rsid w:val="006176FD"/>
    <w:rsid w:val="00620289"/>
    <w:rsid w:val="0062204D"/>
    <w:rsid w:val="006231DD"/>
    <w:rsid w:val="00623491"/>
    <w:rsid w:val="006244D7"/>
    <w:rsid w:val="006247CF"/>
    <w:rsid w:val="00624D97"/>
    <w:rsid w:val="006258C1"/>
    <w:rsid w:val="00625A08"/>
    <w:rsid w:val="00625BFB"/>
    <w:rsid w:val="00625C6B"/>
    <w:rsid w:val="00626814"/>
    <w:rsid w:val="0062707C"/>
    <w:rsid w:val="0062732B"/>
    <w:rsid w:val="00627583"/>
    <w:rsid w:val="00627594"/>
    <w:rsid w:val="00630F1E"/>
    <w:rsid w:val="006324CF"/>
    <w:rsid w:val="00632C41"/>
    <w:rsid w:val="00635031"/>
    <w:rsid w:val="0063670A"/>
    <w:rsid w:val="00636C62"/>
    <w:rsid w:val="00636DDC"/>
    <w:rsid w:val="0063791C"/>
    <w:rsid w:val="0064136A"/>
    <w:rsid w:val="00641AAC"/>
    <w:rsid w:val="00642172"/>
    <w:rsid w:val="00643C26"/>
    <w:rsid w:val="006445C5"/>
    <w:rsid w:val="00644A98"/>
    <w:rsid w:val="00644B14"/>
    <w:rsid w:val="00644BCA"/>
    <w:rsid w:val="00644CBF"/>
    <w:rsid w:val="0064632C"/>
    <w:rsid w:val="006467EC"/>
    <w:rsid w:val="006474D6"/>
    <w:rsid w:val="00647510"/>
    <w:rsid w:val="00647A5E"/>
    <w:rsid w:val="00650887"/>
    <w:rsid w:val="0065104F"/>
    <w:rsid w:val="00651057"/>
    <w:rsid w:val="00651749"/>
    <w:rsid w:val="0065193F"/>
    <w:rsid w:val="0065236C"/>
    <w:rsid w:val="00653440"/>
    <w:rsid w:val="0065597C"/>
    <w:rsid w:val="00656400"/>
    <w:rsid w:val="0065702A"/>
    <w:rsid w:val="006570F6"/>
    <w:rsid w:val="006602A5"/>
    <w:rsid w:val="006602D9"/>
    <w:rsid w:val="0066118C"/>
    <w:rsid w:val="00661F51"/>
    <w:rsid w:val="006627AE"/>
    <w:rsid w:val="00663374"/>
    <w:rsid w:val="006633B6"/>
    <w:rsid w:val="006644C4"/>
    <w:rsid w:val="00664F8D"/>
    <w:rsid w:val="006654C2"/>
    <w:rsid w:val="00665A8A"/>
    <w:rsid w:val="00667CDB"/>
    <w:rsid w:val="00667FEF"/>
    <w:rsid w:val="0067049E"/>
    <w:rsid w:val="006717A0"/>
    <w:rsid w:val="006718FF"/>
    <w:rsid w:val="006720E0"/>
    <w:rsid w:val="0067227D"/>
    <w:rsid w:val="006723DD"/>
    <w:rsid w:val="00673A43"/>
    <w:rsid w:val="006745DF"/>
    <w:rsid w:val="00674EF5"/>
    <w:rsid w:val="0067523A"/>
    <w:rsid w:val="0067638F"/>
    <w:rsid w:val="0067677E"/>
    <w:rsid w:val="00676908"/>
    <w:rsid w:val="00676C8A"/>
    <w:rsid w:val="00676F4B"/>
    <w:rsid w:val="006813F4"/>
    <w:rsid w:val="00681C1D"/>
    <w:rsid w:val="00681C72"/>
    <w:rsid w:val="0068255D"/>
    <w:rsid w:val="00682868"/>
    <w:rsid w:val="00682E60"/>
    <w:rsid w:val="00684234"/>
    <w:rsid w:val="0068446A"/>
    <w:rsid w:val="00685CFB"/>
    <w:rsid w:val="00685FB6"/>
    <w:rsid w:val="00686137"/>
    <w:rsid w:val="006868B0"/>
    <w:rsid w:val="00687C08"/>
    <w:rsid w:val="00690040"/>
    <w:rsid w:val="00690459"/>
    <w:rsid w:val="00690AEF"/>
    <w:rsid w:val="00690F7F"/>
    <w:rsid w:val="00691387"/>
    <w:rsid w:val="0069166C"/>
    <w:rsid w:val="00691697"/>
    <w:rsid w:val="006937C8"/>
    <w:rsid w:val="00693AA1"/>
    <w:rsid w:val="0069515E"/>
    <w:rsid w:val="006953C9"/>
    <w:rsid w:val="006956A4"/>
    <w:rsid w:val="00695797"/>
    <w:rsid w:val="00696591"/>
    <w:rsid w:val="00697302"/>
    <w:rsid w:val="006A088A"/>
    <w:rsid w:val="006A0C52"/>
    <w:rsid w:val="006A2F22"/>
    <w:rsid w:val="006A4416"/>
    <w:rsid w:val="006A4B82"/>
    <w:rsid w:val="006A4CFA"/>
    <w:rsid w:val="006A55BE"/>
    <w:rsid w:val="006A5D4C"/>
    <w:rsid w:val="006A7319"/>
    <w:rsid w:val="006A7ECE"/>
    <w:rsid w:val="006B0027"/>
    <w:rsid w:val="006B1015"/>
    <w:rsid w:val="006B116E"/>
    <w:rsid w:val="006B170C"/>
    <w:rsid w:val="006B1E25"/>
    <w:rsid w:val="006B23E1"/>
    <w:rsid w:val="006B299C"/>
    <w:rsid w:val="006B2F1C"/>
    <w:rsid w:val="006B3C93"/>
    <w:rsid w:val="006B4920"/>
    <w:rsid w:val="006B4C53"/>
    <w:rsid w:val="006B5BD8"/>
    <w:rsid w:val="006B6E9B"/>
    <w:rsid w:val="006B71C3"/>
    <w:rsid w:val="006C0610"/>
    <w:rsid w:val="006C1E3A"/>
    <w:rsid w:val="006C2923"/>
    <w:rsid w:val="006C34F5"/>
    <w:rsid w:val="006C475B"/>
    <w:rsid w:val="006C4A8D"/>
    <w:rsid w:val="006C4C53"/>
    <w:rsid w:val="006C50B7"/>
    <w:rsid w:val="006C52A8"/>
    <w:rsid w:val="006C6032"/>
    <w:rsid w:val="006C608F"/>
    <w:rsid w:val="006C612F"/>
    <w:rsid w:val="006C6740"/>
    <w:rsid w:val="006C7EF6"/>
    <w:rsid w:val="006D0803"/>
    <w:rsid w:val="006D14DC"/>
    <w:rsid w:val="006D1DC5"/>
    <w:rsid w:val="006D1E4B"/>
    <w:rsid w:val="006D2754"/>
    <w:rsid w:val="006D29EA"/>
    <w:rsid w:val="006D3568"/>
    <w:rsid w:val="006D3716"/>
    <w:rsid w:val="006D4695"/>
    <w:rsid w:val="006D4C2E"/>
    <w:rsid w:val="006D5559"/>
    <w:rsid w:val="006D6BB0"/>
    <w:rsid w:val="006D7B63"/>
    <w:rsid w:val="006E0C00"/>
    <w:rsid w:val="006E1B69"/>
    <w:rsid w:val="006E26A4"/>
    <w:rsid w:val="006E2E30"/>
    <w:rsid w:val="006E3836"/>
    <w:rsid w:val="006E433D"/>
    <w:rsid w:val="006E45BE"/>
    <w:rsid w:val="006E5545"/>
    <w:rsid w:val="006E58B9"/>
    <w:rsid w:val="006E6C29"/>
    <w:rsid w:val="006E7C1C"/>
    <w:rsid w:val="006F00F4"/>
    <w:rsid w:val="006F1394"/>
    <w:rsid w:val="006F1931"/>
    <w:rsid w:val="006F420B"/>
    <w:rsid w:val="006F4B54"/>
    <w:rsid w:val="006F4CAC"/>
    <w:rsid w:val="006F5630"/>
    <w:rsid w:val="006F6681"/>
    <w:rsid w:val="006F7782"/>
    <w:rsid w:val="00700038"/>
    <w:rsid w:val="00700E77"/>
    <w:rsid w:val="0070141C"/>
    <w:rsid w:val="00701DEB"/>
    <w:rsid w:val="00701F79"/>
    <w:rsid w:val="007020A3"/>
    <w:rsid w:val="00702149"/>
    <w:rsid w:val="00702E3B"/>
    <w:rsid w:val="00703826"/>
    <w:rsid w:val="00703BBC"/>
    <w:rsid w:val="00703FAD"/>
    <w:rsid w:val="00704476"/>
    <w:rsid w:val="00704F50"/>
    <w:rsid w:val="00705617"/>
    <w:rsid w:val="0070598A"/>
    <w:rsid w:val="00705D12"/>
    <w:rsid w:val="00705F8E"/>
    <w:rsid w:val="00705FDE"/>
    <w:rsid w:val="007067EC"/>
    <w:rsid w:val="00707A4F"/>
    <w:rsid w:val="00707CAB"/>
    <w:rsid w:val="007101A8"/>
    <w:rsid w:val="007112D6"/>
    <w:rsid w:val="00711D97"/>
    <w:rsid w:val="00713423"/>
    <w:rsid w:val="00715749"/>
    <w:rsid w:val="0071617A"/>
    <w:rsid w:val="00716857"/>
    <w:rsid w:val="0071731A"/>
    <w:rsid w:val="00717618"/>
    <w:rsid w:val="00717D75"/>
    <w:rsid w:val="00717DE2"/>
    <w:rsid w:val="00720319"/>
    <w:rsid w:val="007220F9"/>
    <w:rsid w:val="0072228A"/>
    <w:rsid w:val="0072234B"/>
    <w:rsid w:val="007239E3"/>
    <w:rsid w:val="00723E1F"/>
    <w:rsid w:val="00723FDA"/>
    <w:rsid w:val="007251EF"/>
    <w:rsid w:val="00725508"/>
    <w:rsid w:val="007263AA"/>
    <w:rsid w:val="007300FE"/>
    <w:rsid w:val="00730861"/>
    <w:rsid w:val="00730EAB"/>
    <w:rsid w:val="007314CB"/>
    <w:rsid w:val="007328D6"/>
    <w:rsid w:val="007333D3"/>
    <w:rsid w:val="00733D37"/>
    <w:rsid w:val="007347E0"/>
    <w:rsid w:val="00737560"/>
    <w:rsid w:val="00740B84"/>
    <w:rsid w:val="007420C6"/>
    <w:rsid w:val="007425EA"/>
    <w:rsid w:val="00743FE0"/>
    <w:rsid w:val="00744986"/>
    <w:rsid w:val="007451C0"/>
    <w:rsid w:val="0074544E"/>
    <w:rsid w:val="00745E13"/>
    <w:rsid w:val="00746539"/>
    <w:rsid w:val="007467D5"/>
    <w:rsid w:val="00746FD2"/>
    <w:rsid w:val="007479BD"/>
    <w:rsid w:val="007504EA"/>
    <w:rsid w:val="007505DF"/>
    <w:rsid w:val="00750BD0"/>
    <w:rsid w:val="007516DD"/>
    <w:rsid w:val="00751B9B"/>
    <w:rsid w:val="0075234E"/>
    <w:rsid w:val="007534CB"/>
    <w:rsid w:val="00753A07"/>
    <w:rsid w:val="00755133"/>
    <w:rsid w:val="007578FF"/>
    <w:rsid w:val="00757FDC"/>
    <w:rsid w:val="00760F3B"/>
    <w:rsid w:val="00761B9E"/>
    <w:rsid w:val="007622A6"/>
    <w:rsid w:val="00762F88"/>
    <w:rsid w:val="007636D9"/>
    <w:rsid w:val="00763721"/>
    <w:rsid w:val="007643C6"/>
    <w:rsid w:val="00764408"/>
    <w:rsid w:val="0076458F"/>
    <w:rsid w:val="00765868"/>
    <w:rsid w:val="00765D8F"/>
    <w:rsid w:val="00765E83"/>
    <w:rsid w:val="00765F46"/>
    <w:rsid w:val="00766360"/>
    <w:rsid w:val="0076779B"/>
    <w:rsid w:val="007728D1"/>
    <w:rsid w:val="00772B93"/>
    <w:rsid w:val="007734C2"/>
    <w:rsid w:val="00773DC1"/>
    <w:rsid w:val="00773EE8"/>
    <w:rsid w:val="00775A0C"/>
    <w:rsid w:val="00775B4C"/>
    <w:rsid w:val="00775F86"/>
    <w:rsid w:val="00776805"/>
    <w:rsid w:val="007778C2"/>
    <w:rsid w:val="00780128"/>
    <w:rsid w:val="00780241"/>
    <w:rsid w:val="0078052A"/>
    <w:rsid w:val="007809FE"/>
    <w:rsid w:val="00780C3B"/>
    <w:rsid w:val="00780FE8"/>
    <w:rsid w:val="007823AA"/>
    <w:rsid w:val="00782754"/>
    <w:rsid w:val="00782FE9"/>
    <w:rsid w:val="00784731"/>
    <w:rsid w:val="007848F4"/>
    <w:rsid w:val="00784923"/>
    <w:rsid w:val="0078591A"/>
    <w:rsid w:val="00785A2D"/>
    <w:rsid w:val="00785FEC"/>
    <w:rsid w:val="00786FC4"/>
    <w:rsid w:val="00787209"/>
    <w:rsid w:val="00790203"/>
    <w:rsid w:val="00790F7B"/>
    <w:rsid w:val="007910CC"/>
    <w:rsid w:val="00791309"/>
    <w:rsid w:val="00791993"/>
    <w:rsid w:val="00791D9A"/>
    <w:rsid w:val="00792229"/>
    <w:rsid w:val="0079243C"/>
    <w:rsid w:val="007925C1"/>
    <w:rsid w:val="00794DD0"/>
    <w:rsid w:val="007957AA"/>
    <w:rsid w:val="00795BF8"/>
    <w:rsid w:val="00796816"/>
    <w:rsid w:val="007976A5"/>
    <w:rsid w:val="007977E7"/>
    <w:rsid w:val="00797AAD"/>
    <w:rsid w:val="007A0B4B"/>
    <w:rsid w:val="007A1308"/>
    <w:rsid w:val="007A20C8"/>
    <w:rsid w:val="007A36B2"/>
    <w:rsid w:val="007A3900"/>
    <w:rsid w:val="007A3986"/>
    <w:rsid w:val="007A4594"/>
    <w:rsid w:val="007A4C09"/>
    <w:rsid w:val="007A50E5"/>
    <w:rsid w:val="007A5514"/>
    <w:rsid w:val="007A590E"/>
    <w:rsid w:val="007A6A4F"/>
    <w:rsid w:val="007A6D6A"/>
    <w:rsid w:val="007A795A"/>
    <w:rsid w:val="007B089B"/>
    <w:rsid w:val="007B0D91"/>
    <w:rsid w:val="007B0E93"/>
    <w:rsid w:val="007B1772"/>
    <w:rsid w:val="007B2461"/>
    <w:rsid w:val="007B343E"/>
    <w:rsid w:val="007B3CDF"/>
    <w:rsid w:val="007B44A5"/>
    <w:rsid w:val="007B4F96"/>
    <w:rsid w:val="007B5855"/>
    <w:rsid w:val="007B592D"/>
    <w:rsid w:val="007B5A96"/>
    <w:rsid w:val="007B5F05"/>
    <w:rsid w:val="007B6136"/>
    <w:rsid w:val="007B6599"/>
    <w:rsid w:val="007B6974"/>
    <w:rsid w:val="007B7F3F"/>
    <w:rsid w:val="007C08B1"/>
    <w:rsid w:val="007C14F3"/>
    <w:rsid w:val="007C1CBF"/>
    <w:rsid w:val="007C3249"/>
    <w:rsid w:val="007C5648"/>
    <w:rsid w:val="007C570B"/>
    <w:rsid w:val="007C5E8F"/>
    <w:rsid w:val="007C6092"/>
    <w:rsid w:val="007C69B3"/>
    <w:rsid w:val="007C7248"/>
    <w:rsid w:val="007C7A44"/>
    <w:rsid w:val="007D0CE5"/>
    <w:rsid w:val="007D189E"/>
    <w:rsid w:val="007D2503"/>
    <w:rsid w:val="007D2F78"/>
    <w:rsid w:val="007D3259"/>
    <w:rsid w:val="007D3401"/>
    <w:rsid w:val="007D352D"/>
    <w:rsid w:val="007D3D03"/>
    <w:rsid w:val="007D4725"/>
    <w:rsid w:val="007D48A9"/>
    <w:rsid w:val="007D515A"/>
    <w:rsid w:val="007D541C"/>
    <w:rsid w:val="007D5C40"/>
    <w:rsid w:val="007D68F7"/>
    <w:rsid w:val="007D6A68"/>
    <w:rsid w:val="007D728F"/>
    <w:rsid w:val="007D7C24"/>
    <w:rsid w:val="007E2F7D"/>
    <w:rsid w:val="007E3647"/>
    <w:rsid w:val="007E3FAA"/>
    <w:rsid w:val="007E6498"/>
    <w:rsid w:val="007E7620"/>
    <w:rsid w:val="007F28ED"/>
    <w:rsid w:val="007F36E3"/>
    <w:rsid w:val="007F4B34"/>
    <w:rsid w:val="007F5B58"/>
    <w:rsid w:val="007F62F8"/>
    <w:rsid w:val="007F64A0"/>
    <w:rsid w:val="007F799B"/>
    <w:rsid w:val="007F7CA7"/>
    <w:rsid w:val="008006FA"/>
    <w:rsid w:val="00801330"/>
    <w:rsid w:val="00801D11"/>
    <w:rsid w:val="008037B4"/>
    <w:rsid w:val="00803AA4"/>
    <w:rsid w:val="00803F04"/>
    <w:rsid w:val="00803F62"/>
    <w:rsid w:val="0080564A"/>
    <w:rsid w:val="008062B4"/>
    <w:rsid w:val="008062CB"/>
    <w:rsid w:val="008064CA"/>
    <w:rsid w:val="00806D56"/>
    <w:rsid w:val="00806F67"/>
    <w:rsid w:val="00810169"/>
    <w:rsid w:val="0081208A"/>
    <w:rsid w:val="00813596"/>
    <w:rsid w:val="008138F0"/>
    <w:rsid w:val="008139B4"/>
    <w:rsid w:val="00813DF0"/>
    <w:rsid w:val="00814103"/>
    <w:rsid w:val="00814A23"/>
    <w:rsid w:val="00814DC7"/>
    <w:rsid w:val="00815FBD"/>
    <w:rsid w:val="00816532"/>
    <w:rsid w:val="00816D64"/>
    <w:rsid w:val="00817625"/>
    <w:rsid w:val="00817C2B"/>
    <w:rsid w:val="00820621"/>
    <w:rsid w:val="008208CA"/>
    <w:rsid w:val="00820BDC"/>
    <w:rsid w:val="00820C3D"/>
    <w:rsid w:val="00821386"/>
    <w:rsid w:val="0082354B"/>
    <w:rsid w:val="00823905"/>
    <w:rsid w:val="00823C9B"/>
    <w:rsid w:val="00823DD8"/>
    <w:rsid w:val="008244AF"/>
    <w:rsid w:val="0082546F"/>
    <w:rsid w:val="0082548C"/>
    <w:rsid w:val="00826091"/>
    <w:rsid w:val="00826510"/>
    <w:rsid w:val="00826B2D"/>
    <w:rsid w:val="00826BD1"/>
    <w:rsid w:val="00827455"/>
    <w:rsid w:val="00827A68"/>
    <w:rsid w:val="00827B4E"/>
    <w:rsid w:val="00827E3C"/>
    <w:rsid w:val="00830AF1"/>
    <w:rsid w:val="00831FA8"/>
    <w:rsid w:val="008324C7"/>
    <w:rsid w:val="0083280C"/>
    <w:rsid w:val="00832913"/>
    <w:rsid w:val="00832D49"/>
    <w:rsid w:val="0083331D"/>
    <w:rsid w:val="00833677"/>
    <w:rsid w:val="00834B33"/>
    <w:rsid w:val="0083501C"/>
    <w:rsid w:val="008359C1"/>
    <w:rsid w:val="008363B6"/>
    <w:rsid w:val="008367D3"/>
    <w:rsid w:val="0083696F"/>
    <w:rsid w:val="00836A8F"/>
    <w:rsid w:val="00841681"/>
    <w:rsid w:val="008416E1"/>
    <w:rsid w:val="00842FB2"/>
    <w:rsid w:val="0084366B"/>
    <w:rsid w:val="008436CA"/>
    <w:rsid w:val="0084429E"/>
    <w:rsid w:val="00844CA0"/>
    <w:rsid w:val="00845FE9"/>
    <w:rsid w:val="00845FFB"/>
    <w:rsid w:val="00846402"/>
    <w:rsid w:val="00846FCE"/>
    <w:rsid w:val="00847522"/>
    <w:rsid w:val="00847DFC"/>
    <w:rsid w:val="008508A9"/>
    <w:rsid w:val="00850AD3"/>
    <w:rsid w:val="008516A2"/>
    <w:rsid w:val="00851ABA"/>
    <w:rsid w:val="00852F01"/>
    <w:rsid w:val="008531FF"/>
    <w:rsid w:val="00853523"/>
    <w:rsid w:val="00853D49"/>
    <w:rsid w:val="00853D52"/>
    <w:rsid w:val="00853E1B"/>
    <w:rsid w:val="00854624"/>
    <w:rsid w:val="008549A3"/>
    <w:rsid w:val="00854A2F"/>
    <w:rsid w:val="0085559C"/>
    <w:rsid w:val="00855A86"/>
    <w:rsid w:val="00856FDC"/>
    <w:rsid w:val="008571A6"/>
    <w:rsid w:val="00857BED"/>
    <w:rsid w:val="008602B8"/>
    <w:rsid w:val="0086097F"/>
    <w:rsid w:val="0086183A"/>
    <w:rsid w:val="00862807"/>
    <w:rsid w:val="00863AB1"/>
    <w:rsid w:val="00863AB4"/>
    <w:rsid w:val="00863E87"/>
    <w:rsid w:val="0086540E"/>
    <w:rsid w:val="008664E9"/>
    <w:rsid w:val="00866588"/>
    <w:rsid w:val="00867522"/>
    <w:rsid w:val="008675A7"/>
    <w:rsid w:val="008677E0"/>
    <w:rsid w:val="00867E6B"/>
    <w:rsid w:val="008701EE"/>
    <w:rsid w:val="00870D45"/>
    <w:rsid w:val="0087154F"/>
    <w:rsid w:val="00872119"/>
    <w:rsid w:val="0087231F"/>
    <w:rsid w:val="0087242C"/>
    <w:rsid w:val="00872982"/>
    <w:rsid w:val="00872ADB"/>
    <w:rsid w:val="00872D4F"/>
    <w:rsid w:val="00872EED"/>
    <w:rsid w:val="008740AC"/>
    <w:rsid w:val="0087531B"/>
    <w:rsid w:val="0087797E"/>
    <w:rsid w:val="00877E6A"/>
    <w:rsid w:val="0088006A"/>
    <w:rsid w:val="00880139"/>
    <w:rsid w:val="008831B3"/>
    <w:rsid w:val="008838A0"/>
    <w:rsid w:val="0088436E"/>
    <w:rsid w:val="00884D63"/>
    <w:rsid w:val="00885218"/>
    <w:rsid w:val="00885421"/>
    <w:rsid w:val="00885F09"/>
    <w:rsid w:val="00885F27"/>
    <w:rsid w:val="0088639D"/>
    <w:rsid w:val="0088645B"/>
    <w:rsid w:val="00886E66"/>
    <w:rsid w:val="00890CE2"/>
    <w:rsid w:val="00891381"/>
    <w:rsid w:val="00891910"/>
    <w:rsid w:val="00892178"/>
    <w:rsid w:val="00893FC9"/>
    <w:rsid w:val="00895660"/>
    <w:rsid w:val="00895A85"/>
    <w:rsid w:val="00897D75"/>
    <w:rsid w:val="008A0445"/>
    <w:rsid w:val="008A0A72"/>
    <w:rsid w:val="008A13BD"/>
    <w:rsid w:val="008A195E"/>
    <w:rsid w:val="008A1D9C"/>
    <w:rsid w:val="008A292D"/>
    <w:rsid w:val="008A3019"/>
    <w:rsid w:val="008A3C57"/>
    <w:rsid w:val="008A4C28"/>
    <w:rsid w:val="008A56E0"/>
    <w:rsid w:val="008A60D5"/>
    <w:rsid w:val="008A75F6"/>
    <w:rsid w:val="008A7976"/>
    <w:rsid w:val="008A7A52"/>
    <w:rsid w:val="008B0354"/>
    <w:rsid w:val="008B0471"/>
    <w:rsid w:val="008B0CD8"/>
    <w:rsid w:val="008B19A5"/>
    <w:rsid w:val="008B1D20"/>
    <w:rsid w:val="008B2E29"/>
    <w:rsid w:val="008B3DEB"/>
    <w:rsid w:val="008B473B"/>
    <w:rsid w:val="008B4851"/>
    <w:rsid w:val="008B533C"/>
    <w:rsid w:val="008B6377"/>
    <w:rsid w:val="008B775B"/>
    <w:rsid w:val="008B7E67"/>
    <w:rsid w:val="008C067D"/>
    <w:rsid w:val="008C100D"/>
    <w:rsid w:val="008C12CE"/>
    <w:rsid w:val="008C26CB"/>
    <w:rsid w:val="008C2C74"/>
    <w:rsid w:val="008C2E82"/>
    <w:rsid w:val="008C3599"/>
    <w:rsid w:val="008C36D2"/>
    <w:rsid w:val="008C526E"/>
    <w:rsid w:val="008C5D7A"/>
    <w:rsid w:val="008C6275"/>
    <w:rsid w:val="008C6CF3"/>
    <w:rsid w:val="008C7B06"/>
    <w:rsid w:val="008D0152"/>
    <w:rsid w:val="008D03DD"/>
    <w:rsid w:val="008D04B0"/>
    <w:rsid w:val="008D241C"/>
    <w:rsid w:val="008D45F6"/>
    <w:rsid w:val="008D5801"/>
    <w:rsid w:val="008D5F3F"/>
    <w:rsid w:val="008D67BB"/>
    <w:rsid w:val="008D6CE6"/>
    <w:rsid w:val="008E00BE"/>
    <w:rsid w:val="008E1040"/>
    <w:rsid w:val="008E28C7"/>
    <w:rsid w:val="008E2966"/>
    <w:rsid w:val="008E3886"/>
    <w:rsid w:val="008E3A66"/>
    <w:rsid w:val="008E3D67"/>
    <w:rsid w:val="008E3E29"/>
    <w:rsid w:val="008E41C4"/>
    <w:rsid w:val="008E4DD8"/>
    <w:rsid w:val="008E4F98"/>
    <w:rsid w:val="008E7B4D"/>
    <w:rsid w:val="008F0360"/>
    <w:rsid w:val="008F14E9"/>
    <w:rsid w:val="008F224C"/>
    <w:rsid w:val="008F25EB"/>
    <w:rsid w:val="008F2E6A"/>
    <w:rsid w:val="008F2E92"/>
    <w:rsid w:val="008F32F9"/>
    <w:rsid w:val="008F35EF"/>
    <w:rsid w:val="008F39A8"/>
    <w:rsid w:val="008F5F79"/>
    <w:rsid w:val="008F6AF0"/>
    <w:rsid w:val="00900013"/>
    <w:rsid w:val="009007FC"/>
    <w:rsid w:val="00900C7C"/>
    <w:rsid w:val="0090193F"/>
    <w:rsid w:val="00901C7F"/>
    <w:rsid w:val="0090204C"/>
    <w:rsid w:val="0090258E"/>
    <w:rsid w:val="0090301A"/>
    <w:rsid w:val="00903194"/>
    <w:rsid w:val="00903A6D"/>
    <w:rsid w:val="00903F12"/>
    <w:rsid w:val="0090481E"/>
    <w:rsid w:val="00904C54"/>
    <w:rsid w:val="00907CDF"/>
    <w:rsid w:val="00911665"/>
    <w:rsid w:val="00913DA2"/>
    <w:rsid w:val="009140ED"/>
    <w:rsid w:val="009142D4"/>
    <w:rsid w:val="00914F87"/>
    <w:rsid w:val="009154BB"/>
    <w:rsid w:val="0091589A"/>
    <w:rsid w:val="0091659B"/>
    <w:rsid w:val="00920103"/>
    <w:rsid w:val="00920AB9"/>
    <w:rsid w:val="009216E1"/>
    <w:rsid w:val="00921EE7"/>
    <w:rsid w:val="00922C8B"/>
    <w:rsid w:val="0092430B"/>
    <w:rsid w:val="0092631F"/>
    <w:rsid w:val="00926FAB"/>
    <w:rsid w:val="00927F28"/>
    <w:rsid w:val="009302D5"/>
    <w:rsid w:val="00930441"/>
    <w:rsid w:val="0093205D"/>
    <w:rsid w:val="00932E58"/>
    <w:rsid w:val="00934AB7"/>
    <w:rsid w:val="00934D51"/>
    <w:rsid w:val="009350E7"/>
    <w:rsid w:val="00935875"/>
    <w:rsid w:val="009377E2"/>
    <w:rsid w:val="00940256"/>
    <w:rsid w:val="00941223"/>
    <w:rsid w:val="00941D70"/>
    <w:rsid w:val="0094333D"/>
    <w:rsid w:val="00943F09"/>
    <w:rsid w:val="00943FE5"/>
    <w:rsid w:val="00944089"/>
    <w:rsid w:val="00944283"/>
    <w:rsid w:val="00944B3C"/>
    <w:rsid w:val="0094558C"/>
    <w:rsid w:val="009478F4"/>
    <w:rsid w:val="00947BDB"/>
    <w:rsid w:val="009529F3"/>
    <w:rsid w:val="0095323F"/>
    <w:rsid w:val="009535E7"/>
    <w:rsid w:val="00953D36"/>
    <w:rsid w:val="009543F3"/>
    <w:rsid w:val="00954607"/>
    <w:rsid w:val="00954716"/>
    <w:rsid w:val="009557B1"/>
    <w:rsid w:val="009563F6"/>
    <w:rsid w:val="00957135"/>
    <w:rsid w:val="00960736"/>
    <w:rsid w:val="00960BBD"/>
    <w:rsid w:val="0096137D"/>
    <w:rsid w:val="00961A89"/>
    <w:rsid w:val="00961C46"/>
    <w:rsid w:val="00962CC3"/>
    <w:rsid w:val="00963033"/>
    <w:rsid w:val="009632A0"/>
    <w:rsid w:val="00963E62"/>
    <w:rsid w:val="00963FDE"/>
    <w:rsid w:val="009645B6"/>
    <w:rsid w:val="009652D4"/>
    <w:rsid w:val="00966BEB"/>
    <w:rsid w:val="00970175"/>
    <w:rsid w:val="00970A70"/>
    <w:rsid w:val="0097156B"/>
    <w:rsid w:val="00971F1A"/>
    <w:rsid w:val="00972A2D"/>
    <w:rsid w:val="00972D7F"/>
    <w:rsid w:val="00973161"/>
    <w:rsid w:val="00973300"/>
    <w:rsid w:val="0097355F"/>
    <w:rsid w:val="00973987"/>
    <w:rsid w:val="00973F59"/>
    <w:rsid w:val="00975029"/>
    <w:rsid w:val="0097523D"/>
    <w:rsid w:val="009758B3"/>
    <w:rsid w:val="00976CD0"/>
    <w:rsid w:val="00977B8F"/>
    <w:rsid w:val="00980163"/>
    <w:rsid w:val="009801E7"/>
    <w:rsid w:val="00981064"/>
    <w:rsid w:val="009811DF"/>
    <w:rsid w:val="00981EA0"/>
    <w:rsid w:val="009820A2"/>
    <w:rsid w:val="009820AC"/>
    <w:rsid w:val="009846B2"/>
    <w:rsid w:val="0098472C"/>
    <w:rsid w:val="009854C6"/>
    <w:rsid w:val="0098639C"/>
    <w:rsid w:val="009865E2"/>
    <w:rsid w:val="009873E5"/>
    <w:rsid w:val="00987F4B"/>
    <w:rsid w:val="0099011C"/>
    <w:rsid w:val="00993A69"/>
    <w:rsid w:val="009949CF"/>
    <w:rsid w:val="00995634"/>
    <w:rsid w:val="009960F2"/>
    <w:rsid w:val="00996D29"/>
    <w:rsid w:val="00996E8C"/>
    <w:rsid w:val="00997413"/>
    <w:rsid w:val="00997C6B"/>
    <w:rsid w:val="00997D10"/>
    <w:rsid w:val="00997EBE"/>
    <w:rsid w:val="009A00C0"/>
    <w:rsid w:val="009A0809"/>
    <w:rsid w:val="009A0AE1"/>
    <w:rsid w:val="009A1D7F"/>
    <w:rsid w:val="009A2D4D"/>
    <w:rsid w:val="009A3855"/>
    <w:rsid w:val="009A3C18"/>
    <w:rsid w:val="009A4302"/>
    <w:rsid w:val="009A5288"/>
    <w:rsid w:val="009A578A"/>
    <w:rsid w:val="009A57D7"/>
    <w:rsid w:val="009A5D70"/>
    <w:rsid w:val="009A6821"/>
    <w:rsid w:val="009B0F09"/>
    <w:rsid w:val="009B1C00"/>
    <w:rsid w:val="009B252E"/>
    <w:rsid w:val="009B271B"/>
    <w:rsid w:val="009B43B0"/>
    <w:rsid w:val="009B4A8C"/>
    <w:rsid w:val="009B4D9F"/>
    <w:rsid w:val="009B5841"/>
    <w:rsid w:val="009B5A7F"/>
    <w:rsid w:val="009B6573"/>
    <w:rsid w:val="009B7399"/>
    <w:rsid w:val="009C0EDB"/>
    <w:rsid w:val="009C1481"/>
    <w:rsid w:val="009C1D0B"/>
    <w:rsid w:val="009C23CA"/>
    <w:rsid w:val="009C23E4"/>
    <w:rsid w:val="009C2956"/>
    <w:rsid w:val="009C3729"/>
    <w:rsid w:val="009C4DC7"/>
    <w:rsid w:val="009C6A92"/>
    <w:rsid w:val="009C70A0"/>
    <w:rsid w:val="009D03AA"/>
    <w:rsid w:val="009D07C6"/>
    <w:rsid w:val="009D0A7E"/>
    <w:rsid w:val="009D0C63"/>
    <w:rsid w:val="009D0F16"/>
    <w:rsid w:val="009D124F"/>
    <w:rsid w:val="009D143A"/>
    <w:rsid w:val="009D27F5"/>
    <w:rsid w:val="009D2855"/>
    <w:rsid w:val="009D3965"/>
    <w:rsid w:val="009D3F6E"/>
    <w:rsid w:val="009D490C"/>
    <w:rsid w:val="009D4E34"/>
    <w:rsid w:val="009D5970"/>
    <w:rsid w:val="009D6A68"/>
    <w:rsid w:val="009D6F8C"/>
    <w:rsid w:val="009D6FC6"/>
    <w:rsid w:val="009D7BDD"/>
    <w:rsid w:val="009E05D6"/>
    <w:rsid w:val="009E0BEB"/>
    <w:rsid w:val="009E0E76"/>
    <w:rsid w:val="009E0E96"/>
    <w:rsid w:val="009E2B0C"/>
    <w:rsid w:val="009E38E0"/>
    <w:rsid w:val="009E3D02"/>
    <w:rsid w:val="009E40CA"/>
    <w:rsid w:val="009E4C55"/>
    <w:rsid w:val="009E5249"/>
    <w:rsid w:val="009E5FB1"/>
    <w:rsid w:val="009E6C24"/>
    <w:rsid w:val="009E796E"/>
    <w:rsid w:val="009E7A27"/>
    <w:rsid w:val="009E7A96"/>
    <w:rsid w:val="009F043E"/>
    <w:rsid w:val="009F2319"/>
    <w:rsid w:val="009F30E7"/>
    <w:rsid w:val="009F36C3"/>
    <w:rsid w:val="009F4E20"/>
    <w:rsid w:val="009F53E3"/>
    <w:rsid w:val="009F6CC6"/>
    <w:rsid w:val="009F7888"/>
    <w:rsid w:val="009F7992"/>
    <w:rsid w:val="00A0085D"/>
    <w:rsid w:val="00A01468"/>
    <w:rsid w:val="00A015AE"/>
    <w:rsid w:val="00A01D5B"/>
    <w:rsid w:val="00A02834"/>
    <w:rsid w:val="00A03EB7"/>
    <w:rsid w:val="00A04645"/>
    <w:rsid w:val="00A0490A"/>
    <w:rsid w:val="00A04B44"/>
    <w:rsid w:val="00A05BB1"/>
    <w:rsid w:val="00A105B2"/>
    <w:rsid w:val="00A11201"/>
    <w:rsid w:val="00A11749"/>
    <w:rsid w:val="00A119CE"/>
    <w:rsid w:val="00A123E1"/>
    <w:rsid w:val="00A133DC"/>
    <w:rsid w:val="00A13583"/>
    <w:rsid w:val="00A139BD"/>
    <w:rsid w:val="00A14712"/>
    <w:rsid w:val="00A14AF4"/>
    <w:rsid w:val="00A14E7F"/>
    <w:rsid w:val="00A1572D"/>
    <w:rsid w:val="00A15F96"/>
    <w:rsid w:val="00A1661C"/>
    <w:rsid w:val="00A173EC"/>
    <w:rsid w:val="00A174FC"/>
    <w:rsid w:val="00A17721"/>
    <w:rsid w:val="00A17DBB"/>
    <w:rsid w:val="00A17F91"/>
    <w:rsid w:val="00A2005B"/>
    <w:rsid w:val="00A20987"/>
    <w:rsid w:val="00A20A50"/>
    <w:rsid w:val="00A20B77"/>
    <w:rsid w:val="00A21834"/>
    <w:rsid w:val="00A21C96"/>
    <w:rsid w:val="00A22321"/>
    <w:rsid w:val="00A23C57"/>
    <w:rsid w:val="00A24527"/>
    <w:rsid w:val="00A246C0"/>
    <w:rsid w:val="00A25E15"/>
    <w:rsid w:val="00A26513"/>
    <w:rsid w:val="00A265C2"/>
    <w:rsid w:val="00A27282"/>
    <w:rsid w:val="00A30231"/>
    <w:rsid w:val="00A304CD"/>
    <w:rsid w:val="00A31B89"/>
    <w:rsid w:val="00A31F92"/>
    <w:rsid w:val="00A3392D"/>
    <w:rsid w:val="00A3505D"/>
    <w:rsid w:val="00A35546"/>
    <w:rsid w:val="00A35C87"/>
    <w:rsid w:val="00A405C3"/>
    <w:rsid w:val="00A40A93"/>
    <w:rsid w:val="00A40AEB"/>
    <w:rsid w:val="00A416C5"/>
    <w:rsid w:val="00A41F83"/>
    <w:rsid w:val="00A4334E"/>
    <w:rsid w:val="00A43944"/>
    <w:rsid w:val="00A43FEA"/>
    <w:rsid w:val="00A45583"/>
    <w:rsid w:val="00A456F8"/>
    <w:rsid w:val="00A4604D"/>
    <w:rsid w:val="00A462BE"/>
    <w:rsid w:val="00A47296"/>
    <w:rsid w:val="00A472A6"/>
    <w:rsid w:val="00A47D6F"/>
    <w:rsid w:val="00A47E7B"/>
    <w:rsid w:val="00A50380"/>
    <w:rsid w:val="00A503C4"/>
    <w:rsid w:val="00A50CE8"/>
    <w:rsid w:val="00A51056"/>
    <w:rsid w:val="00A511B6"/>
    <w:rsid w:val="00A51627"/>
    <w:rsid w:val="00A51C28"/>
    <w:rsid w:val="00A51F23"/>
    <w:rsid w:val="00A528A8"/>
    <w:rsid w:val="00A528AD"/>
    <w:rsid w:val="00A53654"/>
    <w:rsid w:val="00A5472F"/>
    <w:rsid w:val="00A5512B"/>
    <w:rsid w:val="00A5540E"/>
    <w:rsid w:val="00A55504"/>
    <w:rsid w:val="00A55BBD"/>
    <w:rsid w:val="00A55F79"/>
    <w:rsid w:val="00A56BA1"/>
    <w:rsid w:val="00A57189"/>
    <w:rsid w:val="00A57575"/>
    <w:rsid w:val="00A577D2"/>
    <w:rsid w:val="00A602D0"/>
    <w:rsid w:val="00A60378"/>
    <w:rsid w:val="00A60A25"/>
    <w:rsid w:val="00A61156"/>
    <w:rsid w:val="00A62780"/>
    <w:rsid w:val="00A637E9"/>
    <w:rsid w:val="00A63D2D"/>
    <w:rsid w:val="00A6416F"/>
    <w:rsid w:val="00A64E5C"/>
    <w:rsid w:val="00A652C1"/>
    <w:rsid w:val="00A655DA"/>
    <w:rsid w:val="00A657E9"/>
    <w:rsid w:val="00A65948"/>
    <w:rsid w:val="00A65E24"/>
    <w:rsid w:val="00A66144"/>
    <w:rsid w:val="00A66704"/>
    <w:rsid w:val="00A66D44"/>
    <w:rsid w:val="00A66DE8"/>
    <w:rsid w:val="00A6708F"/>
    <w:rsid w:val="00A670DA"/>
    <w:rsid w:val="00A67C19"/>
    <w:rsid w:val="00A70E7A"/>
    <w:rsid w:val="00A70F11"/>
    <w:rsid w:val="00A716DD"/>
    <w:rsid w:val="00A717E5"/>
    <w:rsid w:val="00A726BD"/>
    <w:rsid w:val="00A7371A"/>
    <w:rsid w:val="00A73D48"/>
    <w:rsid w:val="00A74F01"/>
    <w:rsid w:val="00A74FF8"/>
    <w:rsid w:val="00A753C1"/>
    <w:rsid w:val="00A759DD"/>
    <w:rsid w:val="00A760A5"/>
    <w:rsid w:val="00A76E8A"/>
    <w:rsid w:val="00A772BB"/>
    <w:rsid w:val="00A80082"/>
    <w:rsid w:val="00A80468"/>
    <w:rsid w:val="00A80C5E"/>
    <w:rsid w:val="00A8148A"/>
    <w:rsid w:val="00A81FFF"/>
    <w:rsid w:val="00A84138"/>
    <w:rsid w:val="00A85202"/>
    <w:rsid w:val="00A8580C"/>
    <w:rsid w:val="00A85A4A"/>
    <w:rsid w:val="00A864E7"/>
    <w:rsid w:val="00A867D9"/>
    <w:rsid w:val="00A8723F"/>
    <w:rsid w:val="00A87B27"/>
    <w:rsid w:val="00A90596"/>
    <w:rsid w:val="00A90FAF"/>
    <w:rsid w:val="00A91408"/>
    <w:rsid w:val="00A92536"/>
    <w:rsid w:val="00A932E7"/>
    <w:rsid w:val="00A94A6E"/>
    <w:rsid w:val="00A94E6A"/>
    <w:rsid w:val="00A94EA1"/>
    <w:rsid w:val="00A952A3"/>
    <w:rsid w:val="00A969B3"/>
    <w:rsid w:val="00A973A9"/>
    <w:rsid w:val="00A97FCB"/>
    <w:rsid w:val="00AA0F43"/>
    <w:rsid w:val="00AA100E"/>
    <w:rsid w:val="00AA1447"/>
    <w:rsid w:val="00AA16B3"/>
    <w:rsid w:val="00AA222A"/>
    <w:rsid w:val="00AA26B8"/>
    <w:rsid w:val="00AA339F"/>
    <w:rsid w:val="00AA3B2D"/>
    <w:rsid w:val="00AA3E67"/>
    <w:rsid w:val="00AA4768"/>
    <w:rsid w:val="00AA4DC5"/>
    <w:rsid w:val="00AA5580"/>
    <w:rsid w:val="00AA5CE5"/>
    <w:rsid w:val="00AA64CE"/>
    <w:rsid w:val="00AA6A92"/>
    <w:rsid w:val="00AA6E97"/>
    <w:rsid w:val="00AA750E"/>
    <w:rsid w:val="00AA7BF9"/>
    <w:rsid w:val="00AA7CC3"/>
    <w:rsid w:val="00AB03CB"/>
    <w:rsid w:val="00AB087D"/>
    <w:rsid w:val="00AB1A46"/>
    <w:rsid w:val="00AB2DCA"/>
    <w:rsid w:val="00AB30B7"/>
    <w:rsid w:val="00AB3722"/>
    <w:rsid w:val="00AB42B8"/>
    <w:rsid w:val="00AB445D"/>
    <w:rsid w:val="00AB48C8"/>
    <w:rsid w:val="00AB4CB6"/>
    <w:rsid w:val="00AB4D17"/>
    <w:rsid w:val="00AB78DA"/>
    <w:rsid w:val="00AB7B59"/>
    <w:rsid w:val="00AC100E"/>
    <w:rsid w:val="00AC356F"/>
    <w:rsid w:val="00AC3DBF"/>
    <w:rsid w:val="00AC5455"/>
    <w:rsid w:val="00AC659A"/>
    <w:rsid w:val="00AC6EC1"/>
    <w:rsid w:val="00AC7EDB"/>
    <w:rsid w:val="00AD0D3C"/>
    <w:rsid w:val="00AD0D86"/>
    <w:rsid w:val="00AD1814"/>
    <w:rsid w:val="00AD2160"/>
    <w:rsid w:val="00AD233A"/>
    <w:rsid w:val="00AD2599"/>
    <w:rsid w:val="00AD26CF"/>
    <w:rsid w:val="00AD272C"/>
    <w:rsid w:val="00AD3356"/>
    <w:rsid w:val="00AD4008"/>
    <w:rsid w:val="00AD4E45"/>
    <w:rsid w:val="00AD4E69"/>
    <w:rsid w:val="00AD519E"/>
    <w:rsid w:val="00AD6180"/>
    <w:rsid w:val="00AD750F"/>
    <w:rsid w:val="00AE00AB"/>
    <w:rsid w:val="00AE22B5"/>
    <w:rsid w:val="00AE2F50"/>
    <w:rsid w:val="00AE355A"/>
    <w:rsid w:val="00AE4245"/>
    <w:rsid w:val="00AE4F8C"/>
    <w:rsid w:val="00AE516A"/>
    <w:rsid w:val="00AE5819"/>
    <w:rsid w:val="00AE5989"/>
    <w:rsid w:val="00AE598E"/>
    <w:rsid w:val="00AE5DCB"/>
    <w:rsid w:val="00AE6D0E"/>
    <w:rsid w:val="00AE7247"/>
    <w:rsid w:val="00AF00B9"/>
    <w:rsid w:val="00AF0199"/>
    <w:rsid w:val="00AF193D"/>
    <w:rsid w:val="00AF1DF4"/>
    <w:rsid w:val="00AF2092"/>
    <w:rsid w:val="00AF29E5"/>
    <w:rsid w:val="00AF2E80"/>
    <w:rsid w:val="00AF3905"/>
    <w:rsid w:val="00AF4553"/>
    <w:rsid w:val="00AF46EB"/>
    <w:rsid w:val="00AF48F0"/>
    <w:rsid w:val="00AF50AE"/>
    <w:rsid w:val="00AF5539"/>
    <w:rsid w:val="00AF5802"/>
    <w:rsid w:val="00AF5955"/>
    <w:rsid w:val="00AF6399"/>
    <w:rsid w:val="00AF6E6C"/>
    <w:rsid w:val="00B0083D"/>
    <w:rsid w:val="00B00B72"/>
    <w:rsid w:val="00B00D57"/>
    <w:rsid w:val="00B017B1"/>
    <w:rsid w:val="00B01A12"/>
    <w:rsid w:val="00B01E48"/>
    <w:rsid w:val="00B020A6"/>
    <w:rsid w:val="00B034BB"/>
    <w:rsid w:val="00B03D44"/>
    <w:rsid w:val="00B04AA4"/>
    <w:rsid w:val="00B054CE"/>
    <w:rsid w:val="00B05BFB"/>
    <w:rsid w:val="00B0663F"/>
    <w:rsid w:val="00B070C8"/>
    <w:rsid w:val="00B07604"/>
    <w:rsid w:val="00B07AD2"/>
    <w:rsid w:val="00B07FAF"/>
    <w:rsid w:val="00B10137"/>
    <w:rsid w:val="00B102BE"/>
    <w:rsid w:val="00B10954"/>
    <w:rsid w:val="00B11F2C"/>
    <w:rsid w:val="00B131EC"/>
    <w:rsid w:val="00B135FE"/>
    <w:rsid w:val="00B13EE6"/>
    <w:rsid w:val="00B14E6B"/>
    <w:rsid w:val="00B15A7C"/>
    <w:rsid w:val="00B15BEA"/>
    <w:rsid w:val="00B170C1"/>
    <w:rsid w:val="00B171D1"/>
    <w:rsid w:val="00B17858"/>
    <w:rsid w:val="00B2038F"/>
    <w:rsid w:val="00B20A1D"/>
    <w:rsid w:val="00B210FF"/>
    <w:rsid w:val="00B2259F"/>
    <w:rsid w:val="00B229CC"/>
    <w:rsid w:val="00B231FB"/>
    <w:rsid w:val="00B27DA1"/>
    <w:rsid w:val="00B3135F"/>
    <w:rsid w:val="00B320D1"/>
    <w:rsid w:val="00B324B2"/>
    <w:rsid w:val="00B32572"/>
    <w:rsid w:val="00B33A00"/>
    <w:rsid w:val="00B34547"/>
    <w:rsid w:val="00B350A9"/>
    <w:rsid w:val="00B35F2C"/>
    <w:rsid w:val="00B360AB"/>
    <w:rsid w:val="00B36A83"/>
    <w:rsid w:val="00B417BE"/>
    <w:rsid w:val="00B419D9"/>
    <w:rsid w:val="00B41B07"/>
    <w:rsid w:val="00B42BC6"/>
    <w:rsid w:val="00B42F10"/>
    <w:rsid w:val="00B44AE8"/>
    <w:rsid w:val="00B4531D"/>
    <w:rsid w:val="00B45C65"/>
    <w:rsid w:val="00B4647F"/>
    <w:rsid w:val="00B4672A"/>
    <w:rsid w:val="00B468B6"/>
    <w:rsid w:val="00B47111"/>
    <w:rsid w:val="00B47770"/>
    <w:rsid w:val="00B51133"/>
    <w:rsid w:val="00B51A51"/>
    <w:rsid w:val="00B5370E"/>
    <w:rsid w:val="00B53DD7"/>
    <w:rsid w:val="00B5424A"/>
    <w:rsid w:val="00B54678"/>
    <w:rsid w:val="00B54681"/>
    <w:rsid w:val="00B54B6B"/>
    <w:rsid w:val="00B55999"/>
    <w:rsid w:val="00B6029C"/>
    <w:rsid w:val="00B60712"/>
    <w:rsid w:val="00B60914"/>
    <w:rsid w:val="00B61753"/>
    <w:rsid w:val="00B62B82"/>
    <w:rsid w:val="00B62FD7"/>
    <w:rsid w:val="00B633A2"/>
    <w:rsid w:val="00B63938"/>
    <w:rsid w:val="00B63BCA"/>
    <w:rsid w:val="00B665DD"/>
    <w:rsid w:val="00B67DE7"/>
    <w:rsid w:val="00B70662"/>
    <w:rsid w:val="00B70993"/>
    <w:rsid w:val="00B70C2C"/>
    <w:rsid w:val="00B7103F"/>
    <w:rsid w:val="00B71C49"/>
    <w:rsid w:val="00B72941"/>
    <w:rsid w:val="00B730A8"/>
    <w:rsid w:val="00B759C2"/>
    <w:rsid w:val="00B7630A"/>
    <w:rsid w:val="00B76542"/>
    <w:rsid w:val="00B766B8"/>
    <w:rsid w:val="00B76B1F"/>
    <w:rsid w:val="00B77AE4"/>
    <w:rsid w:val="00B77D5E"/>
    <w:rsid w:val="00B80899"/>
    <w:rsid w:val="00B809D3"/>
    <w:rsid w:val="00B80BB5"/>
    <w:rsid w:val="00B82CBF"/>
    <w:rsid w:val="00B83F14"/>
    <w:rsid w:val="00B842A5"/>
    <w:rsid w:val="00B84469"/>
    <w:rsid w:val="00B84735"/>
    <w:rsid w:val="00B84F61"/>
    <w:rsid w:val="00B8523E"/>
    <w:rsid w:val="00B85263"/>
    <w:rsid w:val="00B85907"/>
    <w:rsid w:val="00B86428"/>
    <w:rsid w:val="00B865D7"/>
    <w:rsid w:val="00B86C41"/>
    <w:rsid w:val="00B87416"/>
    <w:rsid w:val="00B90025"/>
    <w:rsid w:val="00B90865"/>
    <w:rsid w:val="00B90BCE"/>
    <w:rsid w:val="00B911E4"/>
    <w:rsid w:val="00B9147D"/>
    <w:rsid w:val="00B917DE"/>
    <w:rsid w:val="00B919AF"/>
    <w:rsid w:val="00B92699"/>
    <w:rsid w:val="00B92EBE"/>
    <w:rsid w:val="00B9365B"/>
    <w:rsid w:val="00B95504"/>
    <w:rsid w:val="00B963CB"/>
    <w:rsid w:val="00B969DD"/>
    <w:rsid w:val="00B971F0"/>
    <w:rsid w:val="00B977F7"/>
    <w:rsid w:val="00B97A14"/>
    <w:rsid w:val="00BA0117"/>
    <w:rsid w:val="00BA0496"/>
    <w:rsid w:val="00BA07DF"/>
    <w:rsid w:val="00BA0A90"/>
    <w:rsid w:val="00BA0F8E"/>
    <w:rsid w:val="00BA29C8"/>
    <w:rsid w:val="00BA3332"/>
    <w:rsid w:val="00BA3573"/>
    <w:rsid w:val="00BA5004"/>
    <w:rsid w:val="00BA65D9"/>
    <w:rsid w:val="00BA7B1C"/>
    <w:rsid w:val="00BB032F"/>
    <w:rsid w:val="00BB1D59"/>
    <w:rsid w:val="00BB1E78"/>
    <w:rsid w:val="00BB2E3B"/>
    <w:rsid w:val="00BB3027"/>
    <w:rsid w:val="00BB4734"/>
    <w:rsid w:val="00BB6FE5"/>
    <w:rsid w:val="00BB73A8"/>
    <w:rsid w:val="00BC03A4"/>
    <w:rsid w:val="00BC0AC8"/>
    <w:rsid w:val="00BC0E93"/>
    <w:rsid w:val="00BC1484"/>
    <w:rsid w:val="00BC1519"/>
    <w:rsid w:val="00BC1C70"/>
    <w:rsid w:val="00BC2397"/>
    <w:rsid w:val="00BC342D"/>
    <w:rsid w:val="00BC3F42"/>
    <w:rsid w:val="00BC45CD"/>
    <w:rsid w:val="00BC51D1"/>
    <w:rsid w:val="00BC57E2"/>
    <w:rsid w:val="00BC5ADA"/>
    <w:rsid w:val="00BC61B3"/>
    <w:rsid w:val="00BC69ED"/>
    <w:rsid w:val="00BD0030"/>
    <w:rsid w:val="00BD021D"/>
    <w:rsid w:val="00BD09E6"/>
    <w:rsid w:val="00BD1722"/>
    <w:rsid w:val="00BD1943"/>
    <w:rsid w:val="00BD28A7"/>
    <w:rsid w:val="00BD28DC"/>
    <w:rsid w:val="00BD29BE"/>
    <w:rsid w:val="00BD2F0C"/>
    <w:rsid w:val="00BD311E"/>
    <w:rsid w:val="00BD3C97"/>
    <w:rsid w:val="00BD4948"/>
    <w:rsid w:val="00BD4CF9"/>
    <w:rsid w:val="00BD4D67"/>
    <w:rsid w:val="00BD4F9A"/>
    <w:rsid w:val="00BD5581"/>
    <w:rsid w:val="00BD6476"/>
    <w:rsid w:val="00BD6A12"/>
    <w:rsid w:val="00BD6D50"/>
    <w:rsid w:val="00BD7C6D"/>
    <w:rsid w:val="00BE17B5"/>
    <w:rsid w:val="00BE2A22"/>
    <w:rsid w:val="00BE3124"/>
    <w:rsid w:val="00BE3717"/>
    <w:rsid w:val="00BE404B"/>
    <w:rsid w:val="00BE4A30"/>
    <w:rsid w:val="00BE4E0A"/>
    <w:rsid w:val="00BE6ACF"/>
    <w:rsid w:val="00BE7084"/>
    <w:rsid w:val="00BE7ABC"/>
    <w:rsid w:val="00BE7B2C"/>
    <w:rsid w:val="00BF041C"/>
    <w:rsid w:val="00BF1A9A"/>
    <w:rsid w:val="00BF1E80"/>
    <w:rsid w:val="00BF208D"/>
    <w:rsid w:val="00BF2CEB"/>
    <w:rsid w:val="00BF3327"/>
    <w:rsid w:val="00BF37E5"/>
    <w:rsid w:val="00BF3807"/>
    <w:rsid w:val="00BF54F2"/>
    <w:rsid w:val="00BF564B"/>
    <w:rsid w:val="00BF6558"/>
    <w:rsid w:val="00BF6FF2"/>
    <w:rsid w:val="00BF77C7"/>
    <w:rsid w:val="00C00421"/>
    <w:rsid w:val="00C01510"/>
    <w:rsid w:val="00C01707"/>
    <w:rsid w:val="00C02396"/>
    <w:rsid w:val="00C03526"/>
    <w:rsid w:val="00C0387C"/>
    <w:rsid w:val="00C04775"/>
    <w:rsid w:val="00C049F2"/>
    <w:rsid w:val="00C04D8F"/>
    <w:rsid w:val="00C05448"/>
    <w:rsid w:val="00C06048"/>
    <w:rsid w:val="00C060D9"/>
    <w:rsid w:val="00C065D5"/>
    <w:rsid w:val="00C06991"/>
    <w:rsid w:val="00C1055D"/>
    <w:rsid w:val="00C10AAB"/>
    <w:rsid w:val="00C11A8F"/>
    <w:rsid w:val="00C121C6"/>
    <w:rsid w:val="00C12C0E"/>
    <w:rsid w:val="00C13057"/>
    <w:rsid w:val="00C131D9"/>
    <w:rsid w:val="00C13891"/>
    <w:rsid w:val="00C13FEE"/>
    <w:rsid w:val="00C14664"/>
    <w:rsid w:val="00C14F2A"/>
    <w:rsid w:val="00C15DCC"/>
    <w:rsid w:val="00C16987"/>
    <w:rsid w:val="00C16D84"/>
    <w:rsid w:val="00C17043"/>
    <w:rsid w:val="00C17DC4"/>
    <w:rsid w:val="00C20430"/>
    <w:rsid w:val="00C20E2D"/>
    <w:rsid w:val="00C20F88"/>
    <w:rsid w:val="00C21158"/>
    <w:rsid w:val="00C23DC7"/>
    <w:rsid w:val="00C242EF"/>
    <w:rsid w:val="00C25626"/>
    <w:rsid w:val="00C27B1A"/>
    <w:rsid w:val="00C3041F"/>
    <w:rsid w:val="00C3092C"/>
    <w:rsid w:val="00C30DEE"/>
    <w:rsid w:val="00C3366D"/>
    <w:rsid w:val="00C33C33"/>
    <w:rsid w:val="00C33D7B"/>
    <w:rsid w:val="00C34708"/>
    <w:rsid w:val="00C3676E"/>
    <w:rsid w:val="00C37F9B"/>
    <w:rsid w:val="00C40ABA"/>
    <w:rsid w:val="00C40D82"/>
    <w:rsid w:val="00C4300B"/>
    <w:rsid w:val="00C430CE"/>
    <w:rsid w:val="00C43551"/>
    <w:rsid w:val="00C43C3B"/>
    <w:rsid w:val="00C44EF4"/>
    <w:rsid w:val="00C45A52"/>
    <w:rsid w:val="00C4677C"/>
    <w:rsid w:val="00C468CD"/>
    <w:rsid w:val="00C46CD0"/>
    <w:rsid w:val="00C47054"/>
    <w:rsid w:val="00C47800"/>
    <w:rsid w:val="00C5304F"/>
    <w:rsid w:val="00C530D9"/>
    <w:rsid w:val="00C53309"/>
    <w:rsid w:val="00C53CB0"/>
    <w:rsid w:val="00C5539E"/>
    <w:rsid w:val="00C5578C"/>
    <w:rsid w:val="00C55B37"/>
    <w:rsid w:val="00C56D4D"/>
    <w:rsid w:val="00C57718"/>
    <w:rsid w:val="00C57DA5"/>
    <w:rsid w:val="00C6028D"/>
    <w:rsid w:val="00C605E8"/>
    <w:rsid w:val="00C614BB"/>
    <w:rsid w:val="00C61F88"/>
    <w:rsid w:val="00C628FE"/>
    <w:rsid w:val="00C63059"/>
    <w:rsid w:val="00C63570"/>
    <w:rsid w:val="00C64955"/>
    <w:rsid w:val="00C64C56"/>
    <w:rsid w:val="00C65B8F"/>
    <w:rsid w:val="00C66531"/>
    <w:rsid w:val="00C66F3A"/>
    <w:rsid w:val="00C67455"/>
    <w:rsid w:val="00C679F3"/>
    <w:rsid w:val="00C67B07"/>
    <w:rsid w:val="00C67EA0"/>
    <w:rsid w:val="00C67ED5"/>
    <w:rsid w:val="00C67FA4"/>
    <w:rsid w:val="00C70598"/>
    <w:rsid w:val="00C7085B"/>
    <w:rsid w:val="00C7130D"/>
    <w:rsid w:val="00C715FB"/>
    <w:rsid w:val="00C71638"/>
    <w:rsid w:val="00C71733"/>
    <w:rsid w:val="00C71F0C"/>
    <w:rsid w:val="00C72666"/>
    <w:rsid w:val="00C72F6A"/>
    <w:rsid w:val="00C7419C"/>
    <w:rsid w:val="00C75A37"/>
    <w:rsid w:val="00C75CD6"/>
    <w:rsid w:val="00C765AB"/>
    <w:rsid w:val="00C773A6"/>
    <w:rsid w:val="00C777AF"/>
    <w:rsid w:val="00C77960"/>
    <w:rsid w:val="00C77FC6"/>
    <w:rsid w:val="00C803C5"/>
    <w:rsid w:val="00C804A3"/>
    <w:rsid w:val="00C81085"/>
    <w:rsid w:val="00C81BBB"/>
    <w:rsid w:val="00C829D8"/>
    <w:rsid w:val="00C840DA"/>
    <w:rsid w:val="00C84D11"/>
    <w:rsid w:val="00C85218"/>
    <w:rsid w:val="00C8577A"/>
    <w:rsid w:val="00C85B25"/>
    <w:rsid w:val="00C85E60"/>
    <w:rsid w:val="00C86EE0"/>
    <w:rsid w:val="00C872C0"/>
    <w:rsid w:val="00C874AB"/>
    <w:rsid w:val="00C90995"/>
    <w:rsid w:val="00C90C92"/>
    <w:rsid w:val="00C91538"/>
    <w:rsid w:val="00C91656"/>
    <w:rsid w:val="00C93F18"/>
    <w:rsid w:val="00C94755"/>
    <w:rsid w:val="00C950DC"/>
    <w:rsid w:val="00C96096"/>
    <w:rsid w:val="00CA04DB"/>
    <w:rsid w:val="00CA132B"/>
    <w:rsid w:val="00CA1D29"/>
    <w:rsid w:val="00CA28F6"/>
    <w:rsid w:val="00CA2FFF"/>
    <w:rsid w:val="00CA3223"/>
    <w:rsid w:val="00CA368C"/>
    <w:rsid w:val="00CA4F8E"/>
    <w:rsid w:val="00CA75B9"/>
    <w:rsid w:val="00CA7B0A"/>
    <w:rsid w:val="00CB0C34"/>
    <w:rsid w:val="00CB27DC"/>
    <w:rsid w:val="00CB2F5C"/>
    <w:rsid w:val="00CB3437"/>
    <w:rsid w:val="00CB5530"/>
    <w:rsid w:val="00CB5EE8"/>
    <w:rsid w:val="00CC068A"/>
    <w:rsid w:val="00CC0F9B"/>
    <w:rsid w:val="00CC1014"/>
    <w:rsid w:val="00CC15EC"/>
    <w:rsid w:val="00CC26A1"/>
    <w:rsid w:val="00CC2B29"/>
    <w:rsid w:val="00CC2ED8"/>
    <w:rsid w:val="00CC34BE"/>
    <w:rsid w:val="00CC3F29"/>
    <w:rsid w:val="00CC400B"/>
    <w:rsid w:val="00CC4952"/>
    <w:rsid w:val="00CC5726"/>
    <w:rsid w:val="00CC63AC"/>
    <w:rsid w:val="00CC68B6"/>
    <w:rsid w:val="00CC71A8"/>
    <w:rsid w:val="00CC7B8D"/>
    <w:rsid w:val="00CC7EAE"/>
    <w:rsid w:val="00CD17A6"/>
    <w:rsid w:val="00CD1D43"/>
    <w:rsid w:val="00CD1EF7"/>
    <w:rsid w:val="00CD213B"/>
    <w:rsid w:val="00CD2B2F"/>
    <w:rsid w:val="00CD2B3B"/>
    <w:rsid w:val="00CD379C"/>
    <w:rsid w:val="00CD37CD"/>
    <w:rsid w:val="00CD3C19"/>
    <w:rsid w:val="00CD45A3"/>
    <w:rsid w:val="00CD5113"/>
    <w:rsid w:val="00CD60E6"/>
    <w:rsid w:val="00CD7DAB"/>
    <w:rsid w:val="00CE0005"/>
    <w:rsid w:val="00CE0120"/>
    <w:rsid w:val="00CE0374"/>
    <w:rsid w:val="00CE05CD"/>
    <w:rsid w:val="00CE12FA"/>
    <w:rsid w:val="00CE1FDC"/>
    <w:rsid w:val="00CE6096"/>
    <w:rsid w:val="00CE610D"/>
    <w:rsid w:val="00CE63F3"/>
    <w:rsid w:val="00CF0B50"/>
    <w:rsid w:val="00CF1E2B"/>
    <w:rsid w:val="00CF2A8E"/>
    <w:rsid w:val="00CF2C18"/>
    <w:rsid w:val="00CF2C6A"/>
    <w:rsid w:val="00CF3F70"/>
    <w:rsid w:val="00CF4533"/>
    <w:rsid w:val="00CF4CB3"/>
    <w:rsid w:val="00CF5FCA"/>
    <w:rsid w:val="00CF637A"/>
    <w:rsid w:val="00CF6403"/>
    <w:rsid w:val="00CF6512"/>
    <w:rsid w:val="00CF6AED"/>
    <w:rsid w:val="00CF7105"/>
    <w:rsid w:val="00CF7AE0"/>
    <w:rsid w:val="00CF7BCF"/>
    <w:rsid w:val="00D004CC"/>
    <w:rsid w:val="00D01416"/>
    <w:rsid w:val="00D021A7"/>
    <w:rsid w:val="00D02468"/>
    <w:rsid w:val="00D024AE"/>
    <w:rsid w:val="00D027C8"/>
    <w:rsid w:val="00D02FBA"/>
    <w:rsid w:val="00D034CA"/>
    <w:rsid w:val="00D0380F"/>
    <w:rsid w:val="00D03E9D"/>
    <w:rsid w:val="00D067A3"/>
    <w:rsid w:val="00D0720B"/>
    <w:rsid w:val="00D07FB6"/>
    <w:rsid w:val="00D10244"/>
    <w:rsid w:val="00D11DAE"/>
    <w:rsid w:val="00D11E8C"/>
    <w:rsid w:val="00D12DE9"/>
    <w:rsid w:val="00D14ABD"/>
    <w:rsid w:val="00D14CA8"/>
    <w:rsid w:val="00D15830"/>
    <w:rsid w:val="00D15950"/>
    <w:rsid w:val="00D16632"/>
    <w:rsid w:val="00D16DDB"/>
    <w:rsid w:val="00D16ECA"/>
    <w:rsid w:val="00D178A5"/>
    <w:rsid w:val="00D17C27"/>
    <w:rsid w:val="00D17D0E"/>
    <w:rsid w:val="00D2017B"/>
    <w:rsid w:val="00D20720"/>
    <w:rsid w:val="00D219D6"/>
    <w:rsid w:val="00D220D1"/>
    <w:rsid w:val="00D22367"/>
    <w:rsid w:val="00D22616"/>
    <w:rsid w:val="00D228A3"/>
    <w:rsid w:val="00D22992"/>
    <w:rsid w:val="00D23500"/>
    <w:rsid w:val="00D243DB"/>
    <w:rsid w:val="00D24AAB"/>
    <w:rsid w:val="00D25679"/>
    <w:rsid w:val="00D25AF6"/>
    <w:rsid w:val="00D25E6B"/>
    <w:rsid w:val="00D2602E"/>
    <w:rsid w:val="00D267BB"/>
    <w:rsid w:val="00D2685D"/>
    <w:rsid w:val="00D27EF3"/>
    <w:rsid w:val="00D309AC"/>
    <w:rsid w:val="00D30D0C"/>
    <w:rsid w:val="00D317B2"/>
    <w:rsid w:val="00D31A46"/>
    <w:rsid w:val="00D33B1E"/>
    <w:rsid w:val="00D33CFD"/>
    <w:rsid w:val="00D34CF2"/>
    <w:rsid w:val="00D355F4"/>
    <w:rsid w:val="00D36FA5"/>
    <w:rsid w:val="00D40B84"/>
    <w:rsid w:val="00D40F9D"/>
    <w:rsid w:val="00D4188A"/>
    <w:rsid w:val="00D42125"/>
    <w:rsid w:val="00D42B31"/>
    <w:rsid w:val="00D4388D"/>
    <w:rsid w:val="00D43A09"/>
    <w:rsid w:val="00D43CB5"/>
    <w:rsid w:val="00D45A65"/>
    <w:rsid w:val="00D46645"/>
    <w:rsid w:val="00D46A31"/>
    <w:rsid w:val="00D47302"/>
    <w:rsid w:val="00D54C33"/>
    <w:rsid w:val="00D550B2"/>
    <w:rsid w:val="00D569E8"/>
    <w:rsid w:val="00D56F0B"/>
    <w:rsid w:val="00D571C7"/>
    <w:rsid w:val="00D57568"/>
    <w:rsid w:val="00D578E1"/>
    <w:rsid w:val="00D579D1"/>
    <w:rsid w:val="00D57B31"/>
    <w:rsid w:val="00D60FBA"/>
    <w:rsid w:val="00D6293C"/>
    <w:rsid w:val="00D62A5F"/>
    <w:rsid w:val="00D62D83"/>
    <w:rsid w:val="00D638CE"/>
    <w:rsid w:val="00D64270"/>
    <w:rsid w:val="00D67A74"/>
    <w:rsid w:val="00D70234"/>
    <w:rsid w:val="00D7074E"/>
    <w:rsid w:val="00D713B3"/>
    <w:rsid w:val="00D72057"/>
    <w:rsid w:val="00D73174"/>
    <w:rsid w:val="00D743EF"/>
    <w:rsid w:val="00D74ACB"/>
    <w:rsid w:val="00D75829"/>
    <w:rsid w:val="00D772EE"/>
    <w:rsid w:val="00D778DD"/>
    <w:rsid w:val="00D8020C"/>
    <w:rsid w:val="00D80D21"/>
    <w:rsid w:val="00D825CF"/>
    <w:rsid w:val="00D845F4"/>
    <w:rsid w:val="00D86075"/>
    <w:rsid w:val="00D90F55"/>
    <w:rsid w:val="00D92522"/>
    <w:rsid w:val="00D926CC"/>
    <w:rsid w:val="00D928F6"/>
    <w:rsid w:val="00D9375D"/>
    <w:rsid w:val="00D939A5"/>
    <w:rsid w:val="00D9403A"/>
    <w:rsid w:val="00D942E2"/>
    <w:rsid w:val="00D95669"/>
    <w:rsid w:val="00D958DA"/>
    <w:rsid w:val="00D9590F"/>
    <w:rsid w:val="00D95B6A"/>
    <w:rsid w:val="00D96F06"/>
    <w:rsid w:val="00D97262"/>
    <w:rsid w:val="00D973FC"/>
    <w:rsid w:val="00D9798E"/>
    <w:rsid w:val="00D979E9"/>
    <w:rsid w:val="00D97ED6"/>
    <w:rsid w:val="00DA04E3"/>
    <w:rsid w:val="00DA0D69"/>
    <w:rsid w:val="00DA0EB9"/>
    <w:rsid w:val="00DA1122"/>
    <w:rsid w:val="00DA1799"/>
    <w:rsid w:val="00DA1803"/>
    <w:rsid w:val="00DA1A00"/>
    <w:rsid w:val="00DA1C3F"/>
    <w:rsid w:val="00DA269A"/>
    <w:rsid w:val="00DA4095"/>
    <w:rsid w:val="00DA44F6"/>
    <w:rsid w:val="00DA4B40"/>
    <w:rsid w:val="00DA5316"/>
    <w:rsid w:val="00DA5B06"/>
    <w:rsid w:val="00DB12E4"/>
    <w:rsid w:val="00DB2027"/>
    <w:rsid w:val="00DB2361"/>
    <w:rsid w:val="00DB2EB3"/>
    <w:rsid w:val="00DB411E"/>
    <w:rsid w:val="00DB414E"/>
    <w:rsid w:val="00DB41C2"/>
    <w:rsid w:val="00DB435A"/>
    <w:rsid w:val="00DB4C7B"/>
    <w:rsid w:val="00DB4ECD"/>
    <w:rsid w:val="00DB693B"/>
    <w:rsid w:val="00DB6E38"/>
    <w:rsid w:val="00DB708C"/>
    <w:rsid w:val="00DB7A29"/>
    <w:rsid w:val="00DB7FDD"/>
    <w:rsid w:val="00DC08A1"/>
    <w:rsid w:val="00DC1C93"/>
    <w:rsid w:val="00DC21B7"/>
    <w:rsid w:val="00DC27CA"/>
    <w:rsid w:val="00DC2F60"/>
    <w:rsid w:val="00DC31DA"/>
    <w:rsid w:val="00DC3856"/>
    <w:rsid w:val="00DC389B"/>
    <w:rsid w:val="00DC3A5B"/>
    <w:rsid w:val="00DC3D66"/>
    <w:rsid w:val="00DC45AE"/>
    <w:rsid w:val="00DC4715"/>
    <w:rsid w:val="00DC4EEE"/>
    <w:rsid w:val="00DC5352"/>
    <w:rsid w:val="00DC5C99"/>
    <w:rsid w:val="00DC60F2"/>
    <w:rsid w:val="00DC6191"/>
    <w:rsid w:val="00DC6E10"/>
    <w:rsid w:val="00DC726F"/>
    <w:rsid w:val="00DC7B21"/>
    <w:rsid w:val="00DD00FF"/>
    <w:rsid w:val="00DD2797"/>
    <w:rsid w:val="00DD319B"/>
    <w:rsid w:val="00DD4498"/>
    <w:rsid w:val="00DD503D"/>
    <w:rsid w:val="00DD5222"/>
    <w:rsid w:val="00DD5648"/>
    <w:rsid w:val="00DD56B1"/>
    <w:rsid w:val="00DD5E89"/>
    <w:rsid w:val="00DD740A"/>
    <w:rsid w:val="00DD7641"/>
    <w:rsid w:val="00DE074B"/>
    <w:rsid w:val="00DE0A5E"/>
    <w:rsid w:val="00DE0C63"/>
    <w:rsid w:val="00DE1D5A"/>
    <w:rsid w:val="00DE2860"/>
    <w:rsid w:val="00DE335B"/>
    <w:rsid w:val="00DE3DA3"/>
    <w:rsid w:val="00DE4A3B"/>
    <w:rsid w:val="00DE5198"/>
    <w:rsid w:val="00DE5744"/>
    <w:rsid w:val="00DE5813"/>
    <w:rsid w:val="00DE5B68"/>
    <w:rsid w:val="00DE6C4D"/>
    <w:rsid w:val="00DE6D15"/>
    <w:rsid w:val="00DE78C4"/>
    <w:rsid w:val="00DE7E41"/>
    <w:rsid w:val="00DF06BB"/>
    <w:rsid w:val="00DF08FC"/>
    <w:rsid w:val="00DF0A5D"/>
    <w:rsid w:val="00DF0F75"/>
    <w:rsid w:val="00DF1A2A"/>
    <w:rsid w:val="00DF28D0"/>
    <w:rsid w:val="00DF3BF9"/>
    <w:rsid w:val="00DF5CFA"/>
    <w:rsid w:val="00DF6D68"/>
    <w:rsid w:val="00DF6FE3"/>
    <w:rsid w:val="00DF7998"/>
    <w:rsid w:val="00DF7EBE"/>
    <w:rsid w:val="00E00942"/>
    <w:rsid w:val="00E00D26"/>
    <w:rsid w:val="00E014B8"/>
    <w:rsid w:val="00E01F7D"/>
    <w:rsid w:val="00E02326"/>
    <w:rsid w:val="00E023FE"/>
    <w:rsid w:val="00E030D9"/>
    <w:rsid w:val="00E03338"/>
    <w:rsid w:val="00E035DF"/>
    <w:rsid w:val="00E03CE5"/>
    <w:rsid w:val="00E047CF"/>
    <w:rsid w:val="00E04B95"/>
    <w:rsid w:val="00E04C7F"/>
    <w:rsid w:val="00E0570C"/>
    <w:rsid w:val="00E05BDD"/>
    <w:rsid w:val="00E06244"/>
    <w:rsid w:val="00E07125"/>
    <w:rsid w:val="00E07487"/>
    <w:rsid w:val="00E10D05"/>
    <w:rsid w:val="00E1110A"/>
    <w:rsid w:val="00E13051"/>
    <w:rsid w:val="00E1426A"/>
    <w:rsid w:val="00E14485"/>
    <w:rsid w:val="00E14F5A"/>
    <w:rsid w:val="00E15007"/>
    <w:rsid w:val="00E16397"/>
    <w:rsid w:val="00E16446"/>
    <w:rsid w:val="00E16B43"/>
    <w:rsid w:val="00E16BB8"/>
    <w:rsid w:val="00E16FF4"/>
    <w:rsid w:val="00E1734F"/>
    <w:rsid w:val="00E17570"/>
    <w:rsid w:val="00E17865"/>
    <w:rsid w:val="00E17B10"/>
    <w:rsid w:val="00E202B6"/>
    <w:rsid w:val="00E2051E"/>
    <w:rsid w:val="00E20C95"/>
    <w:rsid w:val="00E22070"/>
    <w:rsid w:val="00E270E8"/>
    <w:rsid w:val="00E272A1"/>
    <w:rsid w:val="00E301C5"/>
    <w:rsid w:val="00E302AA"/>
    <w:rsid w:val="00E308F5"/>
    <w:rsid w:val="00E31158"/>
    <w:rsid w:val="00E31632"/>
    <w:rsid w:val="00E3164E"/>
    <w:rsid w:val="00E31EF9"/>
    <w:rsid w:val="00E32CE1"/>
    <w:rsid w:val="00E336F5"/>
    <w:rsid w:val="00E3466F"/>
    <w:rsid w:val="00E34D33"/>
    <w:rsid w:val="00E34E5A"/>
    <w:rsid w:val="00E3549D"/>
    <w:rsid w:val="00E359DB"/>
    <w:rsid w:val="00E36725"/>
    <w:rsid w:val="00E36961"/>
    <w:rsid w:val="00E377A5"/>
    <w:rsid w:val="00E40286"/>
    <w:rsid w:val="00E41497"/>
    <w:rsid w:val="00E415B2"/>
    <w:rsid w:val="00E41B38"/>
    <w:rsid w:val="00E42140"/>
    <w:rsid w:val="00E42BDC"/>
    <w:rsid w:val="00E43755"/>
    <w:rsid w:val="00E43AE5"/>
    <w:rsid w:val="00E44AF3"/>
    <w:rsid w:val="00E45337"/>
    <w:rsid w:val="00E4624F"/>
    <w:rsid w:val="00E462AF"/>
    <w:rsid w:val="00E46510"/>
    <w:rsid w:val="00E50203"/>
    <w:rsid w:val="00E51784"/>
    <w:rsid w:val="00E51BF0"/>
    <w:rsid w:val="00E51C1B"/>
    <w:rsid w:val="00E51E9B"/>
    <w:rsid w:val="00E5290B"/>
    <w:rsid w:val="00E52EB3"/>
    <w:rsid w:val="00E53FE2"/>
    <w:rsid w:val="00E54DBF"/>
    <w:rsid w:val="00E550F9"/>
    <w:rsid w:val="00E56466"/>
    <w:rsid w:val="00E56715"/>
    <w:rsid w:val="00E56D1A"/>
    <w:rsid w:val="00E57727"/>
    <w:rsid w:val="00E579C8"/>
    <w:rsid w:val="00E610F2"/>
    <w:rsid w:val="00E62422"/>
    <w:rsid w:val="00E63381"/>
    <w:rsid w:val="00E63D12"/>
    <w:rsid w:val="00E64221"/>
    <w:rsid w:val="00E64AF5"/>
    <w:rsid w:val="00E65DC0"/>
    <w:rsid w:val="00E66026"/>
    <w:rsid w:val="00E66238"/>
    <w:rsid w:val="00E66B45"/>
    <w:rsid w:val="00E66C69"/>
    <w:rsid w:val="00E6701D"/>
    <w:rsid w:val="00E6706A"/>
    <w:rsid w:val="00E67A72"/>
    <w:rsid w:val="00E70561"/>
    <w:rsid w:val="00E7064D"/>
    <w:rsid w:val="00E71A21"/>
    <w:rsid w:val="00E71AEE"/>
    <w:rsid w:val="00E71B50"/>
    <w:rsid w:val="00E72475"/>
    <w:rsid w:val="00E72B58"/>
    <w:rsid w:val="00E72E6E"/>
    <w:rsid w:val="00E73E53"/>
    <w:rsid w:val="00E743A3"/>
    <w:rsid w:val="00E749C3"/>
    <w:rsid w:val="00E74B8E"/>
    <w:rsid w:val="00E7503F"/>
    <w:rsid w:val="00E755B3"/>
    <w:rsid w:val="00E7571F"/>
    <w:rsid w:val="00E7769F"/>
    <w:rsid w:val="00E80716"/>
    <w:rsid w:val="00E81BF7"/>
    <w:rsid w:val="00E82090"/>
    <w:rsid w:val="00E827B8"/>
    <w:rsid w:val="00E8417B"/>
    <w:rsid w:val="00E84262"/>
    <w:rsid w:val="00E84FC7"/>
    <w:rsid w:val="00E85523"/>
    <w:rsid w:val="00E85904"/>
    <w:rsid w:val="00E85C55"/>
    <w:rsid w:val="00E86339"/>
    <w:rsid w:val="00E86B4C"/>
    <w:rsid w:val="00E86E18"/>
    <w:rsid w:val="00E86EA4"/>
    <w:rsid w:val="00E87542"/>
    <w:rsid w:val="00E87A89"/>
    <w:rsid w:val="00E87C2D"/>
    <w:rsid w:val="00E91935"/>
    <w:rsid w:val="00E91936"/>
    <w:rsid w:val="00E920E4"/>
    <w:rsid w:val="00E92490"/>
    <w:rsid w:val="00E92BC4"/>
    <w:rsid w:val="00E947A5"/>
    <w:rsid w:val="00E955DE"/>
    <w:rsid w:val="00E95A11"/>
    <w:rsid w:val="00E967E3"/>
    <w:rsid w:val="00E96D8F"/>
    <w:rsid w:val="00E9774D"/>
    <w:rsid w:val="00E97E86"/>
    <w:rsid w:val="00E97FD9"/>
    <w:rsid w:val="00EA1962"/>
    <w:rsid w:val="00EA24A7"/>
    <w:rsid w:val="00EA3476"/>
    <w:rsid w:val="00EA3ECA"/>
    <w:rsid w:val="00EA5FD8"/>
    <w:rsid w:val="00EA615B"/>
    <w:rsid w:val="00EA678E"/>
    <w:rsid w:val="00EA6C19"/>
    <w:rsid w:val="00EA708A"/>
    <w:rsid w:val="00EA7155"/>
    <w:rsid w:val="00EA7FD9"/>
    <w:rsid w:val="00EB0B5C"/>
    <w:rsid w:val="00EB10E2"/>
    <w:rsid w:val="00EB3305"/>
    <w:rsid w:val="00EB35D8"/>
    <w:rsid w:val="00EB3DF0"/>
    <w:rsid w:val="00EB4375"/>
    <w:rsid w:val="00EB46F8"/>
    <w:rsid w:val="00EB4F49"/>
    <w:rsid w:val="00EB53B3"/>
    <w:rsid w:val="00EB558E"/>
    <w:rsid w:val="00EB5BB4"/>
    <w:rsid w:val="00EB730C"/>
    <w:rsid w:val="00EB7DCD"/>
    <w:rsid w:val="00EC1629"/>
    <w:rsid w:val="00EC19C7"/>
    <w:rsid w:val="00EC1F3A"/>
    <w:rsid w:val="00EC278D"/>
    <w:rsid w:val="00EC2E33"/>
    <w:rsid w:val="00EC3250"/>
    <w:rsid w:val="00EC3A17"/>
    <w:rsid w:val="00EC3B04"/>
    <w:rsid w:val="00EC403F"/>
    <w:rsid w:val="00EC5556"/>
    <w:rsid w:val="00EC5DF8"/>
    <w:rsid w:val="00EC5E50"/>
    <w:rsid w:val="00EC62AA"/>
    <w:rsid w:val="00EC7493"/>
    <w:rsid w:val="00EC75B0"/>
    <w:rsid w:val="00EC7D06"/>
    <w:rsid w:val="00ED0708"/>
    <w:rsid w:val="00ED07F4"/>
    <w:rsid w:val="00ED2C3C"/>
    <w:rsid w:val="00ED3676"/>
    <w:rsid w:val="00ED42A6"/>
    <w:rsid w:val="00ED430E"/>
    <w:rsid w:val="00ED4449"/>
    <w:rsid w:val="00ED4CC2"/>
    <w:rsid w:val="00ED5F61"/>
    <w:rsid w:val="00ED64FE"/>
    <w:rsid w:val="00ED674D"/>
    <w:rsid w:val="00ED68E6"/>
    <w:rsid w:val="00ED6E1E"/>
    <w:rsid w:val="00ED7C84"/>
    <w:rsid w:val="00EE054A"/>
    <w:rsid w:val="00EE071E"/>
    <w:rsid w:val="00EE0986"/>
    <w:rsid w:val="00EE0E58"/>
    <w:rsid w:val="00EE235B"/>
    <w:rsid w:val="00EE23C4"/>
    <w:rsid w:val="00EE264F"/>
    <w:rsid w:val="00EE2729"/>
    <w:rsid w:val="00EE2733"/>
    <w:rsid w:val="00EE3530"/>
    <w:rsid w:val="00EE36DD"/>
    <w:rsid w:val="00EE42CC"/>
    <w:rsid w:val="00EE514B"/>
    <w:rsid w:val="00EE5B27"/>
    <w:rsid w:val="00EE6310"/>
    <w:rsid w:val="00EE66C2"/>
    <w:rsid w:val="00EE6C8C"/>
    <w:rsid w:val="00EE6F31"/>
    <w:rsid w:val="00EE6F3B"/>
    <w:rsid w:val="00EE722F"/>
    <w:rsid w:val="00EE769A"/>
    <w:rsid w:val="00EE7D4C"/>
    <w:rsid w:val="00EF00A7"/>
    <w:rsid w:val="00EF02CA"/>
    <w:rsid w:val="00EF0313"/>
    <w:rsid w:val="00EF1B5B"/>
    <w:rsid w:val="00EF202B"/>
    <w:rsid w:val="00EF24AC"/>
    <w:rsid w:val="00EF2DFE"/>
    <w:rsid w:val="00EF3D4C"/>
    <w:rsid w:val="00EF480A"/>
    <w:rsid w:val="00EF5421"/>
    <w:rsid w:val="00EF5FB9"/>
    <w:rsid w:val="00EF6DD0"/>
    <w:rsid w:val="00EF7353"/>
    <w:rsid w:val="00F0017C"/>
    <w:rsid w:val="00F016A6"/>
    <w:rsid w:val="00F01FA5"/>
    <w:rsid w:val="00F02448"/>
    <w:rsid w:val="00F03873"/>
    <w:rsid w:val="00F03955"/>
    <w:rsid w:val="00F03D7B"/>
    <w:rsid w:val="00F044D7"/>
    <w:rsid w:val="00F04C5A"/>
    <w:rsid w:val="00F053D1"/>
    <w:rsid w:val="00F07146"/>
    <w:rsid w:val="00F07A3F"/>
    <w:rsid w:val="00F07B68"/>
    <w:rsid w:val="00F10E9E"/>
    <w:rsid w:val="00F11835"/>
    <w:rsid w:val="00F11BB9"/>
    <w:rsid w:val="00F123B5"/>
    <w:rsid w:val="00F12400"/>
    <w:rsid w:val="00F12564"/>
    <w:rsid w:val="00F12B6A"/>
    <w:rsid w:val="00F13A50"/>
    <w:rsid w:val="00F14875"/>
    <w:rsid w:val="00F14896"/>
    <w:rsid w:val="00F14ED0"/>
    <w:rsid w:val="00F150EC"/>
    <w:rsid w:val="00F151B6"/>
    <w:rsid w:val="00F1559B"/>
    <w:rsid w:val="00F1596E"/>
    <w:rsid w:val="00F15CFF"/>
    <w:rsid w:val="00F1670D"/>
    <w:rsid w:val="00F17A70"/>
    <w:rsid w:val="00F2004B"/>
    <w:rsid w:val="00F20214"/>
    <w:rsid w:val="00F21011"/>
    <w:rsid w:val="00F21B97"/>
    <w:rsid w:val="00F22AD1"/>
    <w:rsid w:val="00F22D25"/>
    <w:rsid w:val="00F22E58"/>
    <w:rsid w:val="00F23AD8"/>
    <w:rsid w:val="00F27ADB"/>
    <w:rsid w:val="00F27B45"/>
    <w:rsid w:val="00F27D08"/>
    <w:rsid w:val="00F30082"/>
    <w:rsid w:val="00F305D2"/>
    <w:rsid w:val="00F30F83"/>
    <w:rsid w:val="00F316ED"/>
    <w:rsid w:val="00F31EA8"/>
    <w:rsid w:val="00F322B1"/>
    <w:rsid w:val="00F32794"/>
    <w:rsid w:val="00F328B9"/>
    <w:rsid w:val="00F32C0A"/>
    <w:rsid w:val="00F32D8D"/>
    <w:rsid w:val="00F340F8"/>
    <w:rsid w:val="00F3454B"/>
    <w:rsid w:val="00F34E1F"/>
    <w:rsid w:val="00F35653"/>
    <w:rsid w:val="00F356EE"/>
    <w:rsid w:val="00F3594E"/>
    <w:rsid w:val="00F35C86"/>
    <w:rsid w:val="00F36125"/>
    <w:rsid w:val="00F3616F"/>
    <w:rsid w:val="00F36B74"/>
    <w:rsid w:val="00F37034"/>
    <w:rsid w:val="00F37218"/>
    <w:rsid w:val="00F3754D"/>
    <w:rsid w:val="00F40F5B"/>
    <w:rsid w:val="00F42801"/>
    <w:rsid w:val="00F42866"/>
    <w:rsid w:val="00F438F6"/>
    <w:rsid w:val="00F43E37"/>
    <w:rsid w:val="00F44130"/>
    <w:rsid w:val="00F442D4"/>
    <w:rsid w:val="00F44862"/>
    <w:rsid w:val="00F44DAE"/>
    <w:rsid w:val="00F456CD"/>
    <w:rsid w:val="00F46CC8"/>
    <w:rsid w:val="00F47831"/>
    <w:rsid w:val="00F47C1B"/>
    <w:rsid w:val="00F53499"/>
    <w:rsid w:val="00F53A1D"/>
    <w:rsid w:val="00F53B4D"/>
    <w:rsid w:val="00F5402D"/>
    <w:rsid w:val="00F5409E"/>
    <w:rsid w:val="00F54663"/>
    <w:rsid w:val="00F54BF9"/>
    <w:rsid w:val="00F55B1C"/>
    <w:rsid w:val="00F56066"/>
    <w:rsid w:val="00F5614D"/>
    <w:rsid w:val="00F5633B"/>
    <w:rsid w:val="00F565D8"/>
    <w:rsid w:val="00F56FF8"/>
    <w:rsid w:val="00F571AB"/>
    <w:rsid w:val="00F5724B"/>
    <w:rsid w:val="00F5726E"/>
    <w:rsid w:val="00F57FF0"/>
    <w:rsid w:val="00F60722"/>
    <w:rsid w:val="00F60BBD"/>
    <w:rsid w:val="00F62504"/>
    <w:rsid w:val="00F64272"/>
    <w:rsid w:val="00F64E27"/>
    <w:rsid w:val="00F64E3F"/>
    <w:rsid w:val="00F651F1"/>
    <w:rsid w:val="00F657D1"/>
    <w:rsid w:val="00F65F2C"/>
    <w:rsid w:val="00F6698F"/>
    <w:rsid w:val="00F67465"/>
    <w:rsid w:val="00F70273"/>
    <w:rsid w:val="00F70509"/>
    <w:rsid w:val="00F71611"/>
    <w:rsid w:val="00F719D0"/>
    <w:rsid w:val="00F733A0"/>
    <w:rsid w:val="00F73D21"/>
    <w:rsid w:val="00F74383"/>
    <w:rsid w:val="00F74863"/>
    <w:rsid w:val="00F74A86"/>
    <w:rsid w:val="00F76973"/>
    <w:rsid w:val="00F76D0F"/>
    <w:rsid w:val="00F77594"/>
    <w:rsid w:val="00F80203"/>
    <w:rsid w:val="00F8051D"/>
    <w:rsid w:val="00F80808"/>
    <w:rsid w:val="00F80D31"/>
    <w:rsid w:val="00F80EC3"/>
    <w:rsid w:val="00F81075"/>
    <w:rsid w:val="00F824E0"/>
    <w:rsid w:val="00F8291D"/>
    <w:rsid w:val="00F82B3A"/>
    <w:rsid w:val="00F82B93"/>
    <w:rsid w:val="00F833B0"/>
    <w:rsid w:val="00F85AC9"/>
    <w:rsid w:val="00F86580"/>
    <w:rsid w:val="00F86DEB"/>
    <w:rsid w:val="00F86F8C"/>
    <w:rsid w:val="00F86FA2"/>
    <w:rsid w:val="00F87234"/>
    <w:rsid w:val="00F9193F"/>
    <w:rsid w:val="00F91CCC"/>
    <w:rsid w:val="00F91E76"/>
    <w:rsid w:val="00F921AB"/>
    <w:rsid w:val="00F921BC"/>
    <w:rsid w:val="00F92A0D"/>
    <w:rsid w:val="00F93023"/>
    <w:rsid w:val="00F93684"/>
    <w:rsid w:val="00F937FB"/>
    <w:rsid w:val="00F9389C"/>
    <w:rsid w:val="00F93DC3"/>
    <w:rsid w:val="00F9426B"/>
    <w:rsid w:val="00F944D5"/>
    <w:rsid w:val="00F94A56"/>
    <w:rsid w:val="00F9612B"/>
    <w:rsid w:val="00F964DF"/>
    <w:rsid w:val="00F966AA"/>
    <w:rsid w:val="00F96B59"/>
    <w:rsid w:val="00F97DF3"/>
    <w:rsid w:val="00FA09CE"/>
    <w:rsid w:val="00FA0CF0"/>
    <w:rsid w:val="00FA1A72"/>
    <w:rsid w:val="00FA3473"/>
    <w:rsid w:val="00FA35A1"/>
    <w:rsid w:val="00FA3BF2"/>
    <w:rsid w:val="00FA4160"/>
    <w:rsid w:val="00FA445E"/>
    <w:rsid w:val="00FA47D5"/>
    <w:rsid w:val="00FA5551"/>
    <w:rsid w:val="00FA5D4C"/>
    <w:rsid w:val="00FA62AD"/>
    <w:rsid w:val="00FA6836"/>
    <w:rsid w:val="00FA6EA2"/>
    <w:rsid w:val="00FA7A96"/>
    <w:rsid w:val="00FA7CBC"/>
    <w:rsid w:val="00FA7DC3"/>
    <w:rsid w:val="00FA7FBA"/>
    <w:rsid w:val="00FB086F"/>
    <w:rsid w:val="00FB09BA"/>
    <w:rsid w:val="00FB169E"/>
    <w:rsid w:val="00FB18BB"/>
    <w:rsid w:val="00FB2075"/>
    <w:rsid w:val="00FB42B4"/>
    <w:rsid w:val="00FB4EAB"/>
    <w:rsid w:val="00FB64D4"/>
    <w:rsid w:val="00FB771F"/>
    <w:rsid w:val="00FB78E4"/>
    <w:rsid w:val="00FB7AEB"/>
    <w:rsid w:val="00FC038C"/>
    <w:rsid w:val="00FC2628"/>
    <w:rsid w:val="00FC3192"/>
    <w:rsid w:val="00FC333B"/>
    <w:rsid w:val="00FC3D06"/>
    <w:rsid w:val="00FC472D"/>
    <w:rsid w:val="00FC49B5"/>
    <w:rsid w:val="00FC52B7"/>
    <w:rsid w:val="00FC62C6"/>
    <w:rsid w:val="00FC7A73"/>
    <w:rsid w:val="00FD0260"/>
    <w:rsid w:val="00FD0612"/>
    <w:rsid w:val="00FD18BB"/>
    <w:rsid w:val="00FD1BE9"/>
    <w:rsid w:val="00FD1CBC"/>
    <w:rsid w:val="00FD274C"/>
    <w:rsid w:val="00FD2971"/>
    <w:rsid w:val="00FD3E31"/>
    <w:rsid w:val="00FD573D"/>
    <w:rsid w:val="00FD5EA0"/>
    <w:rsid w:val="00FD6D15"/>
    <w:rsid w:val="00FD6D91"/>
    <w:rsid w:val="00FD73E4"/>
    <w:rsid w:val="00FD7857"/>
    <w:rsid w:val="00FD7DB7"/>
    <w:rsid w:val="00FD7F81"/>
    <w:rsid w:val="00FE0219"/>
    <w:rsid w:val="00FE05E9"/>
    <w:rsid w:val="00FE1397"/>
    <w:rsid w:val="00FE1AFA"/>
    <w:rsid w:val="00FE25FE"/>
    <w:rsid w:val="00FE3033"/>
    <w:rsid w:val="00FE3036"/>
    <w:rsid w:val="00FE39A6"/>
    <w:rsid w:val="00FE3A17"/>
    <w:rsid w:val="00FE3F5D"/>
    <w:rsid w:val="00FE4E6A"/>
    <w:rsid w:val="00FE62E2"/>
    <w:rsid w:val="00FE7BE9"/>
    <w:rsid w:val="00FE7DB2"/>
    <w:rsid w:val="00FF06AA"/>
    <w:rsid w:val="00FF1384"/>
    <w:rsid w:val="00FF1C40"/>
    <w:rsid w:val="00FF2345"/>
    <w:rsid w:val="00FF27C7"/>
    <w:rsid w:val="00FF3D7F"/>
    <w:rsid w:val="00FF3DCD"/>
    <w:rsid w:val="00FF3FD3"/>
    <w:rsid w:val="00FF4BB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116BC5"/>
  <w15:docId w15:val="{DF468D72-9FC5-4E47-982F-ECDC530E1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D0A7E"/>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uiPriority w:val="99"/>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link w:val="Tekstprzypisudolnego"/>
    <w:uiPriority w:val="99"/>
    <w:rsid w:val="009D490C"/>
    <w:rPr>
      <w:rFonts w:ascii="Times New Roman" w:eastAsia="Times New Roman" w:hAnsi="Times New Roman"/>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uiPriority w:val="99"/>
    <w:rsid w:val="009D490C"/>
    <w:rPr>
      <w:vertAlign w:val="superscript"/>
    </w:rPr>
  </w:style>
  <w:style w:type="paragraph" w:styleId="Tekstprzypisukocowego">
    <w:name w:val="endnote text"/>
    <w:basedOn w:val="Normalny"/>
    <w:link w:val="TekstprzypisukocowegoZnak"/>
    <w:uiPriority w:val="99"/>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rsid w:val="009D490C"/>
    <w:rPr>
      <w:rFonts w:ascii="Times New Roman" w:eastAsia="Times New Roman" w:hAnsi="Times New Roman"/>
    </w:rPr>
  </w:style>
  <w:style w:type="paragraph" w:styleId="Tekstkomentarza">
    <w:name w:val="annotation text"/>
    <w:basedOn w:val="Normalny"/>
    <w:link w:val="TekstkomentarzaZnak"/>
    <w:uiPriority w:val="99"/>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uiPriority w:val="99"/>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uiPriority w:val="99"/>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aliases w:val=" Znak1,Znak1"/>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aliases w:val=" Znak1 Znak,Znak1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uiPriority w:val="39"/>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uiPriority w:val="99"/>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link w:val="AkapitzlistZnak"/>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2"/>
      </w:numPr>
      <w:spacing w:after="240" w:line="240" w:lineRule="auto"/>
      <w:outlineLvl w:val="6"/>
    </w:pPr>
    <w:rPr>
      <w:rFonts w:ascii="Times New Roman" w:eastAsia="Times New Roman" w:hAnsi="Times New Roman"/>
      <w:szCs w:val="24"/>
      <w:lang w:val="en-GB"/>
    </w:rPr>
  </w:style>
  <w:style w:type="paragraph" w:customStyle="1" w:styleId="Subitemnumbered">
    <w:name w:val="Subitem numbered"/>
    <w:basedOn w:val="Normalny"/>
    <w:rsid w:val="00363A15"/>
    <w:pPr>
      <w:spacing w:after="0" w:line="360" w:lineRule="auto"/>
      <w:ind w:left="567" w:hanging="283"/>
    </w:pPr>
    <w:rPr>
      <w:rFonts w:ascii="Arial" w:eastAsia="Times New Roman" w:hAnsi="Arial"/>
      <w:sz w:val="20"/>
      <w:szCs w:val="20"/>
      <w:lang w:eastAsia="pl-PL"/>
    </w:rPr>
  </w:style>
  <w:style w:type="paragraph" w:styleId="Bezodstpw">
    <w:name w:val="No Spacing"/>
    <w:uiPriority w:val="1"/>
    <w:qFormat/>
    <w:rsid w:val="0067677E"/>
    <w:rPr>
      <w:sz w:val="22"/>
      <w:szCs w:val="22"/>
      <w:lang w:eastAsia="en-US"/>
    </w:rPr>
  </w:style>
  <w:style w:type="paragraph" w:customStyle="1" w:styleId="Style4">
    <w:name w:val="Style 4"/>
    <w:uiPriority w:val="99"/>
    <w:rsid w:val="00934AB7"/>
    <w:pPr>
      <w:widowControl w:val="0"/>
      <w:autoSpaceDE w:val="0"/>
      <w:autoSpaceDN w:val="0"/>
      <w:spacing w:line="297" w:lineRule="auto"/>
      <w:jc w:val="both"/>
    </w:pPr>
    <w:rPr>
      <w:rFonts w:ascii="Tahoma" w:eastAsia="Times New Roman" w:hAnsi="Tahoma" w:cs="Tahoma"/>
      <w:sz w:val="18"/>
      <w:szCs w:val="18"/>
    </w:rPr>
  </w:style>
  <w:style w:type="character" w:customStyle="1" w:styleId="CharacterStyle2">
    <w:name w:val="Character Style 2"/>
    <w:uiPriority w:val="99"/>
    <w:rsid w:val="00934AB7"/>
    <w:rPr>
      <w:rFonts w:ascii="Tahoma" w:hAnsi="Tahoma"/>
      <w:sz w:val="18"/>
    </w:rPr>
  </w:style>
  <w:style w:type="character" w:customStyle="1" w:styleId="TekstprzypisudolnegoZnak1">
    <w:name w:val="Tekst przypisu dolnego Znak1"/>
    <w:aliases w:val="Podrozdział Znak1,Footnote Znak1,Podrozdzia3 Znak1"/>
    <w:basedOn w:val="Domylnaczcionkaakapitu"/>
    <w:uiPriority w:val="99"/>
    <w:semiHidden/>
    <w:locked/>
    <w:rsid w:val="00ED4449"/>
  </w:style>
  <w:style w:type="paragraph" w:customStyle="1" w:styleId="CM4">
    <w:name w:val="CM4"/>
    <w:basedOn w:val="Default"/>
    <w:next w:val="Default"/>
    <w:uiPriority w:val="99"/>
    <w:rsid w:val="008138F0"/>
    <w:rPr>
      <w:rFonts w:ascii="EUAlbertina" w:hAnsi="EUAlbertina" w:cs="Times New Roman"/>
      <w:color w:val="auto"/>
    </w:rPr>
  </w:style>
  <w:style w:type="character" w:customStyle="1" w:styleId="AkapitzlistZnak">
    <w:name w:val="Akapit z listą Znak"/>
    <w:link w:val="Akapitzlist"/>
    <w:uiPriority w:val="34"/>
    <w:rsid w:val="00785FEC"/>
    <w:rPr>
      <w:rFonts w:ascii="Times New Roman" w:eastAsia="Times New Roman" w:hAnsi="Times New Roman"/>
      <w:sz w:val="24"/>
      <w:szCs w:val="24"/>
    </w:rPr>
  </w:style>
  <w:style w:type="table" w:customStyle="1" w:styleId="Tabelasiatki1jasna1">
    <w:name w:val="Tabela siatki 1 — jasna1"/>
    <w:basedOn w:val="Standardowy"/>
    <w:uiPriority w:val="46"/>
    <w:rsid w:val="000E7D21"/>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52523">
      <w:bodyDiv w:val="1"/>
      <w:marLeft w:val="0"/>
      <w:marRight w:val="0"/>
      <w:marTop w:val="0"/>
      <w:marBottom w:val="0"/>
      <w:divBdr>
        <w:top w:val="none" w:sz="0" w:space="0" w:color="auto"/>
        <w:left w:val="none" w:sz="0" w:space="0" w:color="auto"/>
        <w:bottom w:val="none" w:sz="0" w:space="0" w:color="auto"/>
        <w:right w:val="none" w:sz="0" w:space="0" w:color="auto"/>
      </w:divBdr>
    </w:div>
    <w:div w:id="113911041">
      <w:bodyDiv w:val="1"/>
      <w:marLeft w:val="0"/>
      <w:marRight w:val="0"/>
      <w:marTop w:val="0"/>
      <w:marBottom w:val="0"/>
      <w:divBdr>
        <w:top w:val="none" w:sz="0" w:space="0" w:color="auto"/>
        <w:left w:val="none" w:sz="0" w:space="0" w:color="auto"/>
        <w:bottom w:val="none" w:sz="0" w:space="0" w:color="auto"/>
        <w:right w:val="none" w:sz="0" w:space="0" w:color="auto"/>
      </w:divBdr>
    </w:div>
    <w:div w:id="136067448">
      <w:bodyDiv w:val="1"/>
      <w:marLeft w:val="0"/>
      <w:marRight w:val="0"/>
      <w:marTop w:val="0"/>
      <w:marBottom w:val="0"/>
      <w:divBdr>
        <w:top w:val="none" w:sz="0" w:space="0" w:color="auto"/>
        <w:left w:val="none" w:sz="0" w:space="0" w:color="auto"/>
        <w:bottom w:val="none" w:sz="0" w:space="0" w:color="auto"/>
        <w:right w:val="none" w:sz="0" w:space="0" w:color="auto"/>
      </w:divBdr>
    </w:div>
    <w:div w:id="172377917">
      <w:bodyDiv w:val="1"/>
      <w:marLeft w:val="0"/>
      <w:marRight w:val="0"/>
      <w:marTop w:val="0"/>
      <w:marBottom w:val="0"/>
      <w:divBdr>
        <w:top w:val="none" w:sz="0" w:space="0" w:color="auto"/>
        <w:left w:val="none" w:sz="0" w:space="0" w:color="auto"/>
        <w:bottom w:val="none" w:sz="0" w:space="0" w:color="auto"/>
        <w:right w:val="none" w:sz="0" w:space="0" w:color="auto"/>
      </w:divBdr>
    </w:div>
    <w:div w:id="208957485">
      <w:bodyDiv w:val="1"/>
      <w:marLeft w:val="0"/>
      <w:marRight w:val="0"/>
      <w:marTop w:val="0"/>
      <w:marBottom w:val="0"/>
      <w:divBdr>
        <w:top w:val="none" w:sz="0" w:space="0" w:color="auto"/>
        <w:left w:val="none" w:sz="0" w:space="0" w:color="auto"/>
        <w:bottom w:val="none" w:sz="0" w:space="0" w:color="auto"/>
        <w:right w:val="none" w:sz="0" w:space="0" w:color="auto"/>
      </w:divBdr>
    </w:div>
    <w:div w:id="237399085">
      <w:bodyDiv w:val="1"/>
      <w:marLeft w:val="0"/>
      <w:marRight w:val="0"/>
      <w:marTop w:val="0"/>
      <w:marBottom w:val="0"/>
      <w:divBdr>
        <w:top w:val="none" w:sz="0" w:space="0" w:color="auto"/>
        <w:left w:val="none" w:sz="0" w:space="0" w:color="auto"/>
        <w:bottom w:val="none" w:sz="0" w:space="0" w:color="auto"/>
        <w:right w:val="none" w:sz="0" w:space="0" w:color="auto"/>
      </w:divBdr>
    </w:div>
    <w:div w:id="243295208">
      <w:bodyDiv w:val="1"/>
      <w:marLeft w:val="0"/>
      <w:marRight w:val="0"/>
      <w:marTop w:val="0"/>
      <w:marBottom w:val="0"/>
      <w:divBdr>
        <w:top w:val="none" w:sz="0" w:space="0" w:color="auto"/>
        <w:left w:val="none" w:sz="0" w:space="0" w:color="auto"/>
        <w:bottom w:val="none" w:sz="0" w:space="0" w:color="auto"/>
        <w:right w:val="none" w:sz="0" w:space="0" w:color="auto"/>
      </w:divBdr>
    </w:div>
    <w:div w:id="356198228">
      <w:bodyDiv w:val="1"/>
      <w:marLeft w:val="0"/>
      <w:marRight w:val="0"/>
      <w:marTop w:val="0"/>
      <w:marBottom w:val="0"/>
      <w:divBdr>
        <w:top w:val="none" w:sz="0" w:space="0" w:color="auto"/>
        <w:left w:val="none" w:sz="0" w:space="0" w:color="auto"/>
        <w:bottom w:val="none" w:sz="0" w:space="0" w:color="auto"/>
        <w:right w:val="none" w:sz="0" w:space="0" w:color="auto"/>
      </w:divBdr>
    </w:div>
    <w:div w:id="383598529">
      <w:bodyDiv w:val="1"/>
      <w:marLeft w:val="0"/>
      <w:marRight w:val="0"/>
      <w:marTop w:val="0"/>
      <w:marBottom w:val="0"/>
      <w:divBdr>
        <w:top w:val="none" w:sz="0" w:space="0" w:color="auto"/>
        <w:left w:val="none" w:sz="0" w:space="0" w:color="auto"/>
        <w:bottom w:val="none" w:sz="0" w:space="0" w:color="auto"/>
        <w:right w:val="none" w:sz="0" w:space="0" w:color="auto"/>
      </w:divBdr>
    </w:div>
    <w:div w:id="404425569">
      <w:bodyDiv w:val="1"/>
      <w:marLeft w:val="0"/>
      <w:marRight w:val="0"/>
      <w:marTop w:val="0"/>
      <w:marBottom w:val="0"/>
      <w:divBdr>
        <w:top w:val="none" w:sz="0" w:space="0" w:color="auto"/>
        <w:left w:val="none" w:sz="0" w:space="0" w:color="auto"/>
        <w:bottom w:val="none" w:sz="0" w:space="0" w:color="auto"/>
        <w:right w:val="none" w:sz="0" w:space="0" w:color="auto"/>
      </w:divBdr>
    </w:div>
    <w:div w:id="407772423">
      <w:bodyDiv w:val="1"/>
      <w:marLeft w:val="0"/>
      <w:marRight w:val="0"/>
      <w:marTop w:val="0"/>
      <w:marBottom w:val="0"/>
      <w:divBdr>
        <w:top w:val="none" w:sz="0" w:space="0" w:color="auto"/>
        <w:left w:val="none" w:sz="0" w:space="0" w:color="auto"/>
        <w:bottom w:val="none" w:sz="0" w:space="0" w:color="auto"/>
        <w:right w:val="none" w:sz="0" w:space="0" w:color="auto"/>
      </w:divBdr>
    </w:div>
    <w:div w:id="409739734">
      <w:bodyDiv w:val="1"/>
      <w:marLeft w:val="0"/>
      <w:marRight w:val="0"/>
      <w:marTop w:val="0"/>
      <w:marBottom w:val="0"/>
      <w:divBdr>
        <w:top w:val="none" w:sz="0" w:space="0" w:color="auto"/>
        <w:left w:val="none" w:sz="0" w:space="0" w:color="auto"/>
        <w:bottom w:val="none" w:sz="0" w:space="0" w:color="auto"/>
        <w:right w:val="none" w:sz="0" w:space="0" w:color="auto"/>
      </w:divBdr>
    </w:div>
    <w:div w:id="419063326">
      <w:bodyDiv w:val="1"/>
      <w:marLeft w:val="0"/>
      <w:marRight w:val="0"/>
      <w:marTop w:val="0"/>
      <w:marBottom w:val="0"/>
      <w:divBdr>
        <w:top w:val="none" w:sz="0" w:space="0" w:color="auto"/>
        <w:left w:val="none" w:sz="0" w:space="0" w:color="auto"/>
        <w:bottom w:val="none" w:sz="0" w:space="0" w:color="auto"/>
        <w:right w:val="none" w:sz="0" w:space="0" w:color="auto"/>
      </w:divBdr>
    </w:div>
    <w:div w:id="511646652">
      <w:bodyDiv w:val="1"/>
      <w:marLeft w:val="0"/>
      <w:marRight w:val="0"/>
      <w:marTop w:val="0"/>
      <w:marBottom w:val="0"/>
      <w:divBdr>
        <w:top w:val="none" w:sz="0" w:space="0" w:color="auto"/>
        <w:left w:val="none" w:sz="0" w:space="0" w:color="auto"/>
        <w:bottom w:val="none" w:sz="0" w:space="0" w:color="auto"/>
        <w:right w:val="none" w:sz="0" w:space="0" w:color="auto"/>
      </w:divBdr>
    </w:div>
    <w:div w:id="528109955">
      <w:bodyDiv w:val="1"/>
      <w:marLeft w:val="0"/>
      <w:marRight w:val="0"/>
      <w:marTop w:val="0"/>
      <w:marBottom w:val="0"/>
      <w:divBdr>
        <w:top w:val="none" w:sz="0" w:space="0" w:color="auto"/>
        <w:left w:val="none" w:sz="0" w:space="0" w:color="auto"/>
        <w:bottom w:val="none" w:sz="0" w:space="0" w:color="auto"/>
        <w:right w:val="none" w:sz="0" w:space="0" w:color="auto"/>
      </w:divBdr>
    </w:div>
    <w:div w:id="530338371">
      <w:bodyDiv w:val="1"/>
      <w:marLeft w:val="0"/>
      <w:marRight w:val="0"/>
      <w:marTop w:val="0"/>
      <w:marBottom w:val="0"/>
      <w:divBdr>
        <w:top w:val="none" w:sz="0" w:space="0" w:color="auto"/>
        <w:left w:val="none" w:sz="0" w:space="0" w:color="auto"/>
        <w:bottom w:val="none" w:sz="0" w:space="0" w:color="auto"/>
        <w:right w:val="none" w:sz="0" w:space="0" w:color="auto"/>
      </w:divBdr>
    </w:div>
    <w:div w:id="545527577">
      <w:bodyDiv w:val="1"/>
      <w:marLeft w:val="0"/>
      <w:marRight w:val="0"/>
      <w:marTop w:val="0"/>
      <w:marBottom w:val="0"/>
      <w:divBdr>
        <w:top w:val="none" w:sz="0" w:space="0" w:color="auto"/>
        <w:left w:val="none" w:sz="0" w:space="0" w:color="auto"/>
        <w:bottom w:val="none" w:sz="0" w:space="0" w:color="auto"/>
        <w:right w:val="none" w:sz="0" w:space="0" w:color="auto"/>
      </w:divBdr>
    </w:div>
    <w:div w:id="684985970">
      <w:bodyDiv w:val="1"/>
      <w:marLeft w:val="0"/>
      <w:marRight w:val="0"/>
      <w:marTop w:val="0"/>
      <w:marBottom w:val="0"/>
      <w:divBdr>
        <w:top w:val="none" w:sz="0" w:space="0" w:color="auto"/>
        <w:left w:val="none" w:sz="0" w:space="0" w:color="auto"/>
        <w:bottom w:val="none" w:sz="0" w:space="0" w:color="auto"/>
        <w:right w:val="none" w:sz="0" w:space="0" w:color="auto"/>
      </w:divBdr>
    </w:div>
    <w:div w:id="705570052">
      <w:bodyDiv w:val="1"/>
      <w:marLeft w:val="0"/>
      <w:marRight w:val="0"/>
      <w:marTop w:val="0"/>
      <w:marBottom w:val="0"/>
      <w:divBdr>
        <w:top w:val="none" w:sz="0" w:space="0" w:color="auto"/>
        <w:left w:val="none" w:sz="0" w:space="0" w:color="auto"/>
        <w:bottom w:val="none" w:sz="0" w:space="0" w:color="auto"/>
        <w:right w:val="none" w:sz="0" w:space="0" w:color="auto"/>
      </w:divBdr>
    </w:div>
    <w:div w:id="716322445">
      <w:bodyDiv w:val="1"/>
      <w:marLeft w:val="0"/>
      <w:marRight w:val="0"/>
      <w:marTop w:val="0"/>
      <w:marBottom w:val="0"/>
      <w:divBdr>
        <w:top w:val="none" w:sz="0" w:space="0" w:color="auto"/>
        <w:left w:val="none" w:sz="0" w:space="0" w:color="auto"/>
        <w:bottom w:val="none" w:sz="0" w:space="0" w:color="auto"/>
        <w:right w:val="none" w:sz="0" w:space="0" w:color="auto"/>
      </w:divBdr>
      <w:divsChild>
        <w:div w:id="20321533">
          <w:marLeft w:val="0"/>
          <w:marRight w:val="0"/>
          <w:marTop w:val="0"/>
          <w:marBottom w:val="0"/>
          <w:divBdr>
            <w:top w:val="none" w:sz="0" w:space="0" w:color="auto"/>
            <w:left w:val="none" w:sz="0" w:space="0" w:color="auto"/>
            <w:bottom w:val="none" w:sz="0" w:space="0" w:color="auto"/>
            <w:right w:val="none" w:sz="0" w:space="0" w:color="auto"/>
          </w:divBdr>
          <w:divsChild>
            <w:div w:id="1612007259">
              <w:marLeft w:val="0"/>
              <w:marRight w:val="0"/>
              <w:marTop w:val="0"/>
              <w:marBottom w:val="0"/>
              <w:divBdr>
                <w:top w:val="none" w:sz="0" w:space="0" w:color="auto"/>
                <w:left w:val="none" w:sz="0" w:space="0" w:color="auto"/>
                <w:bottom w:val="none" w:sz="0" w:space="0" w:color="auto"/>
                <w:right w:val="none" w:sz="0" w:space="0" w:color="auto"/>
              </w:divBdr>
              <w:divsChild>
                <w:div w:id="600799406">
                  <w:marLeft w:val="0"/>
                  <w:marRight w:val="0"/>
                  <w:marTop w:val="0"/>
                  <w:marBottom w:val="0"/>
                  <w:divBdr>
                    <w:top w:val="none" w:sz="0" w:space="0" w:color="auto"/>
                    <w:left w:val="none" w:sz="0" w:space="0" w:color="auto"/>
                    <w:bottom w:val="none" w:sz="0" w:space="0" w:color="auto"/>
                    <w:right w:val="none" w:sz="0" w:space="0" w:color="auto"/>
                  </w:divBdr>
                  <w:divsChild>
                    <w:div w:id="222254545">
                      <w:marLeft w:val="0"/>
                      <w:marRight w:val="0"/>
                      <w:marTop w:val="0"/>
                      <w:marBottom w:val="0"/>
                      <w:divBdr>
                        <w:top w:val="none" w:sz="0" w:space="0" w:color="auto"/>
                        <w:left w:val="none" w:sz="0" w:space="0" w:color="auto"/>
                        <w:bottom w:val="none" w:sz="0" w:space="0" w:color="auto"/>
                        <w:right w:val="none" w:sz="0" w:space="0" w:color="auto"/>
                      </w:divBdr>
                      <w:divsChild>
                        <w:div w:id="454956374">
                          <w:marLeft w:val="0"/>
                          <w:marRight w:val="0"/>
                          <w:marTop w:val="0"/>
                          <w:marBottom w:val="0"/>
                          <w:divBdr>
                            <w:top w:val="none" w:sz="0" w:space="0" w:color="auto"/>
                            <w:left w:val="none" w:sz="0" w:space="0" w:color="auto"/>
                            <w:bottom w:val="none" w:sz="0" w:space="0" w:color="auto"/>
                            <w:right w:val="none" w:sz="0" w:space="0" w:color="auto"/>
                          </w:divBdr>
                          <w:divsChild>
                            <w:div w:id="128827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628077">
      <w:bodyDiv w:val="1"/>
      <w:marLeft w:val="0"/>
      <w:marRight w:val="0"/>
      <w:marTop w:val="0"/>
      <w:marBottom w:val="0"/>
      <w:divBdr>
        <w:top w:val="none" w:sz="0" w:space="0" w:color="auto"/>
        <w:left w:val="none" w:sz="0" w:space="0" w:color="auto"/>
        <w:bottom w:val="none" w:sz="0" w:space="0" w:color="auto"/>
        <w:right w:val="none" w:sz="0" w:space="0" w:color="auto"/>
      </w:divBdr>
    </w:div>
    <w:div w:id="824707178">
      <w:bodyDiv w:val="1"/>
      <w:marLeft w:val="0"/>
      <w:marRight w:val="0"/>
      <w:marTop w:val="0"/>
      <w:marBottom w:val="0"/>
      <w:divBdr>
        <w:top w:val="none" w:sz="0" w:space="0" w:color="auto"/>
        <w:left w:val="none" w:sz="0" w:space="0" w:color="auto"/>
        <w:bottom w:val="none" w:sz="0" w:space="0" w:color="auto"/>
        <w:right w:val="none" w:sz="0" w:space="0" w:color="auto"/>
      </w:divBdr>
    </w:div>
    <w:div w:id="877428197">
      <w:bodyDiv w:val="1"/>
      <w:marLeft w:val="0"/>
      <w:marRight w:val="0"/>
      <w:marTop w:val="0"/>
      <w:marBottom w:val="0"/>
      <w:divBdr>
        <w:top w:val="none" w:sz="0" w:space="0" w:color="auto"/>
        <w:left w:val="none" w:sz="0" w:space="0" w:color="auto"/>
        <w:bottom w:val="none" w:sz="0" w:space="0" w:color="auto"/>
        <w:right w:val="none" w:sz="0" w:space="0" w:color="auto"/>
      </w:divBdr>
    </w:div>
    <w:div w:id="880244703">
      <w:bodyDiv w:val="1"/>
      <w:marLeft w:val="0"/>
      <w:marRight w:val="0"/>
      <w:marTop w:val="0"/>
      <w:marBottom w:val="0"/>
      <w:divBdr>
        <w:top w:val="none" w:sz="0" w:space="0" w:color="auto"/>
        <w:left w:val="none" w:sz="0" w:space="0" w:color="auto"/>
        <w:bottom w:val="none" w:sz="0" w:space="0" w:color="auto"/>
        <w:right w:val="none" w:sz="0" w:space="0" w:color="auto"/>
      </w:divBdr>
      <w:divsChild>
        <w:div w:id="1666203350">
          <w:marLeft w:val="0"/>
          <w:marRight w:val="0"/>
          <w:marTop w:val="0"/>
          <w:marBottom w:val="0"/>
          <w:divBdr>
            <w:top w:val="none" w:sz="0" w:space="0" w:color="auto"/>
            <w:left w:val="none" w:sz="0" w:space="0" w:color="auto"/>
            <w:bottom w:val="none" w:sz="0" w:space="0" w:color="auto"/>
            <w:right w:val="none" w:sz="0" w:space="0" w:color="auto"/>
          </w:divBdr>
          <w:divsChild>
            <w:div w:id="1088501049">
              <w:marLeft w:val="0"/>
              <w:marRight w:val="0"/>
              <w:marTop w:val="0"/>
              <w:marBottom w:val="0"/>
              <w:divBdr>
                <w:top w:val="none" w:sz="0" w:space="0" w:color="auto"/>
                <w:left w:val="none" w:sz="0" w:space="0" w:color="auto"/>
                <w:bottom w:val="none" w:sz="0" w:space="0" w:color="auto"/>
                <w:right w:val="none" w:sz="0" w:space="0" w:color="auto"/>
              </w:divBdr>
              <w:divsChild>
                <w:div w:id="177551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995271">
      <w:bodyDiv w:val="1"/>
      <w:marLeft w:val="0"/>
      <w:marRight w:val="0"/>
      <w:marTop w:val="0"/>
      <w:marBottom w:val="0"/>
      <w:divBdr>
        <w:top w:val="none" w:sz="0" w:space="0" w:color="auto"/>
        <w:left w:val="none" w:sz="0" w:space="0" w:color="auto"/>
        <w:bottom w:val="none" w:sz="0" w:space="0" w:color="auto"/>
        <w:right w:val="none" w:sz="0" w:space="0" w:color="auto"/>
      </w:divBdr>
    </w:div>
    <w:div w:id="937257649">
      <w:bodyDiv w:val="1"/>
      <w:marLeft w:val="0"/>
      <w:marRight w:val="0"/>
      <w:marTop w:val="0"/>
      <w:marBottom w:val="0"/>
      <w:divBdr>
        <w:top w:val="none" w:sz="0" w:space="0" w:color="auto"/>
        <w:left w:val="none" w:sz="0" w:space="0" w:color="auto"/>
        <w:bottom w:val="none" w:sz="0" w:space="0" w:color="auto"/>
        <w:right w:val="none" w:sz="0" w:space="0" w:color="auto"/>
      </w:divBdr>
    </w:div>
    <w:div w:id="1016813382">
      <w:bodyDiv w:val="1"/>
      <w:marLeft w:val="0"/>
      <w:marRight w:val="0"/>
      <w:marTop w:val="0"/>
      <w:marBottom w:val="0"/>
      <w:divBdr>
        <w:top w:val="none" w:sz="0" w:space="0" w:color="auto"/>
        <w:left w:val="none" w:sz="0" w:space="0" w:color="auto"/>
        <w:bottom w:val="none" w:sz="0" w:space="0" w:color="auto"/>
        <w:right w:val="none" w:sz="0" w:space="0" w:color="auto"/>
      </w:divBdr>
    </w:div>
    <w:div w:id="1043486347">
      <w:bodyDiv w:val="1"/>
      <w:marLeft w:val="0"/>
      <w:marRight w:val="0"/>
      <w:marTop w:val="0"/>
      <w:marBottom w:val="0"/>
      <w:divBdr>
        <w:top w:val="none" w:sz="0" w:space="0" w:color="auto"/>
        <w:left w:val="none" w:sz="0" w:space="0" w:color="auto"/>
        <w:bottom w:val="none" w:sz="0" w:space="0" w:color="auto"/>
        <w:right w:val="none" w:sz="0" w:space="0" w:color="auto"/>
      </w:divBdr>
    </w:div>
    <w:div w:id="1046485613">
      <w:bodyDiv w:val="1"/>
      <w:marLeft w:val="0"/>
      <w:marRight w:val="0"/>
      <w:marTop w:val="0"/>
      <w:marBottom w:val="0"/>
      <w:divBdr>
        <w:top w:val="none" w:sz="0" w:space="0" w:color="auto"/>
        <w:left w:val="none" w:sz="0" w:space="0" w:color="auto"/>
        <w:bottom w:val="none" w:sz="0" w:space="0" w:color="auto"/>
        <w:right w:val="none" w:sz="0" w:space="0" w:color="auto"/>
      </w:divBdr>
    </w:div>
    <w:div w:id="1210848519">
      <w:bodyDiv w:val="1"/>
      <w:marLeft w:val="0"/>
      <w:marRight w:val="0"/>
      <w:marTop w:val="0"/>
      <w:marBottom w:val="0"/>
      <w:divBdr>
        <w:top w:val="none" w:sz="0" w:space="0" w:color="auto"/>
        <w:left w:val="none" w:sz="0" w:space="0" w:color="auto"/>
        <w:bottom w:val="none" w:sz="0" w:space="0" w:color="auto"/>
        <w:right w:val="none" w:sz="0" w:space="0" w:color="auto"/>
      </w:divBdr>
    </w:div>
    <w:div w:id="1258900271">
      <w:bodyDiv w:val="1"/>
      <w:marLeft w:val="0"/>
      <w:marRight w:val="0"/>
      <w:marTop w:val="0"/>
      <w:marBottom w:val="0"/>
      <w:divBdr>
        <w:top w:val="none" w:sz="0" w:space="0" w:color="auto"/>
        <w:left w:val="none" w:sz="0" w:space="0" w:color="auto"/>
        <w:bottom w:val="none" w:sz="0" w:space="0" w:color="auto"/>
        <w:right w:val="none" w:sz="0" w:space="0" w:color="auto"/>
      </w:divBdr>
    </w:div>
    <w:div w:id="1261792112">
      <w:bodyDiv w:val="1"/>
      <w:marLeft w:val="0"/>
      <w:marRight w:val="0"/>
      <w:marTop w:val="0"/>
      <w:marBottom w:val="0"/>
      <w:divBdr>
        <w:top w:val="none" w:sz="0" w:space="0" w:color="auto"/>
        <w:left w:val="none" w:sz="0" w:space="0" w:color="auto"/>
        <w:bottom w:val="none" w:sz="0" w:space="0" w:color="auto"/>
        <w:right w:val="none" w:sz="0" w:space="0" w:color="auto"/>
      </w:divBdr>
    </w:div>
    <w:div w:id="1275594405">
      <w:bodyDiv w:val="1"/>
      <w:marLeft w:val="0"/>
      <w:marRight w:val="0"/>
      <w:marTop w:val="0"/>
      <w:marBottom w:val="0"/>
      <w:divBdr>
        <w:top w:val="none" w:sz="0" w:space="0" w:color="auto"/>
        <w:left w:val="none" w:sz="0" w:space="0" w:color="auto"/>
        <w:bottom w:val="none" w:sz="0" w:space="0" w:color="auto"/>
        <w:right w:val="none" w:sz="0" w:space="0" w:color="auto"/>
      </w:divBdr>
    </w:div>
    <w:div w:id="1343317826">
      <w:bodyDiv w:val="1"/>
      <w:marLeft w:val="0"/>
      <w:marRight w:val="0"/>
      <w:marTop w:val="0"/>
      <w:marBottom w:val="0"/>
      <w:divBdr>
        <w:top w:val="none" w:sz="0" w:space="0" w:color="auto"/>
        <w:left w:val="none" w:sz="0" w:space="0" w:color="auto"/>
        <w:bottom w:val="none" w:sz="0" w:space="0" w:color="auto"/>
        <w:right w:val="none" w:sz="0" w:space="0" w:color="auto"/>
      </w:divBdr>
    </w:div>
    <w:div w:id="1391810583">
      <w:bodyDiv w:val="1"/>
      <w:marLeft w:val="0"/>
      <w:marRight w:val="0"/>
      <w:marTop w:val="0"/>
      <w:marBottom w:val="0"/>
      <w:divBdr>
        <w:top w:val="none" w:sz="0" w:space="0" w:color="auto"/>
        <w:left w:val="none" w:sz="0" w:space="0" w:color="auto"/>
        <w:bottom w:val="none" w:sz="0" w:space="0" w:color="auto"/>
        <w:right w:val="none" w:sz="0" w:space="0" w:color="auto"/>
      </w:divBdr>
    </w:div>
    <w:div w:id="1404716756">
      <w:bodyDiv w:val="1"/>
      <w:marLeft w:val="0"/>
      <w:marRight w:val="0"/>
      <w:marTop w:val="0"/>
      <w:marBottom w:val="0"/>
      <w:divBdr>
        <w:top w:val="none" w:sz="0" w:space="0" w:color="auto"/>
        <w:left w:val="none" w:sz="0" w:space="0" w:color="auto"/>
        <w:bottom w:val="none" w:sz="0" w:space="0" w:color="auto"/>
        <w:right w:val="none" w:sz="0" w:space="0" w:color="auto"/>
      </w:divBdr>
    </w:div>
    <w:div w:id="1405641820">
      <w:bodyDiv w:val="1"/>
      <w:marLeft w:val="0"/>
      <w:marRight w:val="0"/>
      <w:marTop w:val="0"/>
      <w:marBottom w:val="0"/>
      <w:divBdr>
        <w:top w:val="none" w:sz="0" w:space="0" w:color="auto"/>
        <w:left w:val="none" w:sz="0" w:space="0" w:color="auto"/>
        <w:bottom w:val="none" w:sz="0" w:space="0" w:color="auto"/>
        <w:right w:val="none" w:sz="0" w:space="0" w:color="auto"/>
      </w:divBdr>
    </w:div>
    <w:div w:id="1428883650">
      <w:bodyDiv w:val="1"/>
      <w:marLeft w:val="0"/>
      <w:marRight w:val="0"/>
      <w:marTop w:val="0"/>
      <w:marBottom w:val="0"/>
      <w:divBdr>
        <w:top w:val="none" w:sz="0" w:space="0" w:color="auto"/>
        <w:left w:val="none" w:sz="0" w:space="0" w:color="auto"/>
        <w:bottom w:val="none" w:sz="0" w:space="0" w:color="auto"/>
        <w:right w:val="none" w:sz="0" w:space="0" w:color="auto"/>
      </w:divBdr>
    </w:div>
    <w:div w:id="1453283823">
      <w:bodyDiv w:val="1"/>
      <w:marLeft w:val="0"/>
      <w:marRight w:val="0"/>
      <w:marTop w:val="0"/>
      <w:marBottom w:val="0"/>
      <w:divBdr>
        <w:top w:val="none" w:sz="0" w:space="0" w:color="auto"/>
        <w:left w:val="none" w:sz="0" w:space="0" w:color="auto"/>
        <w:bottom w:val="none" w:sz="0" w:space="0" w:color="auto"/>
        <w:right w:val="none" w:sz="0" w:space="0" w:color="auto"/>
      </w:divBdr>
    </w:div>
    <w:div w:id="1478184201">
      <w:bodyDiv w:val="1"/>
      <w:marLeft w:val="0"/>
      <w:marRight w:val="0"/>
      <w:marTop w:val="0"/>
      <w:marBottom w:val="0"/>
      <w:divBdr>
        <w:top w:val="none" w:sz="0" w:space="0" w:color="auto"/>
        <w:left w:val="none" w:sz="0" w:space="0" w:color="auto"/>
        <w:bottom w:val="none" w:sz="0" w:space="0" w:color="auto"/>
        <w:right w:val="none" w:sz="0" w:space="0" w:color="auto"/>
      </w:divBdr>
    </w:div>
    <w:div w:id="1522892388">
      <w:bodyDiv w:val="1"/>
      <w:marLeft w:val="0"/>
      <w:marRight w:val="0"/>
      <w:marTop w:val="0"/>
      <w:marBottom w:val="0"/>
      <w:divBdr>
        <w:top w:val="none" w:sz="0" w:space="0" w:color="auto"/>
        <w:left w:val="none" w:sz="0" w:space="0" w:color="auto"/>
        <w:bottom w:val="none" w:sz="0" w:space="0" w:color="auto"/>
        <w:right w:val="none" w:sz="0" w:space="0" w:color="auto"/>
      </w:divBdr>
    </w:div>
    <w:div w:id="1542593157">
      <w:bodyDiv w:val="1"/>
      <w:marLeft w:val="0"/>
      <w:marRight w:val="0"/>
      <w:marTop w:val="0"/>
      <w:marBottom w:val="0"/>
      <w:divBdr>
        <w:top w:val="none" w:sz="0" w:space="0" w:color="auto"/>
        <w:left w:val="none" w:sz="0" w:space="0" w:color="auto"/>
        <w:bottom w:val="none" w:sz="0" w:space="0" w:color="auto"/>
        <w:right w:val="none" w:sz="0" w:space="0" w:color="auto"/>
      </w:divBdr>
    </w:div>
    <w:div w:id="1614819984">
      <w:bodyDiv w:val="1"/>
      <w:marLeft w:val="0"/>
      <w:marRight w:val="0"/>
      <w:marTop w:val="0"/>
      <w:marBottom w:val="0"/>
      <w:divBdr>
        <w:top w:val="none" w:sz="0" w:space="0" w:color="auto"/>
        <w:left w:val="none" w:sz="0" w:space="0" w:color="auto"/>
        <w:bottom w:val="none" w:sz="0" w:space="0" w:color="auto"/>
        <w:right w:val="none" w:sz="0" w:space="0" w:color="auto"/>
      </w:divBdr>
    </w:div>
    <w:div w:id="1622302505">
      <w:bodyDiv w:val="1"/>
      <w:marLeft w:val="0"/>
      <w:marRight w:val="0"/>
      <w:marTop w:val="0"/>
      <w:marBottom w:val="0"/>
      <w:divBdr>
        <w:top w:val="none" w:sz="0" w:space="0" w:color="auto"/>
        <w:left w:val="none" w:sz="0" w:space="0" w:color="auto"/>
        <w:bottom w:val="none" w:sz="0" w:space="0" w:color="auto"/>
        <w:right w:val="none" w:sz="0" w:space="0" w:color="auto"/>
      </w:divBdr>
    </w:div>
    <w:div w:id="1636444503">
      <w:bodyDiv w:val="1"/>
      <w:marLeft w:val="0"/>
      <w:marRight w:val="0"/>
      <w:marTop w:val="0"/>
      <w:marBottom w:val="0"/>
      <w:divBdr>
        <w:top w:val="none" w:sz="0" w:space="0" w:color="auto"/>
        <w:left w:val="none" w:sz="0" w:space="0" w:color="auto"/>
        <w:bottom w:val="none" w:sz="0" w:space="0" w:color="auto"/>
        <w:right w:val="none" w:sz="0" w:space="0" w:color="auto"/>
      </w:divBdr>
    </w:div>
    <w:div w:id="1663045219">
      <w:bodyDiv w:val="1"/>
      <w:marLeft w:val="0"/>
      <w:marRight w:val="0"/>
      <w:marTop w:val="0"/>
      <w:marBottom w:val="0"/>
      <w:divBdr>
        <w:top w:val="none" w:sz="0" w:space="0" w:color="auto"/>
        <w:left w:val="none" w:sz="0" w:space="0" w:color="auto"/>
        <w:bottom w:val="none" w:sz="0" w:space="0" w:color="auto"/>
        <w:right w:val="none" w:sz="0" w:space="0" w:color="auto"/>
      </w:divBdr>
      <w:divsChild>
        <w:div w:id="598105304">
          <w:marLeft w:val="0"/>
          <w:marRight w:val="0"/>
          <w:marTop w:val="0"/>
          <w:marBottom w:val="0"/>
          <w:divBdr>
            <w:top w:val="none" w:sz="0" w:space="0" w:color="auto"/>
            <w:left w:val="none" w:sz="0" w:space="0" w:color="auto"/>
            <w:bottom w:val="none" w:sz="0" w:space="0" w:color="auto"/>
            <w:right w:val="none" w:sz="0" w:space="0" w:color="auto"/>
          </w:divBdr>
        </w:div>
        <w:div w:id="1952349500">
          <w:marLeft w:val="0"/>
          <w:marRight w:val="0"/>
          <w:marTop w:val="0"/>
          <w:marBottom w:val="0"/>
          <w:divBdr>
            <w:top w:val="none" w:sz="0" w:space="0" w:color="auto"/>
            <w:left w:val="none" w:sz="0" w:space="0" w:color="auto"/>
            <w:bottom w:val="none" w:sz="0" w:space="0" w:color="auto"/>
            <w:right w:val="none" w:sz="0" w:space="0" w:color="auto"/>
          </w:divBdr>
        </w:div>
        <w:div w:id="467557724">
          <w:marLeft w:val="0"/>
          <w:marRight w:val="0"/>
          <w:marTop w:val="0"/>
          <w:marBottom w:val="0"/>
          <w:divBdr>
            <w:top w:val="none" w:sz="0" w:space="0" w:color="auto"/>
            <w:left w:val="none" w:sz="0" w:space="0" w:color="auto"/>
            <w:bottom w:val="none" w:sz="0" w:space="0" w:color="auto"/>
            <w:right w:val="none" w:sz="0" w:space="0" w:color="auto"/>
          </w:divBdr>
        </w:div>
        <w:div w:id="1187017647">
          <w:marLeft w:val="0"/>
          <w:marRight w:val="0"/>
          <w:marTop w:val="0"/>
          <w:marBottom w:val="0"/>
          <w:divBdr>
            <w:top w:val="none" w:sz="0" w:space="0" w:color="auto"/>
            <w:left w:val="none" w:sz="0" w:space="0" w:color="auto"/>
            <w:bottom w:val="none" w:sz="0" w:space="0" w:color="auto"/>
            <w:right w:val="none" w:sz="0" w:space="0" w:color="auto"/>
          </w:divBdr>
        </w:div>
        <w:div w:id="568228061">
          <w:marLeft w:val="0"/>
          <w:marRight w:val="0"/>
          <w:marTop w:val="0"/>
          <w:marBottom w:val="0"/>
          <w:divBdr>
            <w:top w:val="none" w:sz="0" w:space="0" w:color="auto"/>
            <w:left w:val="none" w:sz="0" w:space="0" w:color="auto"/>
            <w:bottom w:val="none" w:sz="0" w:space="0" w:color="auto"/>
            <w:right w:val="none" w:sz="0" w:space="0" w:color="auto"/>
          </w:divBdr>
        </w:div>
        <w:div w:id="1416168297">
          <w:marLeft w:val="0"/>
          <w:marRight w:val="0"/>
          <w:marTop w:val="0"/>
          <w:marBottom w:val="0"/>
          <w:divBdr>
            <w:top w:val="none" w:sz="0" w:space="0" w:color="auto"/>
            <w:left w:val="none" w:sz="0" w:space="0" w:color="auto"/>
            <w:bottom w:val="none" w:sz="0" w:space="0" w:color="auto"/>
            <w:right w:val="none" w:sz="0" w:space="0" w:color="auto"/>
          </w:divBdr>
        </w:div>
        <w:div w:id="1250843505">
          <w:marLeft w:val="0"/>
          <w:marRight w:val="0"/>
          <w:marTop w:val="0"/>
          <w:marBottom w:val="0"/>
          <w:divBdr>
            <w:top w:val="none" w:sz="0" w:space="0" w:color="auto"/>
            <w:left w:val="none" w:sz="0" w:space="0" w:color="auto"/>
            <w:bottom w:val="none" w:sz="0" w:space="0" w:color="auto"/>
            <w:right w:val="none" w:sz="0" w:space="0" w:color="auto"/>
          </w:divBdr>
        </w:div>
        <w:div w:id="867110331">
          <w:marLeft w:val="0"/>
          <w:marRight w:val="0"/>
          <w:marTop w:val="0"/>
          <w:marBottom w:val="0"/>
          <w:divBdr>
            <w:top w:val="none" w:sz="0" w:space="0" w:color="auto"/>
            <w:left w:val="none" w:sz="0" w:space="0" w:color="auto"/>
            <w:bottom w:val="none" w:sz="0" w:space="0" w:color="auto"/>
            <w:right w:val="none" w:sz="0" w:space="0" w:color="auto"/>
          </w:divBdr>
        </w:div>
        <w:div w:id="1403723219">
          <w:marLeft w:val="0"/>
          <w:marRight w:val="0"/>
          <w:marTop w:val="0"/>
          <w:marBottom w:val="0"/>
          <w:divBdr>
            <w:top w:val="none" w:sz="0" w:space="0" w:color="auto"/>
            <w:left w:val="none" w:sz="0" w:space="0" w:color="auto"/>
            <w:bottom w:val="none" w:sz="0" w:space="0" w:color="auto"/>
            <w:right w:val="none" w:sz="0" w:space="0" w:color="auto"/>
          </w:divBdr>
        </w:div>
        <w:div w:id="789932438">
          <w:marLeft w:val="0"/>
          <w:marRight w:val="0"/>
          <w:marTop w:val="0"/>
          <w:marBottom w:val="0"/>
          <w:divBdr>
            <w:top w:val="none" w:sz="0" w:space="0" w:color="auto"/>
            <w:left w:val="none" w:sz="0" w:space="0" w:color="auto"/>
            <w:bottom w:val="none" w:sz="0" w:space="0" w:color="auto"/>
            <w:right w:val="none" w:sz="0" w:space="0" w:color="auto"/>
          </w:divBdr>
        </w:div>
        <w:div w:id="1417634600">
          <w:marLeft w:val="0"/>
          <w:marRight w:val="0"/>
          <w:marTop w:val="0"/>
          <w:marBottom w:val="0"/>
          <w:divBdr>
            <w:top w:val="none" w:sz="0" w:space="0" w:color="auto"/>
            <w:left w:val="none" w:sz="0" w:space="0" w:color="auto"/>
            <w:bottom w:val="none" w:sz="0" w:space="0" w:color="auto"/>
            <w:right w:val="none" w:sz="0" w:space="0" w:color="auto"/>
          </w:divBdr>
        </w:div>
        <w:div w:id="617295094">
          <w:marLeft w:val="0"/>
          <w:marRight w:val="0"/>
          <w:marTop w:val="0"/>
          <w:marBottom w:val="0"/>
          <w:divBdr>
            <w:top w:val="none" w:sz="0" w:space="0" w:color="auto"/>
            <w:left w:val="none" w:sz="0" w:space="0" w:color="auto"/>
            <w:bottom w:val="none" w:sz="0" w:space="0" w:color="auto"/>
            <w:right w:val="none" w:sz="0" w:space="0" w:color="auto"/>
          </w:divBdr>
        </w:div>
        <w:div w:id="1548293898">
          <w:marLeft w:val="0"/>
          <w:marRight w:val="0"/>
          <w:marTop w:val="0"/>
          <w:marBottom w:val="0"/>
          <w:divBdr>
            <w:top w:val="none" w:sz="0" w:space="0" w:color="auto"/>
            <w:left w:val="none" w:sz="0" w:space="0" w:color="auto"/>
            <w:bottom w:val="none" w:sz="0" w:space="0" w:color="auto"/>
            <w:right w:val="none" w:sz="0" w:space="0" w:color="auto"/>
          </w:divBdr>
        </w:div>
        <w:div w:id="1987933693">
          <w:marLeft w:val="0"/>
          <w:marRight w:val="0"/>
          <w:marTop w:val="0"/>
          <w:marBottom w:val="0"/>
          <w:divBdr>
            <w:top w:val="none" w:sz="0" w:space="0" w:color="auto"/>
            <w:left w:val="none" w:sz="0" w:space="0" w:color="auto"/>
            <w:bottom w:val="none" w:sz="0" w:space="0" w:color="auto"/>
            <w:right w:val="none" w:sz="0" w:space="0" w:color="auto"/>
          </w:divBdr>
        </w:div>
        <w:div w:id="411897685">
          <w:marLeft w:val="0"/>
          <w:marRight w:val="0"/>
          <w:marTop w:val="0"/>
          <w:marBottom w:val="0"/>
          <w:divBdr>
            <w:top w:val="none" w:sz="0" w:space="0" w:color="auto"/>
            <w:left w:val="none" w:sz="0" w:space="0" w:color="auto"/>
            <w:bottom w:val="none" w:sz="0" w:space="0" w:color="auto"/>
            <w:right w:val="none" w:sz="0" w:space="0" w:color="auto"/>
          </w:divBdr>
        </w:div>
        <w:div w:id="860707404">
          <w:marLeft w:val="0"/>
          <w:marRight w:val="0"/>
          <w:marTop w:val="0"/>
          <w:marBottom w:val="0"/>
          <w:divBdr>
            <w:top w:val="none" w:sz="0" w:space="0" w:color="auto"/>
            <w:left w:val="none" w:sz="0" w:space="0" w:color="auto"/>
            <w:bottom w:val="none" w:sz="0" w:space="0" w:color="auto"/>
            <w:right w:val="none" w:sz="0" w:space="0" w:color="auto"/>
          </w:divBdr>
        </w:div>
        <w:div w:id="946086939">
          <w:marLeft w:val="0"/>
          <w:marRight w:val="0"/>
          <w:marTop w:val="0"/>
          <w:marBottom w:val="0"/>
          <w:divBdr>
            <w:top w:val="none" w:sz="0" w:space="0" w:color="auto"/>
            <w:left w:val="none" w:sz="0" w:space="0" w:color="auto"/>
            <w:bottom w:val="none" w:sz="0" w:space="0" w:color="auto"/>
            <w:right w:val="none" w:sz="0" w:space="0" w:color="auto"/>
          </w:divBdr>
        </w:div>
        <w:div w:id="582615855">
          <w:marLeft w:val="0"/>
          <w:marRight w:val="0"/>
          <w:marTop w:val="0"/>
          <w:marBottom w:val="0"/>
          <w:divBdr>
            <w:top w:val="none" w:sz="0" w:space="0" w:color="auto"/>
            <w:left w:val="none" w:sz="0" w:space="0" w:color="auto"/>
            <w:bottom w:val="none" w:sz="0" w:space="0" w:color="auto"/>
            <w:right w:val="none" w:sz="0" w:space="0" w:color="auto"/>
          </w:divBdr>
        </w:div>
        <w:div w:id="602107607">
          <w:marLeft w:val="0"/>
          <w:marRight w:val="0"/>
          <w:marTop w:val="0"/>
          <w:marBottom w:val="0"/>
          <w:divBdr>
            <w:top w:val="none" w:sz="0" w:space="0" w:color="auto"/>
            <w:left w:val="none" w:sz="0" w:space="0" w:color="auto"/>
            <w:bottom w:val="none" w:sz="0" w:space="0" w:color="auto"/>
            <w:right w:val="none" w:sz="0" w:space="0" w:color="auto"/>
          </w:divBdr>
        </w:div>
        <w:div w:id="1580752448">
          <w:marLeft w:val="0"/>
          <w:marRight w:val="0"/>
          <w:marTop w:val="0"/>
          <w:marBottom w:val="0"/>
          <w:divBdr>
            <w:top w:val="none" w:sz="0" w:space="0" w:color="auto"/>
            <w:left w:val="none" w:sz="0" w:space="0" w:color="auto"/>
            <w:bottom w:val="none" w:sz="0" w:space="0" w:color="auto"/>
            <w:right w:val="none" w:sz="0" w:space="0" w:color="auto"/>
          </w:divBdr>
        </w:div>
        <w:div w:id="1634796565">
          <w:marLeft w:val="0"/>
          <w:marRight w:val="0"/>
          <w:marTop w:val="0"/>
          <w:marBottom w:val="0"/>
          <w:divBdr>
            <w:top w:val="none" w:sz="0" w:space="0" w:color="auto"/>
            <w:left w:val="none" w:sz="0" w:space="0" w:color="auto"/>
            <w:bottom w:val="none" w:sz="0" w:space="0" w:color="auto"/>
            <w:right w:val="none" w:sz="0" w:space="0" w:color="auto"/>
          </w:divBdr>
        </w:div>
        <w:div w:id="829255028">
          <w:marLeft w:val="0"/>
          <w:marRight w:val="0"/>
          <w:marTop w:val="0"/>
          <w:marBottom w:val="0"/>
          <w:divBdr>
            <w:top w:val="none" w:sz="0" w:space="0" w:color="auto"/>
            <w:left w:val="none" w:sz="0" w:space="0" w:color="auto"/>
            <w:bottom w:val="none" w:sz="0" w:space="0" w:color="auto"/>
            <w:right w:val="none" w:sz="0" w:space="0" w:color="auto"/>
          </w:divBdr>
        </w:div>
        <w:div w:id="913590395">
          <w:marLeft w:val="0"/>
          <w:marRight w:val="0"/>
          <w:marTop w:val="0"/>
          <w:marBottom w:val="0"/>
          <w:divBdr>
            <w:top w:val="none" w:sz="0" w:space="0" w:color="auto"/>
            <w:left w:val="none" w:sz="0" w:space="0" w:color="auto"/>
            <w:bottom w:val="none" w:sz="0" w:space="0" w:color="auto"/>
            <w:right w:val="none" w:sz="0" w:space="0" w:color="auto"/>
          </w:divBdr>
        </w:div>
        <w:div w:id="805394383">
          <w:marLeft w:val="0"/>
          <w:marRight w:val="0"/>
          <w:marTop w:val="0"/>
          <w:marBottom w:val="0"/>
          <w:divBdr>
            <w:top w:val="none" w:sz="0" w:space="0" w:color="auto"/>
            <w:left w:val="none" w:sz="0" w:space="0" w:color="auto"/>
            <w:bottom w:val="none" w:sz="0" w:space="0" w:color="auto"/>
            <w:right w:val="none" w:sz="0" w:space="0" w:color="auto"/>
          </w:divBdr>
        </w:div>
        <w:div w:id="1397122264">
          <w:marLeft w:val="0"/>
          <w:marRight w:val="0"/>
          <w:marTop w:val="0"/>
          <w:marBottom w:val="0"/>
          <w:divBdr>
            <w:top w:val="none" w:sz="0" w:space="0" w:color="auto"/>
            <w:left w:val="none" w:sz="0" w:space="0" w:color="auto"/>
            <w:bottom w:val="none" w:sz="0" w:space="0" w:color="auto"/>
            <w:right w:val="none" w:sz="0" w:space="0" w:color="auto"/>
          </w:divBdr>
        </w:div>
        <w:div w:id="1259102969">
          <w:marLeft w:val="0"/>
          <w:marRight w:val="0"/>
          <w:marTop w:val="0"/>
          <w:marBottom w:val="0"/>
          <w:divBdr>
            <w:top w:val="none" w:sz="0" w:space="0" w:color="auto"/>
            <w:left w:val="none" w:sz="0" w:space="0" w:color="auto"/>
            <w:bottom w:val="none" w:sz="0" w:space="0" w:color="auto"/>
            <w:right w:val="none" w:sz="0" w:space="0" w:color="auto"/>
          </w:divBdr>
        </w:div>
        <w:div w:id="136263729">
          <w:marLeft w:val="0"/>
          <w:marRight w:val="0"/>
          <w:marTop w:val="0"/>
          <w:marBottom w:val="0"/>
          <w:divBdr>
            <w:top w:val="none" w:sz="0" w:space="0" w:color="auto"/>
            <w:left w:val="none" w:sz="0" w:space="0" w:color="auto"/>
            <w:bottom w:val="none" w:sz="0" w:space="0" w:color="auto"/>
            <w:right w:val="none" w:sz="0" w:space="0" w:color="auto"/>
          </w:divBdr>
        </w:div>
        <w:div w:id="987201167">
          <w:marLeft w:val="0"/>
          <w:marRight w:val="0"/>
          <w:marTop w:val="0"/>
          <w:marBottom w:val="0"/>
          <w:divBdr>
            <w:top w:val="none" w:sz="0" w:space="0" w:color="auto"/>
            <w:left w:val="none" w:sz="0" w:space="0" w:color="auto"/>
            <w:bottom w:val="none" w:sz="0" w:space="0" w:color="auto"/>
            <w:right w:val="none" w:sz="0" w:space="0" w:color="auto"/>
          </w:divBdr>
        </w:div>
        <w:div w:id="1614820948">
          <w:marLeft w:val="0"/>
          <w:marRight w:val="0"/>
          <w:marTop w:val="0"/>
          <w:marBottom w:val="0"/>
          <w:divBdr>
            <w:top w:val="none" w:sz="0" w:space="0" w:color="auto"/>
            <w:left w:val="none" w:sz="0" w:space="0" w:color="auto"/>
            <w:bottom w:val="none" w:sz="0" w:space="0" w:color="auto"/>
            <w:right w:val="none" w:sz="0" w:space="0" w:color="auto"/>
          </w:divBdr>
        </w:div>
        <w:div w:id="1252275765">
          <w:marLeft w:val="0"/>
          <w:marRight w:val="0"/>
          <w:marTop w:val="0"/>
          <w:marBottom w:val="0"/>
          <w:divBdr>
            <w:top w:val="none" w:sz="0" w:space="0" w:color="auto"/>
            <w:left w:val="none" w:sz="0" w:space="0" w:color="auto"/>
            <w:bottom w:val="none" w:sz="0" w:space="0" w:color="auto"/>
            <w:right w:val="none" w:sz="0" w:space="0" w:color="auto"/>
          </w:divBdr>
        </w:div>
        <w:div w:id="727269372">
          <w:marLeft w:val="0"/>
          <w:marRight w:val="0"/>
          <w:marTop w:val="0"/>
          <w:marBottom w:val="0"/>
          <w:divBdr>
            <w:top w:val="none" w:sz="0" w:space="0" w:color="auto"/>
            <w:left w:val="none" w:sz="0" w:space="0" w:color="auto"/>
            <w:bottom w:val="none" w:sz="0" w:space="0" w:color="auto"/>
            <w:right w:val="none" w:sz="0" w:space="0" w:color="auto"/>
          </w:divBdr>
        </w:div>
        <w:div w:id="1104036358">
          <w:marLeft w:val="0"/>
          <w:marRight w:val="0"/>
          <w:marTop w:val="0"/>
          <w:marBottom w:val="0"/>
          <w:divBdr>
            <w:top w:val="none" w:sz="0" w:space="0" w:color="auto"/>
            <w:left w:val="none" w:sz="0" w:space="0" w:color="auto"/>
            <w:bottom w:val="none" w:sz="0" w:space="0" w:color="auto"/>
            <w:right w:val="none" w:sz="0" w:space="0" w:color="auto"/>
          </w:divBdr>
        </w:div>
        <w:div w:id="125508177">
          <w:marLeft w:val="0"/>
          <w:marRight w:val="0"/>
          <w:marTop w:val="0"/>
          <w:marBottom w:val="0"/>
          <w:divBdr>
            <w:top w:val="none" w:sz="0" w:space="0" w:color="auto"/>
            <w:left w:val="none" w:sz="0" w:space="0" w:color="auto"/>
            <w:bottom w:val="none" w:sz="0" w:space="0" w:color="auto"/>
            <w:right w:val="none" w:sz="0" w:space="0" w:color="auto"/>
          </w:divBdr>
        </w:div>
        <w:div w:id="501436146">
          <w:marLeft w:val="0"/>
          <w:marRight w:val="0"/>
          <w:marTop w:val="0"/>
          <w:marBottom w:val="0"/>
          <w:divBdr>
            <w:top w:val="none" w:sz="0" w:space="0" w:color="auto"/>
            <w:left w:val="none" w:sz="0" w:space="0" w:color="auto"/>
            <w:bottom w:val="none" w:sz="0" w:space="0" w:color="auto"/>
            <w:right w:val="none" w:sz="0" w:space="0" w:color="auto"/>
          </w:divBdr>
        </w:div>
        <w:div w:id="1223563412">
          <w:marLeft w:val="0"/>
          <w:marRight w:val="0"/>
          <w:marTop w:val="0"/>
          <w:marBottom w:val="0"/>
          <w:divBdr>
            <w:top w:val="none" w:sz="0" w:space="0" w:color="auto"/>
            <w:left w:val="none" w:sz="0" w:space="0" w:color="auto"/>
            <w:bottom w:val="none" w:sz="0" w:space="0" w:color="auto"/>
            <w:right w:val="none" w:sz="0" w:space="0" w:color="auto"/>
          </w:divBdr>
        </w:div>
        <w:div w:id="1831821712">
          <w:marLeft w:val="0"/>
          <w:marRight w:val="0"/>
          <w:marTop w:val="0"/>
          <w:marBottom w:val="0"/>
          <w:divBdr>
            <w:top w:val="none" w:sz="0" w:space="0" w:color="auto"/>
            <w:left w:val="none" w:sz="0" w:space="0" w:color="auto"/>
            <w:bottom w:val="none" w:sz="0" w:space="0" w:color="auto"/>
            <w:right w:val="none" w:sz="0" w:space="0" w:color="auto"/>
          </w:divBdr>
        </w:div>
        <w:div w:id="1844319463">
          <w:marLeft w:val="0"/>
          <w:marRight w:val="0"/>
          <w:marTop w:val="0"/>
          <w:marBottom w:val="0"/>
          <w:divBdr>
            <w:top w:val="none" w:sz="0" w:space="0" w:color="auto"/>
            <w:left w:val="none" w:sz="0" w:space="0" w:color="auto"/>
            <w:bottom w:val="none" w:sz="0" w:space="0" w:color="auto"/>
            <w:right w:val="none" w:sz="0" w:space="0" w:color="auto"/>
          </w:divBdr>
        </w:div>
        <w:div w:id="1962495091">
          <w:marLeft w:val="0"/>
          <w:marRight w:val="0"/>
          <w:marTop w:val="0"/>
          <w:marBottom w:val="0"/>
          <w:divBdr>
            <w:top w:val="none" w:sz="0" w:space="0" w:color="auto"/>
            <w:left w:val="none" w:sz="0" w:space="0" w:color="auto"/>
            <w:bottom w:val="none" w:sz="0" w:space="0" w:color="auto"/>
            <w:right w:val="none" w:sz="0" w:space="0" w:color="auto"/>
          </w:divBdr>
        </w:div>
        <w:div w:id="90128779">
          <w:marLeft w:val="0"/>
          <w:marRight w:val="0"/>
          <w:marTop w:val="0"/>
          <w:marBottom w:val="0"/>
          <w:divBdr>
            <w:top w:val="none" w:sz="0" w:space="0" w:color="auto"/>
            <w:left w:val="none" w:sz="0" w:space="0" w:color="auto"/>
            <w:bottom w:val="none" w:sz="0" w:space="0" w:color="auto"/>
            <w:right w:val="none" w:sz="0" w:space="0" w:color="auto"/>
          </w:divBdr>
        </w:div>
        <w:div w:id="332294005">
          <w:marLeft w:val="0"/>
          <w:marRight w:val="0"/>
          <w:marTop w:val="0"/>
          <w:marBottom w:val="0"/>
          <w:divBdr>
            <w:top w:val="none" w:sz="0" w:space="0" w:color="auto"/>
            <w:left w:val="none" w:sz="0" w:space="0" w:color="auto"/>
            <w:bottom w:val="none" w:sz="0" w:space="0" w:color="auto"/>
            <w:right w:val="none" w:sz="0" w:space="0" w:color="auto"/>
          </w:divBdr>
        </w:div>
        <w:div w:id="352267188">
          <w:marLeft w:val="0"/>
          <w:marRight w:val="0"/>
          <w:marTop w:val="0"/>
          <w:marBottom w:val="0"/>
          <w:divBdr>
            <w:top w:val="none" w:sz="0" w:space="0" w:color="auto"/>
            <w:left w:val="none" w:sz="0" w:space="0" w:color="auto"/>
            <w:bottom w:val="none" w:sz="0" w:space="0" w:color="auto"/>
            <w:right w:val="none" w:sz="0" w:space="0" w:color="auto"/>
          </w:divBdr>
        </w:div>
        <w:div w:id="834764420">
          <w:marLeft w:val="0"/>
          <w:marRight w:val="0"/>
          <w:marTop w:val="0"/>
          <w:marBottom w:val="0"/>
          <w:divBdr>
            <w:top w:val="none" w:sz="0" w:space="0" w:color="auto"/>
            <w:left w:val="none" w:sz="0" w:space="0" w:color="auto"/>
            <w:bottom w:val="none" w:sz="0" w:space="0" w:color="auto"/>
            <w:right w:val="none" w:sz="0" w:space="0" w:color="auto"/>
          </w:divBdr>
        </w:div>
        <w:div w:id="1065881282">
          <w:marLeft w:val="0"/>
          <w:marRight w:val="0"/>
          <w:marTop w:val="0"/>
          <w:marBottom w:val="0"/>
          <w:divBdr>
            <w:top w:val="none" w:sz="0" w:space="0" w:color="auto"/>
            <w:left w:val="none" w:sz="0" w:space="0" w:color="auto"/>
            <w:bottom w:val="none" w:sz="0" w:space="0" w:color="auto"/>
            <w:right w:val="none" w:sz="0" w:space="0" w:color="auto"/>
          </w:divBdr>
        </w:div>
        <w:div w:id="920599365">
          <w:marLeft w:val="0"/>
          <w:marRight w:val="0"/>
          <w:marTop w:val="0"/>
          <w:marBottom w:val="0"/>
          <w:divBdr>
            <w:top w:val="none" w:sz="0" w:space="0" w:color="auto"/>
            <w:left w:val="none" w:sz="0" w:space="0" w:color="auto"/>
            <w:bottom w:val="none" w:sz="0" w:space="0" w:color="auto"/>
            <w:right w:val="none" w:sz="0" w:space="0" w:color="auto"/>
          </w:divBdr>
        </w:div>
        <w:div w:id="1576932740">
          <w:marLeft w:val="0"/>
          <w:marRight w:val="0"/>
          <w:marTop w:val="0"/>
          <w:marBottom w:val="0"/>
          <w:divBdr>
            <w:top w:val="none" w:sz="0" w:space="0" w:color="auto"/>
            <w:left w:val="none" w:sz="0" w:space="0" w:color="auto"/>
            <w:bottom w:val="none" w:sz="0" w:space="0" w:color="auto"/>
            <w:right w:val="none" w:sz="0" w:space="0" w:color="auto"/>
          </w:divBdr>
        </w:div>
        <w:div w:id="2080009878">
          <w:marLeft w:val="0"/>
          <w:marRight w:val="0"/>
          <w:marTop w:val="0"/>
          <w:marBottom w:val="0"/>
          <w:divBdr>
            <w:top w:val="none" w:sz="0" w:space="0" w:color="auto"/>
            <w:left w:val="none" w:sz="0" w:space="0" w:color="auto"/>
            <w:bottom w:val="none" w:sz="0" w:space="0" w:color="auto"/>
            <w:right w:val="none" w:sz="0" w:space="0" w:color="auto"/>
          </w:divBdr>
        </w:div>
        <w:div w:id="258953613">
          <w:marLeft w:val="0"/>
          <w:marRight w:val="0"/>
          <w:marTop w:val="0"/>
          <w:marBottom w:val="0"/>
          <w:divBdr>
            <w:top w:val="none" w:sz="0" w:space="0" w:color="auto"/>
            <w:left w:val="none" w:sz="0" w:space="0" w:color="auto"/>
            <w:bottom w:val="none" w:sz="0" w:space="0" w:color="auto"/>
            <w:right w:val="none" w:sz="0" w:space="0" w:color="auto"/>
          </w:divBdr>
        </w:div>
        <w:div w:id="872113588">
          <w:marLeft w:val="0"/>
          <w:marRight w:val="0"/>
          <w:marTop w:val="0"/>
          <w:marBottom w:val="0"/>
          <w:divBdr>
            <w:top w:val="none" w:sz="0" w:space="0" w:color="auto"/>
            <w:left w:val="none" w:sz="0" w:space="0" w:color="auto"/>
            <w:bottom w:val="none" w:sz="0" w:space="0" w:color="auto"/>
            <w:right w:val="none" w:sz="0" w:space="0" w:color="auto"/>
          </w:divBdr>
        </w:div>
        <w:div w:id="1360620793">
          <w:marLeft w:val="0"/>
          <w:marRight w:val="0"/>
          <w:marTop w:val="0"/>
          <w:marBottom w:val="0"/>
          <w:divBdr>
            <w:top w:val="none" w:sz="0" w:space="0" w:color="auto"/>
            <w:left w:val="none" w:sz="0" w:space="0" w:color="auto"/>
            <w:bottom w:val="none" w:sz="0" w:space="0" w:color="auto"/>
            <w:right w:val="none" w:sz="0" w:space="0" w:color="auto"/>
          </w:divBdr>
        </w:div>
        <w:div w:id="1091005153">
          <w:marLeft w:val="0"/>
          <w:marRight w:val="0"/>
          <w:marTop w:val="0"/>
          <w:marBottom w:val="0"/>
          <w:divBdr>
            <w:top w:val="none" w:sz="0" w:space="0" w:color="auto"/>
            <w:left w:val="none" w:sz="0" w:space="0" w:color="auto"/>
            <w:bottom w:val="none" w:sz="0" w:space="0" w:color="auto"/>
            <w:right w:val="none" w:sz="0" w:space="0" w:color="auto"/>
          </w:divBdr>
        </w:div>
        <w:div w:id="1318193222">
          <w:marLeft w:val="0"/>
          <w:marRight w:val="0"/>
          <w:marTop w:val="0"/>
          <w:marBottom w:val="0"/>
          <w:divBdr>
            <w:top w:val="none" w:sz="0" w:space="0" w:color="auto"/>
            <w:left w:val="none" w:sz="0" w:space="0" w:color="auto"/>
            <w:bottom w:val="none" w:sz="0" w:space="0" w:color="auto"/>
            <w:right w:val="none" w:sz="0" w:space="0" w:color="auto"/>
          </w:divBdr>
        </w:div>
        <w:div w:id="1888567577">
          <w:marLeft w:val="0"/>
          <w:marRight w:val="0"/>
          <w:marTop w:val="0"/>
          <w:marBottom w:val="0"/>
          <w:divBdr>
            <w:top w:val="none" w:sz="0" w:space="0" w:color="auto"/>
            <w:left w:val="none" w:sz="0" w:space="0" w:color="auto"/>
            <w:bottom w:val="none" w:sz="0" w:space="0" w:color="auto"/>
            <w:right w:val="none" w:sz="0" w:space="0" w:color="auto"/>
          </w:divBdr>
        </w:div>
        <w:div w:id="1851682391">
          <w:marLeft w:val="0"/>
          <w:marRight w:val="0"/>
          <w:marTop w:val="0"/>
          <w:marBottom w:val="0"/>
          <w:divBdr>
            <w:top w:val="none" w:sz="0" w:space="0" w:color="auto"/>
            <w:left w:val="none" w:sz="0" w:space="0" w:color="auto"/>
            <w:bottom w:val="none" w:sz="0" w:space="0" w:color="auto"/>
            <w:right w:val="none" w:sz="0" w:space="0" w:color="auto"/>
          </w:divBdr>
        </w:div>
        <w:div w:id="637492136">
          <w:marLeft w:val="0"/>
          <w:marRight w:val="0"/>
          <w:marTop w:val="0"/>
          <w:marBottom w:val="0"/>
          <w:divBdr>
            <w:top w:val="none" w:sz="0" w:space="0" w:color="auto"/>
            <w:left w:val="none" w:sz="0" w:space="0" w:color="auto"/>
            <w:bottom w:val="none" w:sz="0" w:space="0" w:color="auto"/>
            <w:right w:val="none" w:sz="0" w:space="0" w:color="auto"/>
          </w:divBdr>
        </w:div>
        <w:div w:id="1734695745">
          <w:marLeft w:val="0"/>
          <w:marRight w:val="0"/>
          <w:marTop w:val="0"/>
          <w:marBottom w:val="0"/>
          <w:divBdr>
            <w:top w:val="none" w:sz="0" w:space="0" w:color="auto"/>
            <w:left w:val="none" w:sz="0" w:space="0" w:color="auto"/>
            <w:bottom w:val="none" w:sz="0" w:space="0" w:color="auto"/>
            <w:right w:val="none" w:sz="0" w:space="0" w:color="auto"/>
          </w:divBdr>
        </w:div>
        <w:div w:id="1873567979">
          <w:marLeft w:val="0"/>
          <w:marRight w:val="0"/>
          <w:marTop w:val="0"/>
          <w:marBottom w:val="0"/>
          <w:divBdr>
            <w:top w:val="none" w:sz="0" w:space="0" w:color="auto"/>
            <w:left w:val="none" w:sz="0" w:space="0" w:color="auto"/>
            <w:bottom w:val="none" w:sz="0" w:space="0" w:color="auto"/>
            <w:right w:val="none" w:sz="0" w:space="0" w:color="auto"/>
          </w:divBdr>
        </w:div>
        <w:div w:id="1296792891">
          <w:marLeft w:val="0"/>
          <w:marRight w:val="0"/>
          <w:marTop w:val="0"/>
          <w:marBottom w:val="0"/>
          <w:divBdr>
            <w:top w:val="none" w:sz="0" w:space="0" w:color="auto"/>
            <w:left w:val="none" w:sz="0" w:space="0" w:color="auto"/>
            <w:bottom w:val="none" w:sz="0" w:space="0" w:color="auto"/>
            <w:right w:val="none" w:sz="0" w:space="0" w:color="auto"/>
          </w:divBdr>
        </w:div>
        <w:div w:id="1865897341">
          <w:marLeft w:val="0"/>
          <w:marRight w:val="0"/>
          <w:marTop w:val="0"/>
          <w:marBottom w:val="0"/>
          <w:divBdr>
            <w:top w:val="none" w:sz="0" w:space="0" w:color="auto"/>
            <w:left w:val="none" w:sz="0" w:space="0" w:color="auto"/>
            <w:bottom w:val="none" w:sz="0" w:space="0" w:color="auto"/>
            <w:right w:val="none" w:sz="0" w:space="0" w:color="auto"/>
          </w:divBdr>
        </w:div>
        <w:div w:id="1249386434">
          <w:marLeft w:val="0"/>
          <w:marRight w:val="0"/>
          <w:marTop w:val="0"/>
          <w:marBottom w:val="0"/>
          <w:divBdr>
            <w:top w:val="none" w:sz="0" w:space="0" w:color="auto"/>
            <w:left w:val="none" w:sz="0" w:space="0" w:color="auto"/>
            <w:bottom w:val="none" w:sz="0" w:space="0" w:color="auto"/>
            <w:right w:val="none" w:sz="0" w:space="0" w:color="auto"/>
          </w:divBdr>
        </w:div>
        <w:div w:id="1829831539">
          <w:marLeft w:val="0"/>
          <w:marRight w:val="0"/>
          <w:marTop w:val="0"/>
          <w:marBottom w:val="0"/>
          <w:divBdr>
            <w:top w:val="none" w:sz="0" w:space="0" w:color="auto"/>
            <w:left w:val="none" w:sz="0" w:space="0" w:color="auto"/>
            <w:bottom w:val="none" w:sz="0" w:space="0" w:color="auto"/>
            <w:right w:val="none" w:sz="0" w:space="0" w:color="auto"/>
          </w:divBdr>
        </w:div>
        <w:div w:id="1405181548">
          <w:marLeft w:val="0"/>
          <w:marRight w:val="0"/>
          <w:marTop w:val="0"/>
          <w:marBottom w:val="0"/>
          <w:divBdr>
            <w:top w:val="none" w:sz="0" w:space="0" w:color="auto"/>
            <w:left w:val="none" w:sz="0" w:space="0" w:color="auto"/>
            <w:bottom w:val="none" w:sz="0" w:space="0" w:color="auto"/>
            <w:right w:val="none" w:sz="0" w:space="0" w:color="auto"/>
          </w:divBdr>
        </w:div>
        <w:div w:id="32657161">
          <w:marLeft w:val="0"/>
          <w:marRight w:val="0"/>
          <w:marTop w:val="0"/>
          <w:marBottom w:val="0"/>
          <w:divBdr>
            <w:top w:val="none" w:sz="0" w:space="0" w:color="auto"/>
            <w:left w:val="none" w:sz="0" w:space="0" w:color="auto"/>
            <w:bottom w:val="none" w:sz="0" w:space="0" w:color="auto"/>
            <w:right w:val="none" w:sz="0" w:space="0" w:color="auto"/>
          </w:divBdr>
        </w:div>
        <w:div w:id="839856732">
          <w:marLeft w:val="0"/>
          <w:marRight w:val="0"/>
          <w:marTop w:val="0"/>
          <w:marBottom w:val="0"/>
          <w:divBdr>
            <w:top w:val="none" w:sz="0" w:space="0" w:color="auto"/>
            <w:left w:val="none" w:sz="0" w:space="0" w:color="auto"/>
            <w:bottom w:val="none" w:sz="0" w:space="0" w:color="auto"/>
            <w:right w:val="none" w:sz="0" w:space="0" w:color="auto"/>
          </w:divBdr>
        </w:div>
        <w:div w:id="486284988">
          <w:marLeft w:val="0"/>
          <w:marRight w:val="0"/>
          <w:marTop w:val="0"/>
          <w:marBottom w:val="0"/>
          <w:divBdr>
            <w:top w:val="none" w:sz="0" w:space="0" w:color="auto"/>
            <w:left w:val="none" w:sz="0" w:space="0" w:color="auto"/>
            <w:bottom w:val="none" w:sz="0" w:space="0" w:color="auto"/>
            <w:right w:val="none" w:sz="0" w:space="0" w:color="auto"/>
          </w:divBdr>
        </w:div>
        <w:div w:id="766772253">
          <w:marLeft w:val="0"/>
          <w:marRight w:val="0"/>
          <w:marTop w:val="0"/>
          <w:marBottom w:val="0"/>
          <w:divBdr>
            <w:top w:val="none" w:sz="0" w:space="0" w:color="auto"/>
            <w:left w:val="none" w:sz="0" w:space="0" w:color="auto"/>
            <w:bottom w:val="none" w:sz="0" w:space="0" w:color="auto"/>
            <w:right w:val="none" w:sz="0" w:space="0" w:color="auto"/>
          </w:divBdr>
        </w:div>
        <w:div w:id="1514101784">
          <w:marLeft w:val="0"/>
          <w:marRight w:val="0"/>
          <w:marTop w:val="0"/>
          <w:marBottom w:val="0"/>
          <w:divBdr>
            <w:top w:val="none" w:sz="0" w:space="0" w:color="auto"/>
            <w:left w:val="none" w:sz="0" w:space="0" w:color="auto"/>
            <w:bottom w:val="none" w:sz="0" w:space="0" w:color="auto"/>
            <w:right w:val="none" w:sz="0" w:space="0" w:color="auto"/>
          </w:divBdr>
        </w:div>
        <w:div w:id="793644434">
          <w:marLeft w:val="0"/>
          <w:marRight w:val="0"/>
          <w:marTop w:val="0"/>
          <w:marBottom w:val="0"/>
          <w:divBdr>
            <w:top w:val="none" w:sz="0" w:space="0" w:color="auto"/>
            <w:left w:val="none" w:sz="0" w:space="0" w:color="auto"/>
            <w:bottom w:val="none" w:sz="0" w:space="0" w:color="auto"/>
            <w:right w:val="none" w:sz="0" w:space="0" w:color="auto"/>
          </w:divBdr>
        </w:div>
        <w:div w:id="782312847">
          <w:marLeft w:val="0"/>
          <w:marRight w:val="0"/>
          <w:marTop w:val="0"/>
          <w:marBottom w:val="0"/>
          <w:divBdr>
            <w:top w:val="none" w:sz="0" w:space="0" w:color="auto"/>
            <w:left w:val="none" w:sz="0" w:space="0" w:color="auto"/>
            <w:bottom w:val="none" w:sz="0" w:space="0" w:color="auto"/>
            <w:right w:val="none" w:sz="0" w:space="0" w:color="auto"/>
          </w:divBdr>
        </w:div>
        <w:div w:id="1688823948">
          <w:marLeft w:val="0"/>
          <w:marRight w:val="0"/>
          <w:marTop w:val="0"/>
          <w:marBottom w:val="0"/>
          <w:divBdr>
            <w:top w:val="none" w:sz="0" w:space="0" w:color="auto"/>
            <w:left w:val="none" w:sz="0" w:space="0" w:color="auto"/>
            <w:bottom w:val="none" w:sz="0" w:space="0" w:color="auto"/>
            <w:right w:val="none" w:sz="0" w:space="0" w:color="auto"/>
          </w:divBdr>
        </w:div>
      </w:divsChild>
    </w:div>
    <w:div w:id="1669167558">
      <w:bodyDiv w:val="1"/>
      <w:marLeft w:val="0"/>
      <w:marRight w:val="0"/>
      <w:marTop w:val="0"/>
      <w:marBottom w:val="0"/>
      <w:divBdr>
        <w:top w:val="none" w:sz="0" w:space="0" w:color="auto"/>
        <w:left w:val="none" w:sz="0" w:space="0" w:color="auto"/>
        <w:bottom w:val="none" w:sz="0" w:space="0" w:color="auto"/>
        <w:right w:val="none" w:sz="0" w:space="0" w:color="auto"/>
      </w:divBdr>
    </w:div>
    <w:div w:id="1682272903">
      <w:bodyDiv w:val="1"/>
      <w:marLeft w:val="0"/>
      <w:marRight w:val="0"/>
      <w:marTop w:val="0"/>
      <w:marBottom w:val="0"/>
      <w:divBdr>
        <w:top w:val="none" w:sz="0" w:space="0" w:color="auto"/>
        <w:left w:val="none" w:sz="0" w:space="0" w:color="auto"/>
        <w:bottom w:val="none" w:sz="0" w:space="0" w:color="auto"/>
        <w:right w:val="none" w:sz="0" w:space="0" w:color="auto"/>
      </w:divBdr>
    </w:div>
    <w:div w:id="1709408228">
      <w:bodyDiv w:val="1"/>
      <w:marLeft w:val="0"/>
      <w:marRight w:val="0"/>
      <w:marTop w:val="0"/>
      <w:marBottom w:val="0"/>
      <w:divBdr>
        <w:top w:val="none" w:sz="0" w:space="0" w:color="auto"/>
        <w:left w:val="none" w:sz="0" w:space="0" w:color="auto"/>
        <w:bottom w:val="none" w:sz="0" w:space="0" w:color="auto"/>
        <w:right w:val="none" w:sz="0" w:space="0" w:color="auto"/>
      </w:divBdr>
    </w:div>
    <w:div w:id="1739741706">
      <w:bodyDiv w:val="1"/>
      <w:marLeft w:val="0"/>
      <w:marRight w:val="0"/>
      <w:marTop w:val="0"/>
      <w:marBottom w:val="0"/>
      <w:divBdr>
        <w:top w:val="none" w:sz="0" w:space="0" w:color="auto"/>
        <w:left w:val="none" w:sz="0" w:space="0" w:color="auto"/>
        <w:bottom w:val="none" w:sz="0" w:space="0" w:color="auto"/>
        <w:right w:val="none" w:sz="0" w:space="0" w:color="auto"/>
      </w:divBdr>
    </w:div>
    <w:div w:id="1811629200">
      <w:bodyDiv w:val="1"/>
      <w:marLeft w:val="0"/>
      <w:marRight w:val="0"/>
      <w:marTop w:val="0"/>
      <w:marBottom w:val="0"/>
      <w:divBdr>
        <w:top w:val="none" w:sz="0" w:space="0" w:color="auto"/>
        <w:left w:val="none" w:sz="0" w:space="0" w:color="auto"/>
        <w:bottom w:val="none" w:sz="0" w:space="0" w:color="auto"/>
        <w:right w:val="none" w:sz="0" w:space="0" w:color="auto"/>
      </w:divBdr>
    </w:div>
    <w:div w:id="1844084189">
      <w:bodyDiv w:val="1"/>
      <w:marLeft w:val="0"/>
      <w:marRight w:val="0"/>
      <w:marTop w:val="0"/>
      <w:marBottom w:val="0"/>
      <w:divBdr>
        <w:top w:val="none" w:sz="0" w:space="0" w:color="auto"/>
        <w:left w:val="none" w:sz="0" w:space="0" w:color="auto"/>
        <w:bottom w:val="none" w:sz="0" w:space="0" w:color="auto"/>
        <w:right w:val="none" w:sz="0" w:space="0" w:color="auto"/>
      </w:divBdr>
    </w:div>
    <w:div w:id="1942107529">
      <w:bodyDiv w:val="1"/>
      <w:marLeft w:val="0"/>
      <w:marRight w:val="0"/>
      <w:marTop w:val="0"/>
      <w:marBottom w:val="0"/>
      <w:divBdr>
        <w:top w:val="none" w:sz="0" w:space="0" w:color="auto"/>
        <w:left w:val="none" w:sz="0" w:space="0" w:color="auto"/>
        <w:bottom w:val="none" w:sz="0" w:space="0" w:color="auto"/>
        <w:right w:val="none" w:sz="0" w:space="0" w:color="auto"/>
      </w:divBdr>
    </w:div>
    <w:div w:id="2016225843">
      <w:bodyDiv w:val="1"/>
      <w:marLeft w:val="0"/>
      <w:marRight w:val="0"/>
      <w:marTop w:val="0"/>
      <w:marBottom w:val="0"/>
      <w:divBdr>
        <w:top w:val="none" w:sz="0" w:space="0" w:color="auto"/>
        <w:left w:val="none" w:sz="0" w:space="0" w:color="auto"/>
        <w:bottom w:val="none" w:sz="0" w:space="0" w:color="auto"/>
        <w:right w:val="none" w:sz="0" w:space="0" w:color="auto"/>
      </w:divBdr>
    </w:div>
    <w:div w:id="202894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A561C7-257A-4AD8-BC28-E57B85830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909</Words>
  <Characters>5457</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6354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 Kamienski</dc:creator>
  <cp:lastModifiedBy>Agnieszka Parys</cp:lastModifiedBy>
  <cp:revision>11</cp:revision>
  <cp:lastPrinted>2022-03-15T13:33:00Z</cp:lastPrinted>
  <dcterms:created xsi:type="dcterms:W3CDTF">2023-04-23T16:59:00Z</dcterms:created>
  <dcterms:modified xsi:type="dcterms:W3CDTF">2023-05-05T12:50:00Z</dcterms:modified>
</cp:coreProperties>
</file>