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8697B" w14:textId="78AA57F2" w:rsidR="001C5B3A" w:rsidRDefault="00F93DC3" w:rsidP="001C5B3A">
      <w:pPr>
        <w:spacing w:after="0" w:line="240" w:lineRule="auto"/>
        <w:rPr>
          <w:sz w:val="24"/>
          <w:szCs w:val="24"/>
          <w:lang w:eastAsia="pl-PL"/>
        </w:rPr>
      </w:pPr>
      <w:r w:rsidRPr="006A38C6">
        <w:rPr>
          <w:rFonts w:asciiTheme="minorHAnsi" w:hAnsiTheme="minorHAnsi"/>
          <w:b/>
          <w:bCs/>
          <w:sz w:val="24"/>
          <w:szCs w:val="24"/>
        </w:rPr>
        <w:t xml:space="preserve">Załącznik nr </w:t>
      </w:r>
      <w:r w:rsidR="00E70CD3">
        <w:rPr>
          <w:rFonts w:asciiTheme="minorHAnsi" w:hAnsiTheme="minorHAnsi"/>
          <w:b/>
          <w:bCs/>
          <w:sz w:val="24"/>
          <w:szCs w:val="24"/>
        </w:rPr>
        <w:t>7</w:t>
      </w:r>
      <w:r w:rsidR="00E70CD3" w:rsidRPr="006A38C6">
        <w:rPr>
          <w:rFonts w:asciiTheme="minorHAnsi" w:hAnsiTheme="minorHAnsi"/>
          <w:b/>
          <w:bCs/>
          <w:sz w:val="24"/>
          <w:szCs w:val="24"/>
        </w:rPr>
        <w:t xml:space="preserve"> </w:t>
      </w:r>
      <w:r w:rsidR="001C5B3A">
        <w:rPr>
          <w:rFonts w:asciiTheme="minorHAnsi" w:hAnsiTheme="minorHAnsi"/>
          <w:bCs/>
        </w:rPr>
        <w:t xml:space="preserve">DO UMOWY O DOFINANSOWANIE PROJEKTU W RAMACH FUNDUSZY EUROPEJSKICH DLA DOLNEGO ŚLĄSKA 2021-2027 WSPÓŁFINANSOWANEGO ZE ŚRODKÓW EUROPEJSKIEGO FUNDUSZU SPOŁECZNEGO </w:t>
      </w:r>
      <w:r w:rsidR="001C5B3A" w:rsidRPr="001C5B3A">
        <w:rPr>
          <w:rFonts w:asciiTheme="minorHAnsi" w:hAnsiTheme="minorHAnsi"/>
          <w:bCs/>
        </w:rPr>
        <w:t>PLUS/FUNDUSZU NA RZECZ SPRAWIEDLIWEJ TRANSFORMACJI</w:t>
      </w:r>
      <w:r w:rsidR="001C5B3A">
        <w:rPr>
          <w:rStyle w:val="Odwoanieprzypisudolnego"/>
          <w:bCs/>
          <w:i/>
          <w:iCs/>
        </w:rPr>
        <w:footnoteReference w:id="1"/>
      </w:r>
      <w:r w:rsidR="001C5B3A">
        <w:rPr>
          <w:rFonts w:asciiTheme="minorHAnsi" w:hAnsiTheme="minorHAnsi"/>
          <w:bCs/>
        </w:rPr>
        <w:t xml:space="preserve">: </w:t>
      </w:r>
    </w:p>
    <w:p w14:paraId="67DDAF91" w14:textId="7542201B" w:rsidR="008F0360" w:rsidRPr="006A38C6" w:rsidRDefault="008F0360" w:rsidP="006A38C6">
      <w:pPr>
        <w:pStyle w:val="Akapitzlist"/>
        <w:spacing w:line="276" w:lineRule="auto"/>
        <w:ind w:left="0"/>
        <w:jc w:val="both"/>
        <w:rPr>
          <w:rFonts w:ascii="Calibri" w:eastAsia="Calibri" w:hAnsi="Calibri"/>
          <w:i/>
          <w:iCs/>
          <w:lang w:eastAsia="en-US"/>
        </w:rPr>
      </w:pPr>
    </w:p>
    <w:p w14:paraId="04D6A024" w14:textId="77777777" w:rsidR="004C2F9B" w:rsidRPr="006A38C6" w:rsidRDefault="004C2F9B" w:rsidP="006A38C6">
      <w:pPr>
        <w:pStyle w:val="Akapitzlist"/>
        <w:spacing w:line="276" w:lineRule="auto"/>
        <w:ind w:left="0"/>
        <w:jc w:val="both"/>
        <w:rPr>
          <w:rFonts w:ascii="Calibri" w:eastAsia="Calibri" w:hAnsi="Calibri"/>
          <w:i/>
          <w:iCs/>
          <w:lang w:eastAsia="en-US"/>
        </w:rPr>
      </w:pPr>
    </w:p>
    <w:p w14:paraId="1208C389" w14:textId="77777777" w:rsidR="004C2F9B" w:rsidRPr="006A38C6" w:rsidRDefault="008F0360" w:rsidP="006A38C6">
      <w:pPr>
        <w:spacing w:after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6A38C6">
        <w:rPr>
          <w:rFonts w:asciiTheme="minorHAnsi" w:hAnsiTheme="minorHAnsi" w:cstheme="minorHAnsi"/>
          <w:b/>
          <w:bCs/>
          <w:sz w:val="24"/>
          <w:szCs w:val="24"/>
        </w:rPr>
        <w:t xml:space="preserve">MINIMALNY WZÓR </w:t>
      </w:r>
    </w:p>
    <w:p w14:paraId="7FEDEAC3" w14:textId="554C159D" w:rsidR="008F0360" w:rsidRPr="006A38C6" w:rsidRDefault="008F0360" w:rsidP="006A38C6">
      <w:pPr>
        <w:tabs>
          <w:tab w:val="left" w:pos="15026"/>
        </w:tabs>
        <w:spacing w:after="0"/>
        <w:jc w:val="center"/>
        <w:rPr>
          <w:b/>
          <w:iCs/>
          <w:sz w:val="24"/>
          <w:szCs w:val="24"/>
        </w:rPr>
      </w:pPr>
      <w:bookmarkStart w:id="0" w:name="_Hlk98415012"/>
      <w:r w:rsidRPr="006A38C6">
        <w:rPr>
          <w:b/>
          <w:iCs/>
          <w:sz w:val="24"/>
          <w:szCs w:val="24"/>
        </w:rPr>
        <w:t xml:space="preserve">HARMONOGRAMU </w:t>
      </w:r>
      <w:r w:rsidR="005E209E" w:rsidRPr="006A38C6">
        <w:rPr>
          <w:b/>
          <w:iCs/>
          <w:sz w:val="24"/>
          <w:szCs w:val="24"/>
        </w:rPr>
        <w:t>REALIZACJI</w:t>
      </w:r>
      <w:r w:rsidRPr="006A38C6">
        <w:rPr>
          <w:b/>
          <w:iCs/>
          <w:sz w:val="24"/>
          <w:szCs w:val="24"/>
        </w:rPr>
        <w:t xml:space="preserve"> WSPARCIA</w:t>
      </w:r>
      <w:r w:rsidR="009E257E" w:rsidRPr="006A38C6">
        <w:rPr>
          <w:b/>
          <w:iCs/>
          <w:sz w:val="24"/>
          <w:szCs w:val="24"/>
        </w:rPr>
        <w:t xml:space="preserve"> W PROJEKCIE</w:t>
      </w:r>
      <w:r w:rsidRPr="006A38C6">
        <w:rPr>
          <w:b/>
          <w:iCs/>
          <w:sz w:val="24"/>
          <w:szCs w:val="24"/>
        </w:rPr>
        <w:t xml:space="preserve"> </w:t>
      </w:r>
      <w:bookmarkEnd w:id="0"/>
      <w:r w:rsidR="00E16B43" w:rsidRPr="006A38C6">
        <w:rPr>
          <w:b/>
          <w:iCs/>
          <w:sz w:val="24"/>
          <w:szCs w:val="24"/>
        </w:rPr>
        <w:t>*</w:t>
      </w:r>
    </w:p>
    <w:p w14:paraId="622B71D1" w14:textId="7EDD1079" w:rsidR="008F0360" w:rsidRDefault="008F0360" w:rsidP="00FC52B7">
      <w:pPr>
        <w:pStyle w:val="Akapitzlist"/>
        <w:ind w:left="0"/>
        <w:jc w:val="both"/>
        <w:rPr>
          <w:sz w:val="28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456"/>
        <w:gridCol w:w="1104"/>
        <w:gridCol w:w="1701"/>
        <w:gridCol w:w="2126"/>
        <w:gridCol w:w="2268"/>
        <w:gridCol w:w="1984"/>
      </w:tblGrid>
      <w:tr w:rsidR="003244DC" w14:paraId="25BCDCEA" w14:textId="77777777" w:rsidTr="00662B1C">
        <w:tc>
          <w:tcPr>
            <w:tcW w:w="456" w:type="dxa"/>
            <w:shd w:val="clear" w:color="auto" w:fill="D9D9D9" w:themeFill="background1" w:themeFillShade="D9"/>
            <w:vAlign w:val="center"/>
          </w:tcPr>
          <w:p w14:paraId="1B00CD0D" w14:textId="53C9DDF1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Lp.</w:t>
            </w:r>
          </w:p>
        </w:tc>
        <w:tc>
          <w:tcPr>
            <w:tcW w:w="1104" w:type="dxa"/>
            <w:shd w:val="clear" w:color="auto" w:fill="D9D9D9" w:themeFill="background1" w:themeFillShade="D9"/>
            <w:vAlign w:val="center"/>
          </w:tcPr>
          <w:p w14:paraId="796E3734" w14:textId="643D3400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Data realizacji wsparcia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FEC88CA" w14:textId="0CDFF417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Godziny, w których wsparcie jest realizowane (od … do….) 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0488353" w14:textId="4427351E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Rodzaj/nazwa wsparcia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8E2EE1B" w14:textId="66C6ADD9" w:rsidR="003244DC" w:rsidRPr="003244DC" w:rsidRDefault="003244DC" w:rsidP="006A38C6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Nazwa podmiotu realizującego wsparcie bezpośrednio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4D54B77" w14:textId="72F883A3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Dokładny adres miejsca realizacji wsparcia</w:t>
            </w:r>
          </w:p>
        </w:tc>
      </w:tr>
      <w:tr w:rsidR="003244DC" w14:paraId="2ADBBA18" w14:textId="77777777" w:rsidTr="00662B1C">
        <w:tc>
          <w:tcPr>
            <w:tcW w:w="456" w:type="dxa"/>
          </w:tcPr>
          <w:p w14:paraId="5DD04D7C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4690FC4A" w14:textId="08C7388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73B7D3" w14:textId="1448C3EC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7600A0B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A6E3385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0BB41E6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4642B3E2" w14:textId="77777777" w:rsidTr="00662B1C">
        <w:tc>
          <w:tcPr>
            <w:tcW w:w="456" w:type="dxa"/>
          </w:tcPr>
          <w:p w14:paraId="083B9423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790B97F8" w14:textId="1B3981F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A7F04A2" w14:textId="432B8EA1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5E19EFF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B9D5A3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E9B48C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1254E368" w14:textId="77777777" w:rsidTr="00662B1C">
        <w:tc>
          <w:tcPr>
            <w:tcW w:w="456" w:type="dxa"/>
          </w:tcPr>
          <w:p w14:paraId="774BA19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2C3113AD" w14:textId="70AEA70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7FBBF8B" w14:textId="4CD1EAFF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FEFF43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377B43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249BFE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3A4ED015" w14:textId="77777777" w:rsidTr="00662B1C">
        <w:tc>
          <w:tcPr>
            <w:tcW w:w="456" w:type="dxa"/>
          </w:tcPr>
          <w:p w14:paraId="6418C9AC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526CBEEA" w14:textId="2B83386F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4F099C5" w14:textId="71CCA1EC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D47CA73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62E53E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A5497C3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4AB65495" w14:textId="77777777" w:rsidTr="00662B1C">
        <w:tc>
          <w:tcPr>
            <w:tcW w:w="456" w:type="dxa"/>
          </w:tcPr>
          <w:p w14:paraId="10CA3B29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5923D013" w14:textId="25FDB30A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0D8E197" w14:textId="30E4EB4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B5320F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F258085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CC05CD7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613D074D" w14:textId="77777777" w:rsidTr="00662B1C">
        <w:tc>
          <w:tcPr>
            <w:tcW w:w="456" w:type="dxa"/>
          </w:tcPr>
          <w:p w14:paraId="4040A35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619B48D5" w14:textId="394C5409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CC801AF" w14:textId="4DF24058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FF59F9F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CF952C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3E9891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40FC6171" w14:textId="77777777" w:rsidTr="00662B1C">
        <w:tc>
          <w:tcPr>
            <w:tcW w:w="456" w:type="dxa"/>
          </w:tcPr>
          <w:p w14:paraId="011ACAB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211CF2D3" w14:textId="0AC6A0F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BF4C3CC" w14:textId="1D45FD8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808250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B82498E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04C7A4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19A8A8BB" w14:textId="77777777" w:rsidTr="00662B1C">
        <w:tc>
          <w:tcPr>
            <w:tcW w:w="456" w:type="dxa"/>
          </w:tcPr>
          <w:p w14:paraId="5A77F72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7E02E9E5" w14:textId="7BDFF99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EA01403" w14:textId="6E9C5201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E2C709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9E7040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E915CF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593C150A" w14:textId="77777777" w:rsidTr="00662B1C">
        <w:tc>
          <w:tcPr>
            <w:tcW w:w="456" w:type="dxa"/>
          </w:tcPr>
          <w:p w14:paraId="0CCF0D29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6C786B44" w14:textId="4751163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1019E3D" w14:textId="50D3E802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6206BDF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4D6F817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5F87F6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2E5FED81" w14:textId="77777777" w:rsidTr="00662B1C">
        <w:tc>
          <w:tcPr>
            <w:tcW w:w="456" w:type="dxa"/>
          </w:tcPr>
          <w:p w14:paraId="5D6121D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491936AF" w14:textId="7E38A00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2DE1A28" w14:textId="62B80809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D9E6A3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15D993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ECBE012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6B1D330A" w14:textId="77777777" w:rsidTr="00662B1C">
        <w:tc>
          <w:tcPr>
            <w:tcW w:w="456" w:type="dxa"/>
          </w:tcPr>
          <w:p w14:paraId="4A9A71F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0EAAB9A0" w14:textId="725BE62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6ACF267" w14:textId="6753A340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3DC300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12BA235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1FABC7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3DABC7E4" w14:textId="77777777" w:rsidTr="00662B1C">
        <w:tc>
          <w:tcPr>
            <w:tcW w:w="456" w:type="dxa"/>
          </w:tcPr>
          <w:p w14:paraId="24F7E7C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00714C5A" w14:textId="2211EE83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D7F280F" w14:textId="469FEDC4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23097A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D35963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BD1761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280CEBA1" w14:textId="77777777" w:rsidTr="00662B1C">
        <w:tc>
          <w:tcPr>
            <w:tcW w:w="456" w:type="dxa"/>
          </w:tcPr>
          <w:p w14:paraId="1F55F659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08ADA6D3" w14:textId="55830B51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C135057" w14:textId="158ACB80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BFDF8E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94304A5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B160D6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BA54E1E" w14:textId="11F533DE" w:rsidR="00790BA1" w:rsidRPr="006A38C6" w:rsidRDefault="00E16B43" w:rsidP="006A38C6">
      <w:pPr>
        <w:rPr>
          <w:rFonts w:asciiTheme="minorHAnsi" w:hAnsiTheme="minorHAnsi" w:cstheme="minorHAnsi"/>
          <w:sz w:val="20"/>
          <w:szCs w:val="20"/>
        </w:rPr>
      </w:pPr>
      <w:r w:rsidRPr="006A38C6">
        <w:rPr>
          <w:rFonts w:asciiTheme="minorHAnsi" w:hAnsiTheme="minorHAnsi" w:cstheme="minorHAnsi"/>
          <w:sz w:val="20"/>
          <w:szCs w:val="20"/>
        </w:rPr>
        <w:t>*w</w:t>
      </w:r>
      <w:r w:rsidR="00B27DA1" w:rsidRPr="006A38C6">
        <w:rPr>
          <w:rFonts w:asciiTheme="minorHAnsi" w:hAnsiTheme="minorHAnsi" w:cstheme="minorHAnsi"/>
          <w:sz w:val="20"/>
          <w:szCs w:val="20"/>
        </w:rPr>
        <w:t xml:space="preserve"> </w:t>
      </w:r>
      <w:r w:rsidRPr="006A38C6">
        <w:rPr>
          <w:rFonts w:asciiTheme="minorHAnsi" w:hAnsiTheme="minorHAnsi" w:cstheme="minorHAnsi"/>
          <w:sz w:val="20"/>
          <w:szCs w:val="20"/>
        </w:rPr>
        <w:t xml:space="preserve">harmonogramie można zawrzeć </w:t>
      </w:r>
      <w:r w:rsidR="00B27DA1" w:rsidRPr="006A38C6">
        <w:rPr>
          <w:rFonts w:asciiTheme="minorHAnsi" w:hAnsiTheme="minorHAnsi" w:cstheme="minorHAnsi"/>
          <w:sz w:val="20"/>
          <w:szCs w:val="20"/>
        </w:rPr>
        <w:t>również takie informacje jak</w:t>
      </w:r>
      <w:r w:rsidR="003244DC" w:rsidRPr="006A38C6">
        <w:rPr>
          <w:rFonts w:asciiTheme="minorHAnsi" w:hAnsiTheme="minorHAnsi" w:cstheme="minorHAnsi"/>
          <w:sz w:val="20"/>
          <w:szCs w:val="20"/>
        </w:rPr>
        <w:t>:</w:t>
      </w:r>
      <w:r w:rsidR="00B27DA1" w:rsidRPr="006A38C6">
        <w:rPr>
          <w:rFonts w:asciiTheme="minorHAnsi" w:hAnsiTheme="minorHAnsi" w:cstheme="minorHAnsi"/>
          <w:sz w:val="20"/>
          <w:szCs w:val="20"/>
        </w:rPr>
        <w:t xml:space="preserve"> numer grupy, imię i nazwisko prowadzącego zajęcia, liczba godzin </w:t>
      </w:r>
      <w:r w:rsidR="003244DC" w:rsidRPr="006A38C6">
        <w:rPr>
          <w:rFonts w:asciiTheme="minorHAnsi" w:hAnsiTheme="minorHAnsi" w:cstheme="minorHAnsi"/>
          <w:sz w:val="20"/>
          <w:szCs w:val="20"/>
        </w:rPr>
        <w:t>zaj</w:t>
      </w:r>
      <w:r w:rsidR="00B27DA1" w:rsidRPr="006A38C6">
        <w:rPr>
          <w:rFonts w:asciiTheme="minorHAnsi" w:hAnsiTheme="minorHAnsi" w:cstheme="minorHAnsi"/>
          <w:sz w:val="20"/>
          <w:szCs w:val="20"/>
        </w:rPr>
        <w:t xml:space="preserve">ęć danego dnia itd. </w:t>
      </w:r>
    </w:p>
    <w:sectPr w:rsidR="00790BA1" w:rsidRPr="006A38C6" w:rsidSect="00662B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EE362" w14:textId="77777777" w:rsidR="00764755" w:rsidRDefault="00764755" w:rsidP="009D490C">
      <w:pPr>
        <w:spacing w:after="0" w:line="240" w:lineRule="auto"/>
      </w:pPr>
      <w:r>
        <w:separator/>
      </w:r>
    </w:p>
  </w:endnote>
  <w:endnote w:type="continuationSeparator" w:id="0">
    <w:p w14:paraId="66609402" w14:textId="77777777" w:rsidR="00764755" w:rsidRDefault="00764755" w:rsidP="009D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501A5" w14:textId="77777777" w:rsidR="00866EEF" w:rsidRDefault="00866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C7AFE" w14:textId="749510C6" w:rsidR="00866EEF" w:rsidRPr="002B1B93" w:rsidRDefault="00866EEF" w:rsidP="00866EEF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C40913">
      <w:rPr>
        <w:rFonts w:asciiTheme="minorHAnsi" w:hAnsiTheme="minorHAnsi" w:cstheme="minorHAnsi"/>
        <w:bCs/>
        <w:noProof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C40913">
      <w:rPr>
        <w:rFonts w:asciiTheme="minorHAnsi" w:hAnsiTheme="minorHAnsi" w:cstheme="minorHAnsi"/>
        <w:bCs/>
        <w:noProof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0A6E9DF8" w14:textId="1B019116" w:rsidR="00866EEF" w:rsidRDefault="00866EEF" w:rsidP="00866EEF">
    <w:pPr>
      <w:pStyle w:val="Tekstprzypisudolnego"/>
      <w:jc w:val="center"/>
    </w:pPr>
    <w:r w:rsidRPr="002B1B93">
      <w:rPr>
        <w:rFonts w:asciiTheme="minorHAnsi" w:hAnsiTheme="minorHAnsi" w:cstheme="minorHAnsi"/>
        <w:sz w:val="16"/>
      </w:rPr>
      <w:t>v1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5C0B3" w14:textId="77777777" w:rsidR="005C3812" w:rsidRPr="00032FB4" w:rsidRDefault="006602D9">
    <w:pPr>
      <w:pStyle w:val="Stopka"/>
      <w:framePr w:wrap="around" w:vAnchor="text" w:hAnchor="margin" w:xAlign="right" w:y="1"/>
      <w:rPr>
        <w:rStyle w:val="Numerstrony"/>
        <w:rFonts w:cs="Arial"/>
        <w:sz w:val="20"/>
        <w:szCs w:val="20"/>
      </w:rPr>
    </w:pPr>
    <w:r w:rsidRPr="00032FB4">
      <w:rPr>
        <w:rStyle w:val="Numerstrony"/>
        <w:rFonts w:cs="Arial"/>
        <w:sz w:val="20"/>
        <w:szCs w:val="20"/>
      </w:rPr>
      <w:fldChar w:fldCharType="begin"/>
    </w:r>
    <w:r w:rsidR="005C3812" w:rsidRPr="00032FB4">
      <w:rPr>
        <w:rStyle w:val="Numerstrony"/>
        <w:rFonts w:cs="Arial"/>
        <w:sz w:val="20"/>
        <w:szCs w:val="20"/>
      </w:rPr>
      <w:instrText xml:space="preserve">PAGE  </w:instrText>
    </w:r>
    <w:r w:rsidRPr="00032FB4">
      <w:rPr>
        <w:rStyle w:val="Numerstrony"/>
        <w:rFonts w:cs="Arial"/>
        <w:sz w:val="20"/>
        <w:szCs w:val="20"/>
      </w:rPr>
      <w:fldChar w:fldCharType="separate"/>
    </w:r>
    <w:r w:rsidR="005C3812">
      <w:rPr>
        <w:rStyle w:val="Numerstrony"/>
        <w:rFonts w:cs="Arial"/>
        <w:noProof/>
        <w:sz w:val="20"/>
        <w:szCs w:val="20"/>
      </w:rPr>
      <w:t>43</w:t>
    </w:r>
    <w:r w:rsidRPr="00032FB4">
      <w:rPr>
        <w:rStyle w:val="Numerstrony"/>
        <w:rFonts w:cs="Arial"/>
        <w:sz w:val="20"/>
        <w:szCs w:val="20"/>
      </w:rPr>
      <w:fldChar w:fldCharType="end"/>
    </w:r>
  </w:p>
  <w:p w14:paraId="7E0E5902" w14:textId="77777777" w:rsidR="005C3812" w:rsidRDefault="005C3812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65B35" w14:textId="77777777" w:rsidR="00764755" w:rsidRDefault="00764755" w:rsidP="009D490C">
      <w:pPr>
        <w:spacing w:after="0" w:line="240" w:lineRule="auto"/>
      </w:pPr>
      <w:r>
        <w:separator/>
      </w:r>
    </w:p>
  </w:footnote>
  <w:footnote w:type="continuationSeparator" w:id="0">
    <w:p w14:paraId="453D8498" w14:textId="77777777" w:rsidR="00764755" w:rsidRDefault="00764755" w:rsidP="009D490C">
      <w:pPr>
        <w:spacing w:after="0" w:line="240" w:lineRule="auto"/>
      </w:pPr>
      <w:r>
        <w:continuationSeparator/>
      </w:r>
    </w:p>
  </w:footnote>
  <w:footnote w:id="1">
    <w:p w14:paraId="08402950" w14:textId="39FCD2AE" w:rsidR="001C5B3A" w:rsidRDefault="001C5B3A" w:rsidP="001C5B3A">
      <w:pPr>
        <w:pStyle w:val="Tekstprzypisudolnego"/>
      </w:pPr>
      <w:r w:rsidRPr="00A6652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A66528">
        <w:rPr>
          <w:rFonts w:asciiTheme="minorHAnsi" w:hAnsiTheme="minorHAnsi"/>
          <w:sz w:val="16"/>
          <w:szCs w:val="16"/>
        </w:rPr>
        <w:t xml:space="preserve"> </w:t>
      </w:r>
      <w:r w:rsidRPr="00A66528">
        <w:rPr>
          <w:rFonts w:asciiTheme="minorHAnsi" w:hAnsiTheme="minorHAnsi" w:cstheme="minorHAnsi"/>
          <w:sz w:val="16"/>
          <w:szCs w:val="16"/>
        </w:rPr>
        <w:t>Wybrać właściwy fundusz. Niepotrzebne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="00A66528">
        <w:rPr>
          <w:rFonts w:asciiTheme="minorHAnsi" w:hAnsiTheme="minorHAnsi" w:cstheme="minorHAnsi"/>
          <w:sz w:val="16"/>
          <w:szCs w:val="16"/>
        </w:rPr>
        <w:t>usunąć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98236" w14:textId="77777777" w:rsidR="00866EEF" w:rsidRDefault="00866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0D68C" w14:textId="7E16DFD9" w:rsidR="00E37264" w:rsidRDefault="00E37264">
    <w:pPr>
      <w:pStyle w:val="Nagwek"/>
    </w:pPr>
    <w:r>
      <w:rPr>
        <w:noProof/>
        <w:lang w:eastAsia="pl-PL"/>
      </w:rPr>
      <w:drawing>
        <wp:inline distT="0" distB="0" distL="0" distR="0" wp14:anchorId="4E968051" wp14:editId="2E83C8C9">
          <wp:extent cx="575945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A5575" w14:textId="77777777" w:rsidR="00866EEF" w:rsidRDefault="00866E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34534"/>
    <w:multiLevelType w:val="hybridMultilevel"/>
    <w:tmpl w:val="A008E254"/>
    <w:lvl w:ilvl="0" w:tplc="5A7CCFC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87D12"/>
    <w:multiLevelType w:val="hybridMultilevel"/>
    <w:tmpl w:val="0D0846CC"/>
    <w:lvl w:ilvl="0" w:tplc="1D885A9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0027DD"/>
    <w:multiLevelType w:val="hybridMultilevel"/>
    <w:tmpl w:val="CB145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40805"/>
    <w:multiLevelType w:val="hybridMultilevel"/>
    <w:tmpl w:val="BA40AF2C"/>
    <w:lvl w:ilvl="0" w:tplc="5330E1A2">
      <w:start w:val="1"/>
      <w:numFmt w:val="decimal"/>
      <w:lvlText w:val="%1."/>
      <w:lvlJc w:val="left"/>
      <w:pPr>
        <w:ind w:left="720" w:hanging="360"/>
      </w:pPr>
      <w:rPr>
        <w:rFonts w:eastAsia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A4CAB"/>
    <w:multiLevelType w:val="hybridMultilevel"/>
    <w:tmpl w:val="E59C4F28"/>
    <w:lvl w:ilvl="0" w:tplc="6B5C4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243B7"/>
    <w:multiLevelType w:val="hybridMultilevel"/>
    <w:tmpl w:val="F7F05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265F6"/>
    <w:multiLevelType w:val="hybridMultilevel"/>
    <w:tmpl w:val="B97C3E1E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7" w15:restartNumberingAfterBreak="0">
    <w:nsid w:val="1DA046BD"/>
    <w:multiLevelType w:val="hybridMultilevel"/>
    <w:tmpl w:val="E50A31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30D6AF5"/>
    <w:multiLevelType w:val="hybridMultilevel"/>
    <w:tmpl w:val="F6E8C0CA"/>
    <w:lvl w:ilvl="0" w:tplc="6B5C4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A1362C4"/>
    <w:multiLevelType w:val="hybridMultilevel"/>
    <w:tmpl w:val="FA2E4E9E"/>
    <w:lvl w:ilvl="0" w:tplc="5D7E0C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92BD5"/>
    <w:multiLevelType w:val="hybridMultilevel"/>
    <w:tmpl w:val="66568D3E"/>
    <w:lvl w:ilvl="0" w:tplc="0415000F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325655FF"/>
    <w:multiLevelType w:val="hybridMultilevel"/>
    <w:tmpl w:val="12DCFF8E"/>
    <w:lvl w:ilvl="0" w:tplc="85022AAA">
      <w:start w:val="1"/>
      <w:numFmt w:val="decimal"/>
      <w:lvlText w:val="%1."/>
      <w:lvlJc w:val="left"/>
      <w:pPr>
        <w:ind w:left="720" w:hanging="360"/>
      </w:pPr>
      <w:rPr>
        <w:rFonts w:eastAsia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9E035D"/>
    <w:multiLevelType w:val="hybridMultilevel"/>
    <w:tmpl w:val="FA2E4E9E"/>
    <w:lvl w:ilvl="0" w:tplc="5D7E0C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382D31"/>
    <w:multiLevelType w:val="hybridMultilevel"/>
    <w:tmpl w:val="CE422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7551D7"/>
    <w:multiLevelType w:val="hybridMultilevel"/>
    <w:tmpl w:val="7FBCBB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E05056"/>
    <w:multiLevelType w:val="hybridMultilevel"/>
    <w:tmpl w:val="749ACA74"/>
    <w:lvl w:ilvl="0" w:tplc="7CB490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14778B"/>
    <w:multiLevelType w:val="hybridMultilevel"/>
    <w:tmpl w:val="C3BA4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042428"/>
    <w:multiLevelType w:val="hybridMultilevel"/>
    <w:tmpl w:val="9F5870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0E4F1E"/>
    <w:multiLevelType w:val="hybridMultilevel"/>
    <w:tmpl w:val="CDC495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270A68"/>
    <w:multiLevelType w:val="hybridMultilevel"/>
    <w:tmpl w:val="F2985B9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1DC1C3E"/>
    <w:multiLevelType w:val="hybridMultilevel"/>
    <w:tmpl w:val="C2140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BC2B62"/>
    <w:multiLevelType w:val="hybridMultilevel"/>
    <w:tmpl w:val="2214A406"/>
    <w:lvl w:ilvl="0" w:tplc="04150003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31E76B9"/>
    <w:multiLevelType w:val="hybridMultilevel"/>
    <w:tmpl w:val="D9A66D36"/>
    <w:lvl w:ilvl="0" w:tplc="4B60FF2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5B1DBB"/>
    <w:multiLevelType w:val="hybridMultilevel"/>
    <w:tmpl w:val="70747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A8235D"/>
    <w:multiLevelType w:val="hybridMultilevel"/>
    <w:tmpl w:val="485EBA0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CD283E"/>
    <w:multiLevelType w:val="hybridMultilevel"/>
    <w:tmpl w:val="15885E4E"/>
    <w:lvl w:ilvl="0" w:tplc="6B5C4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28" w15:restartNumberingAfterBreak="0">
    <w:nsid w:val="5FC14283"/>
    <w:multiLevelType w:val="hybridMultilevel"/>
    <w:tmpl w:val="F2B00AD2"/>
    <w:lvl w:ilvl="0" w:tplc="7ED4F9B4">
      <w:start w:val="1"/>
      <w:numFmt w:val="decimal"/>
      <w:lvlText w:val="%1."/>
      <w:lvlJc w:val="left"/>
      <w:pPr>
        <w:ind w:left="720" w:hanging="360"/>
      </w:pPr>
      <w:rPr>
        <w:rFonts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4738BC"/>
    <w:multiLevelType w:val="hybridMultilevel"/>
    <w:tmpl w:val="81C87E90"/>
    <w:lvl w:ilvl="0" w:tplc="49B4D37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1417CF"/>
    <w:multiLevelType w:val="hybridMultilevel"/>
    <w:tmpl w:val="1526C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7D26FB"/>
    <w:multiLevelType w:val="hybridMultilevel"/>
    <w:tmpl w:val="62582F6C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A1F794E"/>
    <w:multiLevelType w:val="hybridMultilevel"/>
    <w:tmpl w:val="389AB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EC3169"/>
    <w:multiLevelType w:val="hybridMultilevel"/>
    <w:tmpl w:val="C93A56B8"/>
    <w:lvl w:ilvl="0" w:tplc="04150003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B777B20"/>
    <w:multiLevelType w:val="hybridMultilevel"/>
    <w:tmpl w:val="9C445FA4"/>
    <w:lvl w:ilvl="0" w:tplc="04150003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146366"/>
    <w:multiLevelType w:val="hybridMultilevel"/>
    <w:tmpl w:val="153049FA"/>
    <w:lvl w:ilvl="0" w:tplc="04150015">
      <w:start w:val="1"/>
      <w:numFmt w:val="upperLetter"/>
      <w:lvlText w:val="%1.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6" w15:restartNumberingAfterBreak="0">
    <w:nsid w:val="78727686"/>
    <w:multiLevelType w:val="hybridMultilevel"/>
    <w:tmpl w:val="78C24E3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B8607D6"/>
    <w:multiLevelType w:val="hybridMultilevel"/>
    <w:tmpl w:val="130649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F24A53"/>
    <w:multiLevelType w:val="hybridMultilevel"/>
    <w:tmpl w:val="CB145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D207D8"/>
    <w:multiLevelType w:val="hybridMultilevel"/>
    <w:tmpl w:val="5B8ECABC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C87E25"/>
    <w:multiLevelType w:val="hybridMultilevel"/>
    <w:tmpl w:val="2A788AC8"/>
    <w:lvl w:ilvl="0" w:tplc="95601E3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27"/>
  </w:num>
  <w:num w:numId="3">
    <w:abstractNumId w:val="13"/>
  </w:num>
  <w:num w:numId="4">
    <w:abstractNumId w:val="33"/>
  </w:num>
  <w:num w:numId="5">
    <w:abstractNumId w:val="5"/>
  </w:num>
  <w:num w:numId="6">
    <w:abstractNumId w:val="8"/>
  </w:num>
  <w:num w:numId="7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</w:num>
  <w:num w:numId="9">
    <w:abstractNumId w:val="26"/>
  </w:num>
  <w:num w:numId="10">
    <w:abstractNumId w:val="15"/>
  </w:num>
  <w:num w:numId="11">
    <w:abstractNumId w:val="30"/>
  </w:num>
  <w:num w:numId="12">
    <w:abstractNumId w:val="37"/>
  </w:num>
  <w:num w:numId="13">
    <w:abstractNumId w:val="0"/>
  </w:num>
  <w:num w:numId="14">
    <w:abstractNumId w:val="24"/>
  </w:num>
  <w:num w:numId="15">
    <w:abstractNumId w:val="4"/>
  </w:num>
  <w:num w:numId="16">
    <w:abstractNumId w:val="36"/>
  </w:num>
  <w:num w:numId="17">
    <w:abstractNumId w:val="40"/>
  </w:num>
  <w:num w:numId="18">
    <w:abstractNumId w:val="35"/>
  </w:num>
  <w:num w:numId="19">
    <w:abstractNumId w:val="38"/>
  </w:num>
  <w:num w:numId="20">
    <w:abstractNumId w:val="34"/>
  </w:num>
  <w:num w:numId="21">
    <w:abstractNumId w:val="32"/>
  </w:num>
  <w:num w:numId="22">
    <w:abstractNumId w:val="6"/>
  </w:num>
  <w:num w:numId="23">
    <w:abstractNumId w:val="22"/>
  </w:num>
  <w:num w:numId="24">
    <w:abstractNumId w:val="31"/>
  </w:num>
  <w:num w:numId="25">
    <w:abstractNumId w:val="21"/>
  </w:num>
  <w:num w:numId="26">
    <w:abstractNumId w:val="28"/>
  </w:num>
  <w:num w:numId="27">
    <w:abstractNumId w:val="17"/>
  </w:num>
  <w:num w:numId="28">
    <w:abstractNumId w:val="18"/>
  </w:num>
  <w:num w:numId="29">
    <w:abstractNumId w:val="14"/>
  </w:num>
  <w:num w:numId="30">
    <w:abstractNumId w:val="10"/>
  </w:num>
  <w:num w:numId="31">
    <w:abstractNumId w:val="11"/>
  </w:num>
  <w:num w:numId="32">
    <w:abstractNumId w:val="39"/>
  </w:num>
  <w:num w:numId="33">
    <w:abstractNumId w:val="1"/>
  </w:num>
  <w:num w:numId="34">
    <w:abstractNumId w:val="20"/>
  </w:num>
  <w:num w:numId="35">
    <w:abstractNumId w:val="7"/>
  </w:num>
  <w:num w:numId="36">
    <w:abstractNumId w:val="19"/>
  </w:num>
  <w:num w:numId="37">
    <w:abstractNumId w:val="12"/>
  </w:num>
  <w:num w:numId="38">
    <w:abstractNumId w:val="16"/>
  </w:num>
  <w:num w:numId="39">
    <w:abstractNumId w:val="3"/>
  </w:num>
  <w:num w:numId="40">
    <w:abstractNumId w:val="29"/>
  </w:num>
  <w:num w:numId="41">
    <w:abstractNumId w:val="25"/>
  </w:num>
  <w:num w:numId="42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90C"/>
    <w:rsid w:val="0000124B"/>
    <w:rsid w:val="000014EB"/>
    <w:rsid w:val="00001A7C"/>
    <w:rsid w:val="00002CC2"/>
    <w:rsid w:val="000041CA"/>
    <w:rsid w:val="000043BF"/>
    <w:rsid w:val="00005275"/>
    <w:rsid w:val="00006514"/>
    <w:rsid w:val="000066E0"/>
    <w:rsid w:val="000067B0"/>
    <w:rsid w:val="00006CB1"/>
    <w:rsid w:val="00006E33"/>
    <w:rsid w:val="00006EBC"/>
    <w:rsid w:val="000079C9"/>
    <w:rsid w:val="00007D18"/>
    <w:rsid w:val="00010606"/>
    <w:rsid w:val="00010F3E"/>
    <w:rsid w:val="000118E7"/>
    <w:rsid w:val="000119A7"/>
    <w:rsid w:val="00011C48"/>
    <w:rsid w:val="00012DF4"/>
    <w:rsid w:val="00012EEE"/>
    <w:rsid w:val="00013A7D"/>
    <w:rsid w:val="00014ACE"/>
    <w:rsid w:val="00014DDD"/>
    <w:rsid w:val="0001557A"/>
    <w:rsid w:val="000172FB"/>
    <w:rsid w:val="000174DA"/>
    <w:rsid w:val="00017D08"/>
    <w:rsid w:val="00017F56"/>
    <w:rsid w:val="00020AF8"/>
    <w:rsid w:val="00020ED7"/>
    <w:rsid w:val="00021519"/>
    <w:rsid w:val="0002256A"/>
    <w:rsid w:val="00023813"/>
    <w:rsid w:val="00023A68"/>
    <w:rsid w:val="00023BB0"/>
    <w:rsid w:val="00023CA1"/>
    <w:rsid w:val="000242D5"/>
    <w:rsid w:val="00024382"/>
    <w:rsid w:val="0002478C"/>
    <w:rsid w:val="00024B29"/>
    <w:rsid w:val="00024F11"/>
    <w:rsid w:val="0002514B"/>
    <w:rsid w:val="0002664D"/>
    <w:rsid w:val="00026667"/>
    <w:rsid w:val="00026E41"/>
    <w:rsid w:val="00027FF8"/>
    <w:rsid w:val="000300B5"/>
    <w:rsid w:val="00030C39"/>
    <w:rsid w:val="000329A4"/>
    <w:rsid w:val="00033335"/>
    <w:rsid w:val="000344BC"/>
    <w:rsid w:val="0003481D"/>
    <w:rsid w:val="000352F9"/>
    <w:rsid w:val="0003628A"/>
    <w:rsid w:val="00036746"/>
    <w:rsid w:val="00036868"/>
    <w:rsid w:val="0004008E"/>
    <w:rsid w:val="00040A99"/>
    <w:rsid w:val="00040F26"/>
    <w:rsid w:val="00041AE5"/>
    <w:rsid w:val="00041F77"/>
    <w:rsid w:val="00042412"/>
    <w:rsid w:val="00042EB4"/>
    <w:rsid w:val="00044728"/>
    <w:rsid w:val="0004529A"/>
    <w:rsid w:val="00045B3D"/>
    <w:rsid w:val="00045DAA"/>
    <w:rsid w:val="000462C3"/>
    <w:rsid w:val="00046D10"/>
    <w:rsid w:val="00047399"/>
    <w:rsid w:val="00047857"/>
    <w:rsid w:val="0005002D"/>
    <w:rsid w:val="000501CF"/>
    <w:rsid w:val="00050F66"/>
    <w:rsid w:val="00051F40"/>
    <w:rsid w:val="000533EC"/>
    <w:rsid w:val="0005352B"/>
    <w:rsid w:val="00055D2E"/>
    <w:rsid w:val="00055E66"/>
    <w:rsid w:val="0005632B"/>
    <w:rsid w:val="00056BF4"/>
    <w:rsid w:val="000573FC"/>
    <w:rsid w:val="00057423"/>
    <w:rsid w:val="000578BF"/>
    <w:rsid w:val="000579F6"/>
    <w:rsid w:val="00060754"/>
    <w:rsid w:val="0006143E"/>
    <w:rsid w:val="00061C8B"/>
    <w:rsid w:val="000620C3"/>
    <w:rsid w:val="0006247C"/>
    <w:rsid w:val="000632BC"/>
    <w:rsid w:val="00063E04"/>
    <w:rsid w:val="00065253"/>
    <w:rsid w:val="00065413"/>
    <w:rsid w:val="000670F0"/>
    <w:rsid w:val="00067584"/>
    <w:rsid w:val="00070B0F"/>
    <w:rsid w:val="00072B46"/>
    <w:rsid w:val="0007319B"/>
    <w:rsid w:val="000737E1"/>
    <w:rsid w:val="00074918"/>
    <w:rsid w:val="000749C0"/>
    <w:rsid w:val="000749FA"/>
    <w:rsid w:val="00075CA7"/>
    <w:rsid w:val="0007704A"/>
    <w:rsid w:val="000777B4"/>
    <w:rsid w:val="00077B1D"/>
    <w:rsid w:val="00080427"/>
    <w:rsid w:val="000804CF"/>
    <w:rsid w:val="0008065A"/>
    <w:rsid w:val="00081413"/>
    <w:rsid w:val="000816BC"/>
    <w:rsid w:val="00082712"/>
    <w:rsid w:val="00083AF0"/>
    <w:rsid w:val="0008473C"/>
    <w:rsid w:val="00084DDA"/>
    <w:rsid w:val="000850AA"/>
    <w:rsid w:val="00085586"/>
    <w:rsid w:val="00085F5F"/>
    <w:rsid w:val="00085F6F"/>
    <w:rsid w:val="00086B9A"/>
    <w:rsid w:val="00086EF3"/>
    <w:rsid w:val="00086FFD"/>
    <w:rsid w:val="00087135"/>
    <w:rsid w:val="000871F1"/>
    <w:rsid w:val="00087592"/>
    <w:rsid w:val="00087CE7"/>
    <w:rsid w:val="00087F5D"/>
    <w:rsid w:val="000902C6"/>
    <w:rsid w:val="00091221"/>
    <w:rsid w:val="0009196B"/>
    <w:rsid w:val="00091ADE"/>
    <w:rsid w:val="00093B24"/>
    <w:rsid w:val="00093EFC"/>
    <w:rsid w:val="000943D1"/>
    <w:rsid w:val="00094809"/>
    <w:rsid w:val="0009517A"/>
    <w:rsid w:val="0009523C"/>
    <w:rsid w:val="00095320"/>
    <w:rsid w:val="00095E2D"/>
    <w:rsid w:val="00096287"/>
    <w:rsid w:val="0009637C"/>
    <w:rsid w:val="0009676D"/>
    <w:rsid w:val="00096C32"/>
    <w:rsid w:val="00097189"/>
    <w:rsid w:val="00097D24"/>
    <w:rsid w:val="000A0057"/>
    <w:rsid w:val="000A04A2"/>
    <w:rsid w:val="000A07D1"/>
    <w:rsid w:val="000A08CA"/>
    <w:rsid w:val="000A0BF2"/>
    <w:rsid w:val="000A2F34"/>
    <w:rsid w:val="000A372A"/>
    <w:rsid w:val="000A3750"/>
    <w:rsid w:val="000A3B4C"/>
    <w:rsid w:val="000A4075"/>
    <w:rsid w:val="000A5E56"/>
    <w:rsid w:val="000A6017"/>
    <w:rsid w:val="000A6F04"/>
    <w:rsid w:val="000A72F6"/>
    <w:rsid w:val="000A7318"/>
    <w:rsid w:val="000A7473"/>
    <w:rsid w:val="000B0386"/>
    <w:rsid w:val="000B0C9B"/>
    <w:rsid w:val="000B0FB0"/>
    <w:rsid w:val="000B1865"/>
    <w:rsid w:val="000B1DFC"/>
    <w:rsid w:val="000B2112"/>
    <w:rsid w:val="000B2A33"/>
    <w:rsid w:val="000B3A55"/>
    <w:rsid w:val="000B3E21"/>
    <w:rsid w:val="000B42B6"/>
    <w:rsid w:val="000B5285"/>
    <w:rsid w:val="000B55C0"/>
    <w:rsid w:val="000B5927"/>
    <w:rsid w:val="000B5D58"/>
    <w:rsid w:val="000B62DF"/>
    <w:rsid w:val="000B62F5"/>
    <w:rsid w:val="000B65A7"/>
    <w:rsid w:val="000B6A6F"/>
    <w:rsid w:val="000B7389"/>
    <w:rsid w:val="000B76F0"/>
    <w:rsid w:val="000B7871"/>
    <w:rsid w:val="000C04F0"/>
    <w:rsid w:val="000C0CB0"/>
    <w:rsid w:val="000C29A7"/>
    <w:rsid w:val="000C2DBD"/>
    <w:rsid w:val="000C34FC"/>
    <w:rsid w:val="000C36DC"/>
    <w:rsid w:val="000C3BC8"/>
    <w:rsid w:val="000C6AFC"/>
    <w:rsid w:val="000C7036"/>
    <w:rsid w:val="000C7729"/>
    <w:rsid w:val="000C78A7"/>
    <w:rsid w:val="000C79DE"/>
    <w:rsid w:val="000D0950"/>
    <w:rsid w:val="000D0B21"/>
    <w:rsid w:val="000D1370"/>
    <w:rsid w:val="000D19E4"/>
    <w:rsid w:val="000D1C44"/>
    <w:rsid w:val="000D2FF2"/>
    <w:rsid w:val="000D51E2"/>
    <w:rsid w:val="000D5367"/>
    <w:rsid w:val="000D5562"/>
    <w:rsid w:val="000D6744"/>
    <w:rsid w:val="000D6CB2"/>
    <w:rsid w:val="000D7041"/>
    <w:rsid w:val="000E079A"/>
    <w:rsid w:val="000E2250"/>
    <w:rsid w:val="000E3195"/>
    <w:rsid w:val="000E49AF"/>
    <w:rsid w:val="000E4ACF"/>
    <w:rsid w:val="000E4CBF"/>
    <w:rsid w:val="000E5CF7"/>
    <w:rsid w:val="000E5E90"/>
    <w:rsid w:val="000E65A4"/>
    <w:rsid w:val="000E776E"/>
    <w:rsid w:val="000E79B1"/>
    <w:rsid w:val="000E7DD6"/>
    <w:rsid w:val="000F08F4"/>
    <w:rsid w:val="000F0D95"/>
    <w:rsid w:val="000F0FD8"/>
    <w:rsid w:val="000F1C34"/>
    <w:rsid w:val="000F1E88"/>
    <w:rsid w:val="000F3548"/>
    <w:rsid w:val="000F4919"/>
    <w:rsid w:val="000F4B7A"/>
    <w:rsid w:val="000F5633"/>
    <w:rsid w:val="000F708E"/>
    <w:rsid w:val="000F739E"/>
    <w:rsid w:val="00100380"/>
    <w:rsid w:val="001009DD"/>
    <w:rsid w:val="001012C2"/>
    <w:rsid w:val="00101822"/>
    <w:rsid w:val="00103671"/>
    <w:rsid w:val="001037E1"/>
    <w:rsid w:val="00103E45"/>
    <w:rsid w:val="00105436"/>
    <w:rsid w:val="0010584B"/>
    <w:rsid w:val="00106565"/>
    <w:rsid w:val="00106B0A"/>
    <w:rsid w:val="00107A3B"/>
    <w:rsid w:val="00110CA5"/>
    <w:rsid w:val="00110EDD"/>
    <w:rsid w:val="001122EF"/>
    <w:rsid w:val="001126DA"/>
    <w:rsid w:val="0011285D"/>
    <w:rsid w:val="001132C1"/>
    <w:rsid w:val="0011373A"/>
    <w:rsid w:val="00114F64"/>
    <w:rsid w:val="0011524A"/>
    <w:rsid w:val="001152EE"/>
    <w:rsid w:val="00115FC4"/>
    <w:rsid w:val="0011636F"/>
    <w:rsid w:val="0011646D"/>
    <w:rsid w:val="001202EC"/>
    <w:rsid w:val="00120861"/>
    <w:rsid w:val="00120ED7"/>
    <w:rsid w:val="0012153A"/>
    <w:rsid w:val="00121A11"/>
    <w:rsid w:val="00121FF3"/>
    <w:rsid w:val="001226F5"/>
    <w:rsid w:val="00122873"/>
    <w:rsid w:val="001228CE"/>
    <w:rsid w:val="00124D45"/>
    <w:rsid w:val="00124E03"/>
    <w:rsid w:val="00125B1C"/>
    <w:rsid w:val="00126C83"/>
    <w:rsid w:val="00126F38"/>
    <w:rsid w:val="00127482"/>
    <w:rsid w:val="0012758A"/>
    <w:rsid w:val="00127873"/>
    <w:rsid w:val="00130484"/>
    <w:rsid w:val="001315C5"/>
    <w:rsid w:val="001316A4"/>
    <w:rsid w:val="00131CF6"/>
    <w:rsid w:val="00132C49"/>
    <w:rsid w:val="0013320F"/>
    <w:rsid w:val="0013394F"/>
    <w:rsid w:val="0013427A"/>
    <w:rsid w:val="00134A30"/>
    <w:rsid w:val="00134DF9"/>
    <w:rsid w:val="001350F8"/>
    <w:rsid w:val="0013546E"/>
    <w:rsid w:val="00135F8E"/>
    <w:rsid w:val="001361BE"/>
    <w:rsid w:val="001367E5"/>
    <w:rsid w:val="001375A1"/>
    <w:rsid w:val="001405DA"/>
    <w:rsid w:val="00141012"/>
    <w:rsid w:val="001419F8"/>
    <w:rsid w:val="00141D5A"/>
    <w:rsid w:val="00142997"/>
    <w:rsid w:val="0014309D"/>
    <w:rsid w:val="0014402B"/>
    <w:rsid w:val="0014483A"/>
    <w:rsid w:val="0014610D"/>
    <w:rsid w:val="00147D95"/>
    <w:rsid w:val="001506A4"/>
    <w:rsid w:val="00150A22"/>
    <w:rsid w:val="00150B6E"/>
    <w:rsid w:val="00150C3A"/>
    <w:rsid w:val="001518C8"/>
    <w:rsid w:val="00152AE2"/>
    <w:rsid w:val="0015395F"/>
    <w:rsid w:val="00153A48"/>
    <w:rsid w:val="00153B1F"/>
    <w:rsid w:val="0015671E"/>
    <w:rsid w:val="00156DF7"/>
    <w:rsid w:val="001570C8"/>
    <w:rsid w:val="00157AE7"/>
    <w:rsid w:val="00157EB5"/>
    <w:rsid w:val="00157FB9"/>
    <w:rsid w:val="00161609"/>
    <w:rsid w:val="00161F3E"/>
    <w:rsid w:val="00162897"/>
    <w:rsid w:val="001643BC"/>
    <w:rsid w:val="0016519B"/>
    <w:rsid w:val="00165396"/>
    <w:rsid w:val="00165841"/>
    <w:rsid w:val="00165CD5"/>
    <w:rsid w:val="00165FE7"/>
    <w:rsid w:val="00166583"/>
    <w:rsid w:val="0017068F"/>
    <w:rsid w:val="0017079C"/>
    <w:rsid w:val="00170B4F"/>
    <w:rsid w:val="001720CE"/>
    <w:rsid w:val="00174B72"/>
    <w:rsid w:val="00174DCC"/>
    <w:rsid w:val="00174E13"/>
    <w:rsid w:val="00177429"/>
    <w:rsid w:val="00177E4B"/>
    <w:rsid w:val="001805B6"/>
    <w:rsid w:val="001820C7"/>
    <w:rsid w:val="00182520"/>
    <w:rsid w:val="0018291F"/>
    <w:rsid w:val="00183CDD"/>
    <w:rsid w:val="00183FD7"/>
    <w:rsid w:val="00185C30"/>
    <w:rsid w:val="0018650F"/>
    <w:rsid w:val="001865F0"/>
    <w:rsid w:val="001909B4"/>
    <w:rsid w:val="0019121D"/>
    <w:rsid w:val="001929D1"/>
    <w:rsid w:val="00192F98"/>
    <w:rsid w:val="00194C0D"/>
    <w:rsid w:val="00195640"/>
    <w:rsid w:val="00195F95"/>
    <w:rsid w:val="001967A8"/>
    <w:rsid w:val="001971DB"/>
    <w:rsid w:val="001974D6"/>
    <w:rsid w:val="00197C69"/>
    <w:rsid w:val="001A032F"/>
    <w:rsid w:val="001A0969"/>
    <w:rsid w:val="001A09F7"/>
    <w:rsid w:val="001A0D4F"/>
    <w:rsid w:val="001A1066"/>
    <w:rsid w:val="001A14E4"/>
    <w:rsid w:val="001A1E35"/>
    <w:rsid w:val="001A26B9"/>
    <w:rsid w:val="001A279F"/>
    <w:rsid w:val="001A305D"/>
    <w:rsid w:val="001A4360"/>
    <w:rsid w:val="001A575E"/>
    <w:rsid w:val="001A621A"/>
    <w:rsid w:val="001B08DA"/>
    <w:rsid w:val="001B09B6"/>
    <w:rsid w:val="001B0ADB"/>
    <w:rsid w:val="001B1BA4"/>
    <w:rsid w:val="001B2614"/>
    <w:rsid w:val="001B2A86"/>
    <w:rsid w:val="001B4D85"/>
    <w:rsid w:val="001B503C"/>
    <w:rsid w:val="001B5906"/>
    <w:rsid w:val="001B5E01"/>
    <w:rsid w:val="001B69FF"/>
    <w:rsid w:val="001B6AB8"/>
    <w:rsid w:val="001B72A9"/>
    <w:rsid w:val="001B7466"/>
    <w:rsid w:val="001B7D88"/>
    <w:rsid w:val="001C055E"/>
    <w:rsid w:val="001C07B9"/>
    <w:rsid w:val="001C1200"/>
    <w:rsid w:val="001C25D0"/>
    <w:rsid w:val="001C39EC"/>
    <w:rsid w:val="001C3AB4"/>
    <w:rsid w:val="001C3F51"/>
    <w:rsid w:val="001C45D0"/>
    <w:rsid w:val="001C5B3A"/>
    <w:rsid w:val="001C6ED5"/>
    <w:rsid w:val="001C7403"/>
    <w:rsid w:val="001D01B0"/>
    <w:rsid w:val="001D01DD"/>
    <w:rsid w:val="001D1535"/>
    <w:rsid w:val="001D1EA4"/>
    <w:rsid w:val="001D1F58"/>
    <w:rsid w:val="001D24B9"/>
    <w:rsid w:val="001D2695"/>
    <w:rsid w:val="001D29AB"/>
    <w:rsid w:val="001D3EE4"/>
    <w:rsid w:val="001D3F2F"/>
    <w:rsid w:val="001D43D7"/>
    <w:rsid w:val="001D4CF7"/>
    <w:rsid w:val="001D4DD5"/>
    <w:rsid w:val="001D518A"/>
    <w:rsid w:val="001D56F7"/>
    <w:rsid w:val="001D5BF6"/>
    <w:rsid w:val="001D5E9A"/>
    <w:rsid w:val="001D60D2"/>
    <w:rsid w:val="001D6E35"/>
    <w:rsid w:val="001D6F33"/>
    <w:rsid w:val="001D726F"/>
    <w:rsid w:val="001E1B30"/>
    <w:rsid w:val="001E2D16"/>
    <w:rsid w:val="001E2D9F"/>
    <w:rsid w:val="001E2F5B"/>
    <w:rsid w:val="001E3116"/>
    <w:rsid w:val="001E36FE"/>
    <w:rsid w:val="001E4CE6"/>
    <w:rsid w:val="001E5B34"/>
    <w:rsid w:val="001E5C57"/>
    <w:rsid w:val="001E779D"/>
    <w:rsid w:val="001E7D9B"/>
    <w:rsid w:val="001F0F79"/>
    <w:rsid w:val="001F0F7D"/>
    <w:rsid w:val="001F13B1"/>
    <w:rsid w:val="001F1ADB"/>
    <w:rsid w:val="001F1B7D"/>
    <w:rsid w:val="001F2743"/>
    <w:rsid w:val="001F2EDE"/>
    <w:rsid w:val="001F3586"/>
    <w:rsid w:val="001F35C4"/>
    <w:rsid w:val="001F3671"/>
    <w:rsid w:val="001F3C24"/>
    <w:rsid w:val="001F40EA"/>
    <w:rsid w:val="001F4306"/>
    <w:rsid w:val="001F4E5E"/>
    <w:rsid w:val="001F4FF2"/>
    <w:rsid w:val="001F5251"/>
    <w:rsid w:val="001F5626"/>
    <w:rsid w:val="001F5ABB"/>
    <w:rsid w:val="001F77AF"/>
    <w:rsid w:val="00200122"/>
    <w:rsid w:val="00200566"/>
    <w:rsid w:val="00202371"/>
    <w:rsid w:val="002024C0"/>
    <w:rsid w:val="00202D6D"/>
    <w:rsid w:val="00203771"/>
    <w:rsid w:val="00203C31"/>
    <w:rsid w:val="00204ABD"/>
    <w:rsid w:val="00204C66"/>
    <w:rsid w:val="002063E8"/>
    <w:rsid w:val="002069AB"/>
    <w:rsid w:val="00206CCA"/>
    <w:rsid w:val="00206CDE"/>
    <w:rsid w:val="002102AE"/>
    <w:rsid w:val="002104F0"/>
    <w:rsid w:val="00210A66"/>
    <w:rsid w:val="00210BBC"/>
    <w:rsid w:val="00211D29"/>
    <w:rsid w:val="0021252D"/>
    <w:rsid w:val="0021326E"/>
    <w:rsid w:val="002137F9"/>
    <w:rsid w:val="002149D0"/>
    <w:rsid w:val="00214B73"/>
    <w:rsid w:val="0021584A"/>
    <w:rsid w:val="00217C0B"/>
    <w:rsid w:val="00217EEC"/>
    <w:rsid w:val="00220081"/>
    <w:rsid w:val="00220621"/>
    <w:rsid w:val="00221192"/>
    <w:rsid w:val="002213C1"/>
    <w:rsid w:val="002220D9"/>
    <w:rsid w:val="002221DD"/>
    <w:rsid w:val="0022268E"/>
    <w:rsid w:val="00223327"/>
    <w:rsid w:val="00223520"/>
    <w:rsid w:val="002239DE"/>
    <w:rsid w:val="00223F2D"/>
    <w:rsid w:val="002247C9"/>
    <w:rsid w:val="0022501E"/>
    <w:rsid w:val="00225288"/>
    <w:rsid w:val="002254D5"/>
    <w:rsid w:val="00226545"/>
    <w:rsid w:val="002266A1"/>
    <w:rsid w:val="00226E88"/>
    <w:rsid w:val="00226EE0"/>
    <w:rsid w:val="00226F20"/>
    <w:rsid w:val="002279DF"/>
    <w:rsid w:val="002305BF"/>
    <w:rsid w:val="00230EDB"/>
    <w:rsid w:val="0023128A"/>
    <w:rsid w:val="002335C0"/>
    <w:rsid w:val="0023429F"/>
    <w:rsid w:val="0023450C"/>
    <w:rsid w:val="0023532B"/>
    <w:rsid w:val="00235745"/>
    <w:rsid w:val="00235F78"/>
    <w:rsid w:val="00236FFA"/>
    <w:rsid w:val="0023732D"/>
    <w:rsid w:val="00237626"/>
    <w:rsid w:val="00240431"/>
    <w:rsid w:val="00240C02"/>
    <w:rsid w:val="002428C8"/>
    <w:rsid w:val="00243AF5"/>
    <w:rsid w:val="0024413A"/>
    <w:rsid w:val="002442EF"/>
    <w:rsid w:val="0024772E"/>
    <w:rsid w:val="00247AEA"/>
    <w:rsid w:val="00247C67"/>
    <w:rsid w:val="002503A2"/>
    <w:rsid w:val="002508D6"/>
    <w:rsid w:val="00251C43"/>
    <w:rsid w:val="00253BE0"/>
    <w:rsid w:val="00255ECD"/>
    <w:rsid w:val="0025607E"/>
    <w:rsid w:val="00256255"/>
    <w:rsid w:val="0025638F"/>
    <w:rsid w:val="00256986"/>
    <w:rsid w:val="00256E76"/>
    <w:rsid w:val="00257260"/>
    <w:rsid w:val="0026027C"/>
    <w:rsid w:val="0026058D"/>
    <w:rsid w:val="00261643"/>
    <w:rsid w:val="00263AA7"/>
    <w:rsid w:val="00265034"/>
    <w:rsid w:val="002651BF"/>
    <w:rsid w:val="00266B75"/>
    <w:rsid w:val="0026792A"/>
    <w:rsid w:val="00270F89"/>
    <w:rsid w:val="00271D8A"/>
    <w:rsid w:val="00272D7F"/>
    <w:rsid w:val="00273489"/>
    <w:rsid w:val="00273921"/>
    <w:rsid w:val="00273B51"/>
    <w:rsid w:val="002745F1"/>
    <w:rsid w:val="002746D4"/>
    <w:rsid w:val="0027477F"/>
    <w:rsid w:val="0027628C"/>
    <w:rsid w:val="00276E59"/>
    <w:rsid w:val="002775C9"/>
    <w:rsid w:val="00277883"/>
    <w:rsid w:val="00280308"/>
    <w:rsid w:val="0028135F"/>
    <w:rsid w:val="0028286C"/>
    <w:rsid w:val="00283D87"/>
    <w:rsid w:val="00283DD7"/>
    <w:rsid w:val="00283FEF"/>
    <w:rsid w:val="002845C4"/>
    <w:rsid w:val="00285205"/>
    <w:rsid w:val="002853CD"/>
    <w:rsid w:val="00285B4D"/>
    <w:rsid w:val="00286757"/>
    <w:rsid w:val="00286A3A"/>
    <w:rsid w:val="00286F15"/>
    <w:rsid w:val="002876B6"/>
    <w:rsid w:val="002902E0"/>
    <w:rsid w:val="00290642"/>
    <w:rsid w:val="0029097E"/>
    <w:rsid w:val="002923CE"/>
    <w:rsid w:val="00292AB1"/>
    <w:rsid w:val="00293D8E"/>
    <w:rsid w:val="00294BE8"/>
    <w:rsid w:val="00296383"/>
    <w:rsid w:val="00296679"/>
    <w:rsid w:val="002978E9"/>
    <w:rsid w:val="00297F0C"/>
    <w:rsid w:val="002A1D37"/>
    <w:rsid w:val="002A24BB"/>
    <w:rsid w:val="002A35D7"/>
    <w:rsid w:val="002A3BFF"/>
    <w:rsid w:val="002A3CFE"/>
    <w:rsid w:val="002A581B"/>
    <w:rsid w:val="002A6270"/>
    <w:rsid w:val="002A63B8"/>
    <w:rsid w:val="002A65AB"/>
    <w:rsid w:val="002A6702"/>
    <w:rsid w:val="002A7BDB"/>
    <w:rsid w:val="002B039C"/>
    <w:rsid w:val="002B08E0"/>
    <w:rsid w:val="002B18F5"/>
    <w:rsid w:val="002B25B4"/>
    <w:rsid w:val="002B2A57"/>
    <w:rsid w:val="002B3016"/>
    <w:rsid w:val="002B33E0"/>
    <w:rsid w:val="002B4AC0"/>
    <w:rsid w:val="002B4DA7"/>
    <w:rsid w:val="002B52DE"/>
    <w:rsid w:val="002B5981"/>
    <w:rsid w:val="002B5DC6"/>
    <w:rsid w:val="002B5F95"/>
    <w:rsid w:val="002B77B0"/>
    <w:rsid w:val="002C0908"/>
    <w:rsid w:val="002C16D7"/>
    <w:rsid w:val="002C1DAF"/>
    <w:rsid w:val="002C2CD7"/>
    <w:rsid w:val="002C3056"/>
    <w:rsid w:val="002C3512"/>
    <w:rsid w:val="002C3A60"/>
    <w:rsid w:val="002C3DB4"/>
    <w:rsid w:val="002C4AEE"/>
    <w:rsid w:val="002C65C3"/>
    <w:rsid w:val="002C730F"/>
    <w:rsid w:val="002D09BB"/>
    <w:rsid w:val="002D1341"/>
    <w:rsid w:val="002D19DC"/>
    <w:rsid w:val="002D1E14"/>
    <w:rsid w:val="002D21BB"/>
    <w:rsid w:val="002D2D1F"/>
    <w:rsid w:val="002D413B"/>
    <w:rsid w:val="002D4CFF"/>
    <w:rsid w:val="002D4D3E"/>
    <w:rsid w:val="002D4E30"/>
    <w:rsid w:val="002D4F34"/>
    <w:rsid w:val="002D5382"/>
    <w:rsid w:val="002D5BB7"/>
    <w:rsid w:val="002D6836"/>
    <w:rsid w:val="002D789A"/>
    <w:rsid w:val="002D7FEE"/>
    <w:rsid w:val="002E042A"/>
    <w:rsid w:val="002E0528"/>
    <w:rsid w:val="002E11F3"/>
    <w:rsid w:val="002E2288"/>
    <w:rsid w:val="002E257B"/>
    <w:rsid w:val="002E3F8E"/>
    <w:rsid w:val="002E4379"/>
    <w:rsid w:val="002E5222"/>
    <w:rsid w:val="002E5286"/>
    <w:rsid w:val="002E590D"/>
    <w:rsid w:val="002E6B2E"/>
    <w:rsid w:val="002E6D1B"/>
    <w:rsid w:val="002E6D84"/>
    <w:rsid w:val="002E7000"/>
    <w:rsid w:val="002E7D34"/>
    <w:rsid w:val="002F047B"/>
    <w:rsid w:val="002F251B"/>
    <w:rsid w:val="002F2B8D"/>
    <w:rsid w:val="002F2B93"/>
    <w:rsid w:val="002F31D7"/>
    <w:rsid w:val="002F3A21"/>
    <w:rsid w:val="002F4010"/>
    <w:rsid w:val="002F4221"/>
    <w:rsid w:val="002F5056"/>
    <w:rsid w:val="002F5118"/>
    <w:rsid w:val="002F7B11"/>
    <w:rsid w:val="003008B8"/>
    <w:rsid w:val="00300D14"/>
    <w:rsid w:val="003015B3"/>
    <w:rsid w:val="003024D5"/>
    <w:rsid w:val="003025B6"/>
    <w:rsid w:val="00302702"/>
    <w:rsid w:val="003027BB"/>
    <w:rsid w:val="00302E55"/>
    <w:rsid w:val="0030542E"/>
    <w:rsid w:val="003054E6"/>
    <w:rsid w:val="00305AD8"/>
    <w:rsid w:val="00305E09"/>
    <w:rsid w:val="00305F48"/>
    <w:rsid w:val="003065CA"/>
    <w:rsid w:val="00307487"/>
    <w:rsid w:val="00310CA9"/>
    <w:rsid w:val="0031106D"/>
    <w:rsid w:val="00311728"/>
    <w:rsid w:val="00311986"/>
    <w:rsid w:val="00313054"/>
    <w:rsid w:val="0031370C"/>
    <w:rsid w:val="00313BF9"/>
    <w:rsid w:val="00314075"/>
    <w:rsid w:val="003140F1"/>
    <w:rsid w:val="00316EC5"/>
    <w:rsid w:val="003172BB"/>
    <w:rsid w:val="003178C6"/>
    <w:rsid w:val="00321F8F"/>
    <w:rsid w:val="003237BF"/>
    <w:rsid w:val="00323F74"/>
    <w:rsid w:val="003244DC"/>
    <w:rsid w:val="003247BE"/>
    <w:rsid w:val="003250AF"/>
    <w:rsid w:val="00325987"/>
    <w:rsid w:val="00326D7A"/>
    <w:rsid w:val="00327248"/>
    <w:rsid w:val="00333918"/>
    <w:rsid w:val="00333D51"/>
    <w:rsid w:val="00334593"/>
    <w:rsid w:val="003349AD"/>
    <w:rsid w:val="003350C4"/>
    <w:rsid w:val="00335CDA"/>
    <w:rsid w:val="00335D97"/>
    <w:rsid w:val="003366D0"/>
    <w:rsid w:val="003371EB"/>
    <w:rsid w:val="00337247"/>
    <w:rsid w:val="003376A9"/>
    <w:rsid w:val="00341CE3"/>
    <w:rsid w:val="00342021"/>
    <w:rsid w:val="00342D4A"/>
    <w:rsid w:val="00343D63"/>
    <w:rsid w:val="00343E31"/>
    <w:rsid w:val="003445F8"/>
    <w:rsid w:val="00344ADA"/>
    <w:rsid w:val="00345417"/>
    <w:rsid w:val="00346E4E"/>
    <w:rsid w:val="00350012"/>
    <w:rsid w:val="003505A0"/>
    <w:rsid w:val="003518DD"/>
    <w:rsid w:val="00351B34"/>
    <w:rsid w:val="00352773"/>
    <w:rsid w:val="00352873"/>
    <w:rsid w:val="00352AA4"/>
    <w:rsid w:val="0035373C"/>
    <w:rsid w:val="00353A66"/>
    <w:rsid w:val="0035405B"/>
    <w:rsid w:val="00356947"/>
    <w:rsid w:val="00356DA2"/>
    <w:rsid w:val="00356EF2"/>
    <w:rsid w:val="0035704B"/>
    <w:rsid w:val="00361541"/>
    <w:rsid w:val="00361B82"/>
    <w:rsid w:val="00362A2C"/>
    <w:rsid w:val="00362C4D"/>
    <w:rsid w:val="00363A15"/>
    <w:rsid w:val="00363FD0"/>
    <w:rsid w:val="00364151"/>
    <w:rsid w:val="00364869"/>
    <w:rsid w:val="00365332"/>
    <w:rsid w:val="00366327"/>
    <w:rsid w:val="00367CA6"/>
    <w:rsid w:val="003706AA"/>
    <w:rsid w:val="00370A29"/>
    <w:rsid w:val="00371190"/>
    <w:rsid w:val="00371EF5"/>
    <w:rsid w:val="00372D8F"/>
    <w:rsid w:val="00373421"/>
    <w:rsid w:val="003743ED"/>
    <w:rsid w:val="00374719"/>
    <w:rsid w:val="003749B4"/>
    <w:rsid w:val="003757D4"/>
    <w:rsid w:val="00376C15"/>
    <w:rsid w:val="00376D87"/>
    <w:rsid w:val="0037726C"/>
    <w:rsid w:val="00377B3D"/>
    <w:rsid w:val="00377BAA"/>
    <w:rsid w:val="00380041"/>
    <w:rsid w:val="003809D8"/>
    <w:rsid w:val="003818C4"/>
    <w:rsid w:val="00382410"/>
    <w:rsid w:val="00382993"/>
    <w:rsid w:val="003839C6"/>
    <w:rsid w:val="00383F15"/>
    <w:rsid w:val="00384815"/>
    <w:rsid w:val="00384CEE"/>
    <w:rsid w:val="00384E3B"/>
    <w:rsid w:val="003850E2"/>
    <w:rsid w:val="00386451"/>
    <w:rsid w:val="003864A1"/>
    <w:rsid w:val="0038665B"/>
    <w:rsid w:val="0038689C"/>
    <w:rsid w:val="00386A6A"/>
    <w:rsid w:val="003878C9"/>
    <w:rsid w:val="00387E21"/>
    <w:rsid w:val="00390198"/>
    <w:rsid w:val="00390268"/>
    <w:rsid w:val="0039067B"/>
    <w:rsid w:val="0039070C"/>
    <w:rsid w:val="00391D76"/>
    <w:rsid w:val="00391ED3"/>
    <w:rsid w:val="00392A43"/>
    <w:rsid w:val="00394176"/>
    <w:rsid w:val="00394542"/>
    <w:rsid w:val="00395195"/>
    <w:rsid w:val="00395305"/>
    <w:rsid w:val="0039553C"/>
    <w:rsid w:val="003961D3"/>
    <w:rsid w:val="00396358"/>
    <w:rsid w:val="00396E1A"/>
    <w:rsid w:val="00397B9C"/>
    <w:rsid w:val="00397C62"/>
    <w:rsid w:val="003A01B1"/>
    <w:rsid w:val="003A1F86"/>
    <w:rsid w:val="003A34D3"/>
    <w:rsid w:val="003A489A"/>
    <w:rsid w:val="003A5DA0"/>
    <w:rsid w:val="003A608C"/>
    <w:rsid w:val="003A670F"/>
    <w:rsid w:val="003B0EED"/>
    <w:rsid w:val="003B11F6"/>
    <w:rsid w:val="003B1808"/>
    <w:rsid w:val="003B2C52"/>
    <w:rsid w:val="003B3F67"/>
    <w:rsid w:val="003B4675"/>
    <w:rsid w:val="003B4863"/>
    <w:rsid w:val="003B49D5"/>
    <w:rsid w:val="003B53F1"/>
    <w:rsid w:val="003B56BA"/>
    <w:rsid w:val="003B67E0"/>
    <w:rsid w:val="003B6C5F"/>
    <w:rsid w:val="003B75E6"/>
    <w:rsid w:val="003C062C"/>
    <w:rsid w:val="003C173C"/>
    <w:rsid w:val="003C27D7"/>
    <w:rsid w:val="003C2E9A"/>
    <w:rsid w:val="003C3066"/>
    <w:rsid w:val="003C35B3"/>
    <w:rsid w:val="003C3DD0"/>
    <w:rsid w:val="003C3E8E"/>
    <w:rsid w:val="003C499C"/>
    <w:rsid w:val="003C4E8F"/>
    <w:rsid w:val="003C4F70"/>
    <w:rsid w:val="003C4FBC"/>
    <w:rsid w:val="003C5273"/>
    <w:rsid w:val="003C5CC8"/>
    <w:rsid w:val="003C5D5F"/>
    <w:rsid w:val="003C6349"/>
    <w:rsid w:val="003D0B44"/>
    <w:rsid w:val="003D1076"/>
    <w:rsid w:val="003D19E1"/>
    <w:rsid w:val="003D1D61"/>
    <w:rsid w:val="003D1ED9"/>
    <w:rsid w:val="003D20E9"/>
    <w:rsid w:val="003D2D79"/>
    <w:rsid w:val="003D31A5"/>
    <w:rsid w:val="003D34B4"/>
    <w:rsid w:val="003D3789"/>
    <w:rsid w:val="003D422C"/>
    <w:rsid w:val="003D47B3"/>
    <w:rsid w:val="003D5AE8"/>
    <w:rsid w:val="003D65FA"/>
    <w:rsid w:val="003D7160"/>
    <w:rsid w:val="003E08BA"/>
    <w:rsid w:val="003E0A5B"/>
    <w:rsid w:val="003E0EBC"/>
    <w:rsid w:val="003E0F1C"/>
    <w:rsid w:val="003E20CD"/>
    <w:rsid w:val="003E2264"/>
    <w:rsid w:val="003E299E"/>
    <w:rsid w:val="003E409A"/>
    <w:rsid w:val="003E5364"/>
    <w:rsid w:val="003E673B"/>
    <w:rsid w:val="003E690C"/>
    <w:rsid w:val="003E7D75"/>
    <w:rsid w:val="003E7EC4"/>
    <w:rsid w:val="003F083D"/>
    <w:rsid w:val="003F0AEC"/>
    <w:rsid w:val="003F1312"/>
    <w:rsid w:val="003F18CB"/>
    <w:rsid w:val="003F280B"/>
    <w:rsid w:val="003F294E"/>
    <w:rsid w:val="003F37E4"/>
    <w:rsid w:val="003F38A3"/>
    <w:rsid w:val="003F3E18"/>
    <w:rsid w:val="003F5CFE"/>
    <w:rsid w:val="003F79BA"/>
    <w:rsid w:val="003F7D61"/>
    <w:rsid w:val="00400141"/>
    <w:rsid w:val="00401861"/>
    <w:rsid w:val="00402387"/>
    <w:rsid w:val="00402751"/>
    <w:rsid w:val="0040425D"/>
    <w:rsid w:val="00405020"/>
    <w:rsid w:val="00405748"/>
    <w:rsid w:val="00407FAA"/>
    <w:rsid w:val="0041011B"/>
    <w:rsid w:val="00410E0A"/>
    <w:rsid w:val="00411A11"/>
    <w:rsid w:val="00412F86"/>
    <w:rsid w:val="00413490"/>
    <w:rsid w:val="00413A3A"/>
    <w:rsid w:val="0041401C"/>
    <w:rsid w:val="00414772"/>
    <w:rsid w:val="00414A57"/>
    <w:rsid w:val="00414EE0"/>
    <w:rsid w:val="00414F38"/>
    <w:rsid w:val="0041512C"/>
    <w:rsid w:val="00415500"/>
    <w:rsid w:val="0041577F"/>
    <w:rsid w:val="00415EE2"/>
    <w:rsid w:val="004170FE"/>
    <w:rsid w:val="00417759"/>
    <w:rsid w:val="00417AF7"/>
    <w:rsid w:val="0042175A"/>
    <w:rsid w:val="00421CE9"/>
    <w:rsid w:val="00421DB5"/>
    <w:rsid w:val="00421E98"/>
    <w:rsid w:val="00422C78"/>
    <w:rsid w:val="00424A45"/>
    <w:rsid w:val="00424BE8"/>
    <w:rsid w:val="00424C2B"/>
    <w:rsid w:val="0042536A"/>
    <w:rsid w:val="0042632F"/>
    <w:rsid w:val="00426A4B"/>
    <w:rsid w:val="00426ACE"/>
    <w:rsid w:val="00426C15"/>
    <w:rsid w:val="004273B6"/>
    <w:rsid w:val="004275E5"/>
    <w:rsid w:val="00427BD7"/>
    <w:rsid w:val="00427F0F"/>
    <w:rsid w:val="004308DE"/>
    <w:rsid w:val="00431CB5"/>
    <w:rsid w:val="00432BE2"/>
    <w:rsid w:val="0043408B"/>
    <w:rsid w:val="0043491D"/>
    <w:rsid w:val="004354F0"/>
    <w:rsid w:val="00435688"/>
    <w:rsid w:val="00436B0C"/>
    <w:rsid w:val="004379AC"/>
    <w:rsid w:val="0044044A"/>
    <w:rsid w:val="00440612"/>
    <w:rsid w:val="00441BD2"/>
    <w:rsid w:val="00441F7F"/>
    <w:rsid w:val="00442F0A"/>
    <w:rsid w:val="00442FA3"/>
    <w:rsid w:val="00443320"/>
    <w:rsid w:val="00443A69"/>
    <w:rsid w:val="004445DA"/>
    <w:rsid w:val="00444EBC"/>
    <w:rsid w:val="004450E0"/>
    <w:rsid w:val="004454BD"/>
    <w:rsid w:val="00445BEE"/>
    <w:rsid w:val="00445C88"/>
    <w:rsid w:val="00446191"/>
    <w:rsid w:val="00447057"/>
    <w:rsid w:val="00447B76"/>
    <w:rsid w:val="00452A4B"/>
    <w:rsid w:val="004536D8"/>
    <w:rsid w:val="00454766"/>
    <w:rsid w:val="00454C8F"/>
    <w:rsid w:val="004550A4"/>
    <w:rsid w:val="004556B0"/>
    <w:rsid w:val="00455765"/>
    <w:rsid w:val="00455922"/>
    <w:rsid w:val="004566DB"/>
    <w:rsid w:val="004568E8"/>
    <w:rsid w:val="00456A37"/>
    <w:rsid w:val="00456C81"/>
    <w:rsid w:val="00457AF3"/>
    <w:rsid w:val="0046035E"/>
    <w:rsid w:val="00460428"/>
    <w:rsid w:val="004611C0"/>
    <w:rsid w:val="004612DB"/>
    <w:rsid w:val="004620BC"/>
    <w:rsid w:val="00462269"/>
    <w:rsid w:val="0046279A"/>
    <w:rsid w:val="00462BFE"/>
    <w:rsid w:val="004630A0"/>
    <w:rsid w:val="00463513"/>
    <w:rsid w:val="00463D58"/>
    <w:rsid w:val="004642EB"/>
    <w:rsid w:val="00464D7B"/>
    <w:rsid w:val="00464FAD"/>
    <w:rsid w:val="0046633F"/>
    <w:rsid w:val="00467A4C"/>
    <w:rsid w:val="00467CF7"/>
    <w:rsid w:val="004706DB"/>
    <w:rsid w:val="004715B8"/>
    <w:rsid w:val="00471713"/>
    <w:rsid w:val="00471B0E"/>
    <w:rsid w:val="00471B1D"/>
    <w:rsid w:val="00471B3C"/>
    <w:rsid w:val="00471E36"/>
    <w:rsid w:val="004734AA"/>
    <w:rsid w:val="00473753"/>
    <w:rsid w:val="00474038"/>
    <w:rsid w:val="00475102"/>
    <w:rsid w:val="0047625C"/>
    <w:rsid w:val="00477CE5"/>
    <w:rsid w:val="004801EE"/>
    <w:rsid w:val="00480D2C"/>
    <w:rsid w:val="00480DC1"/>
    <w:rsid w:val="0048159B"/>
    <w:rsid w:val="00481A65"/>
    <w:rsid w:val="00481AA2"/>
    <w:rsid w:val="00481BE5"/>
    <w:rsid w:val="0048203D"/>
    <w:rsid w:val="00482A93"/>
    <w:rsid w:val="00482D9F"/>
    <w:rsid w:val="004837EC"/>
    <w:rsid w:val="00483B0E"/>
    <w:rsid w:val="00483F1C"/>
    <w:rsid w:val="0048550F"/>
    <w:rsid w:val="00485B90"/>
    <w:rsid w:val="00485B9B"/>
    <w:rsid w:val="00490888"/>
    <w:rsid w:val="0049156C"/>
    <w:rsid w:val="0049165D"/>
    <w:rsid w:val="00491BCE"/>
    <w:rsid w:val="00492DD3"/>
    <w:rsid w:val="004934E9"/>
    <w:rsid w:val="0049559C"/>
    <w:rsid w:val="00496753"/>
    <w:rsid w:val="00497364"/>
    <w:rsid w:val="00497A58"/>
    <w:rsid w:val="004A0D55"/>
    <w:rsid w:val="004A10D5"/>
    <w:rsid w:val="004A3291"/>
    <w:rsid w:val="004A4059"/>
    <w:rsid w:val="004A4F04"/>
    <w:rsid w:val="004A50CC"/>
    <w:rsid w:val="004A7D55"/>
    <w:rsid w:val="004A7FE5"/>
    <w:rsid w:val="004B00C5"/>
    <w:rsid w:val="004B0D30"/>
    <w:rsid w:val="004B0E8C"/>
    <w:rsid w:val="004B128C"/>
    <w:rsid w:val="004B1F76"/>
    <w:rsid w:val="004B1F82"/>
    <w:rsid w:val="004B1FE8"/>
    <w:rsid w:val="004B2B12"/>
    <w:rsid w:val="004B31B2"/>
    <w:rsid w:val="004B38D4"/>
    <w:rsid w:val="004B6830"/>
    <w:rsid w:val="004B7C34"/>
    <w:rsid w:val="004B7D26"/>
    <w:rsid w:val="004C020F"/>
    <w:rsid w:val="004C137E"/>
    <w:rsid w:val="004C19C0"/>
    <w:rsid w:val="004C2185"/>
    <w:rsid w:val="004C21A2"/>
    <w:rsid w:val="004C2AD8"/>
    <w:rsid w:val="004C2F9B"/>
    <w:rsid w:val="004C2FAD"/>
    <w:rsid w:val="004C32B1"/>
    <w:rsid w:val="004C4114"/>
    <w:rsid w:val="004C4516"/>
    <w:rsid w:val="004C46CD"/>
    <w:rsid w:val="004C50ED"/>
    <w:rsid w:val="004C6658"/>
    <w:rsid w:val="004C7290"/>
    <w:rsid w:val="004C7DF4"/>
    <w:rsid w:val="004D1617"/>
    <w:rsid w:val="004D18E0"/>
    <w:rsid w:val="004D2477"/>
    <w:rsid w:val="004D3F23"/>
    <w:rsid w:val="004D58F3"/>
    <w:rsid w:val="004D5E4A"/>
    <w:rsid w:val="004D621C"/>
    <w:rsid w:val="004D726A"/>
    <w:rsid w:val="004D7466"/>
    <w:rsid w:val="004D7B65"/>
    <w:rsid w:val="004E0265"/>
    <w:rsid w:val="004E1DF9"/>
    <w:rsid w:val="004E2387"/>
    <w:rsid w:val="004E2869"/>
    <w:rsid w:val="004E28E0"/>
    <w:rsid w:val="004E394A"/>
    <w:rsid w:val="004E4BA2"/>
    <w:rsid w:val="004E5273"/>
    <w:rsid w:val="004E738A"/>
    <w:rsid w:val="004E78B2"/>
    <w:rsid w:val="004E78C5"/>
    <w:rsid w:val="004E7B6A"/>
    <w:rsid w:val="004F0277"/>
    <w:rsid w:val="004F08F9"/>
    <w:rsid w:val="004F1F3F"/>
    <w:rsid w:val="004F2685"/>
    <w:rsid w:val="004F268A"/>
    <w:rsid w:val="004F3446"/>
    <w:rsid w:val="004F3609"/>
    <w:rsid w:val="004F443F"/>
    <w:rsid w:val="004F45B5"/>
    <w:rsid w:val="004F4920"/>
    <w:rsid w:val="004F4D2F"/>
    <w:rsid w:val="004F56BE"/>
    <w:rsid w:val="004F5A96"/>
    <w:rsid w:val="004F5C06"/>
    <w:rsid w:val="004F5D46"/>
    <w:rsid w:val="004F5DEE"/>
    <w:rsid w:val="004F6F1D"/>
    <w:rsid w:val="004F75D2"/>
    <w:rsid w:val="004F7E48"/>
    <w:rsid w:val="00500647"/>
    <w:rsid w:val="00500B8A"/>
    <w:rsid w:val="00500C81"/>
    <w:rsid w:val="0050164B"/>
    <w:rsid w:val="0050199C"/>
    <w:rsid w:val="00501AE3"/>
    <w:rsid w:val="00501E3D"/>
    <w:rsid w:val="00501E68"/>
    <w:rsid w:val="00503851"/>
    <w:rsid w:val="005047F0"/>
    <w:rsid w:val="0050499B"/>
    <w:rsid w:val="005051D0"/>
    <w:rsid w:val="005052CA"/>
    <w:rsid w:val="00505352"/>
    <w:rsid w:val="00506151"/>
    <w:rsid w:val="00506F75"/>
    <w:rsid w:val="00507555"/>
    <w:rsid w:val="005101BF"/>
    <w:rsid w:val="00510648"/>
    <w:rsid w:val="0051070B"/>
    <w:rsid w:val="00510FD0"/>
    <w:rsid w:val="005120F5"/>
    <w:rsid w:val="00512277"/>
    <w:rsid w:val="00512B48"/>
    <w:rsid w:val="0051320A"/>
    <w:rsid w:val="00513DA5"/>
    <w:rsid w:val="005147BA"/>
    <w:rsid w:val="00514C5B"/>
    <w:rsid w:val="005157CD"/>
    <w:rsid w:val="00516586"/>
    <w:rsid w:val="005169C9"/>
    <w:rsid w:val="00516A15"/>
    <w:rsid w:val="00517352"/>
    <w:rsid w:val="005179F0"/>
    <w:rsid w:val="005209FB"/>
    <w:rsid w:val="00520F57"/>
    <w:rsid w:val="0052183F"/>
    <w:rsid w:val="00521A84"/>
    <w:rsid w:val="00521FC5"/>
    <w:rsid w:val="00522526"/>
    <w:rsid w:val="0052289A"/>
    <w:rsid w:val="00522FEE"/>
    <w:rsid w:val="00523298"/>
    <w:rsid w:val="00523DF9"/>
    <w:rsid w:val="00524511"/>
    <w:rsid w:val="00524A2D"/>
    <w:rsid w:val="00524D67"/>
    <w:rsid w:val="005258F1"/>
    <w:rsid w:val="00525C8F"/>
    <w:rsid w:val="00526008"/>
    <w:rsid w:val="005260D0"/>
    <w:rsid w:val="00526209"/>
    <w:rsid w:val="005263CE"/>
    <w:rsid w:val="0052702F"/>
    <w:rsid w:val="0052763E"/>
    <w:rsid w:val="0053016F"/>
    <w:rsid w:val="00532361"/>
    <w:rsid w:val="005331A3"/>
    <w:rsid w:val="005339EF"/>
    <w:rsid w:val="00534534"/>
    <w:rsid w:val="005353FE"/>
    <w:rsid w:val="00535771"/>
    <w:rsid w:val="00536172"/>
    <w:rsid w:val="00536684"/>
    <w:rsid w:val="00540266"/>
    <w:rsid w:val="0054181E"/>
    <w:rsid w:val="00541D31"/>
    <w:rsid w:val="00541E66"/>
    <w:rsid w:val="00542DD9"/>
    <w:rsid w:val="00543541"/>
    <w:rsid w:val="00543BED"/>
    <w:rsid w:val="00543D2E"/>
    <w:rsid w:val="00543ECF"/>
    <w:rsid w:val="00543F9F"/>
    <w:rsid w:val="00543FB7"/>
    <w:rsid w:val="0054441A"/>
    <w:rsid w:val="00544EDA"/>
    <w:rsid w:val="00545B41"/>
    <w:rsid w:val="00545E92"/>
    <w:rsid w:val="00546A92"/>
    <w:rsid w:val="005474B8"/>
    <w:rsid w:val="00547ECE"/>
    <w:rsid w:val="00547F0A"/>
    <w:rsid w:val="00550000"/>
    <w:rsid w:val="00550A0D"/>
    <w:rsid w:val="005510C2"/>
    <w:rsid w:val="00551398"/>
    <w:rsid w:val="00552EE7"/>
    <w:rsid w:val="00553EFE"/>
    <w:rsid w:val="00554A62"/>
    <w:rsid w:val="005559CF"/>
    <w:rsid w:val="00555C55"/>
    <w:rsid w:val="00557217"/>
    <w:rsid w:val="00557925"/>
    <w:rsid w:val="0056006D"/>
    <w:rsid w:val="005601BA"/>
    <w:rsid w:val="005617D9"/>
    <w:rsid w:val="00561B1D"/>
    <w:rsid w:val="00561D4E"/>
    <w:rsid w:val="00561FC2"/>
    <w:rsid w:val="0056206D"/>
    <w:rsid w:val="00562A69"/>
    <w:rsid w:val="00562D2E"/>
    <w:rsid w:val="0056459E"/>
    <w:rsid w:val="00564EA8"/>
    <w:rsid w:val="00564F17"/>
    <w:rsid w:val="0056500E"/>
    <w:rsid w:val="00565540"/>
    <w:rsid w:val="00566CCA"/>
    <w:rsid w:val="0056724A"/>
    <w:rsid w:val="0056727A"/>
    <w:rsid w:val="005679BF"/>
    <w:rsid w:val="005679D4"/>
    <w:rsid w:val="00567E65"/>
    <w:rsid w:val="00570043"/>
    <w:rsid w:val="005708A6"/>
    <w:rsid w:val="00571315"/>
    <w:rsid w:val="00571877"/>
    <w:rsid w:val="00571B0B"/>
    <w:rsid w:val="005722AB"/>
    <w:rsid w:val="005736D4"/>
    <w:rsid w:val="005739E8"/>
    <w:rsid w:val="00574977"/>
    <w:rsid w:val="00574CC8"/>
    <w:rsid w:val="005750DE"/>
    <w:rsid w:val="0057715F"/>
    <w:rsid w:val="00577668"/>
    <w:rsid w:val="00577FAD"/>
    <w:rsid w:val="00580137"/>
    <w:rsid w:val="0058105F"/>
    <w:rsid w:val="00581720"/>
    <w:rsid w:val="00581B93"/>
    <w:rsid w:val="005831F9"/>
    <w:rsid w:val="00583A1B"/>
    <w:rsid w:val="00583DA9"/>
    <w:rsid w:val="00584177"/>
    <w:rsid w:val="00584253"/>
    <w:rsid w:val="00584345"/>
    <w:rsid w:val="00584D6B"/>
    <w:rsid w:val="00585EC4"/>
    <w:rsid w:val="00585FF5"/>
    <w:rsid w:val="00586057"/>
    <w:rsid w:val="0058610C"/>
    <w:rsid w:val="00590D0B"/>
    <w:rsid w:val="00590E36"/>
    <w:rsid w:val="00591AD1"/>
    <w:rsid w:val="00592B06"/>
    <w:rsid w:val="00593903"/>
    <w:rsid w:val="00595945"/>
    <w:rsid w:val="00595CB7"/>
    <w:rsid w:val="0059610D"/>
    <w:rsid w:val="0059702E"/>
    <w:rsid w:val="0059798C"/>
    <w:rsid w:val="005A062F"/>
    <w:rsid w:val="005A0A63"/>
    <w:rsid w:val="005A0AAC"/>
    <w:rsid w:val="005A0CDB"/>
    <w:rsid w:val="005A129D"/>
    <w:rsid w:val="005A1317"/>
    <w:rsid w:val="005A2855"/>
    <w:rsid w:val="005A292E"/>
    <w:rsid w:val="005A37BE"/>
    <w:rsid w:val="005A4AF3"/>
    <w:rsid w:val="005A568B"/>
    <w:rsid w:val="005A61BB"/>
    <w:rsid w:val="005A7363"/>
    <w:rsid w:val="005A75EE"/>
    <w:rsid w:val="005A7807"/>
    <w:rsid w:val="005A7A8B"/>
    <w:rsid w:val="005B050E"/>
    <w:rsid w:val="005B0E7F"/>
    <w:rsid w:val="005B1218"/>
    <w:rsid w:val="005B169A"/>
    <w:rsid w:val="005B16E5"/>
    <w:rsid w:val="005B241C"/>
    <w:rsid w:val="005B2AAD"/>
    <w:rsid w:val="005B2F24"/>
    <w:rsid w:val="005B4898"/>
    <w:rsid w:val="005B52D8"/>
    <w:rsid w:val="005B53CC"/>
    <w:rsid w:val="005B59F2"/>
    <w:rsid w:val="005B5AEC"/>
    <w:rsid w:val="005C0670"/>
    <w:rsid w:val="005C1364"/>
    <w:rsid w:val="005C1DD8"/>
    <w:rsid w:val="005C1F23"/>
    <w:rsid w:val="005C2333"/>
    <w:rsid w:val="005C3185"/>
    <w:rsid w:val="005C3812"/>
    <w:rsid w:val="005C3844"/>
    <w:rsid w:val="005C3A51"/>
    <w:rsid w:val="005C5111"/>
    <w:rsid w:val="005C551D"/>
    <w:rsid w:val="005C7BC8"/>
    <w:rsid w:val="005C7CEE"/>
    <w:rsid w:val="005C7D48"/>
    <w:rsid w:val="005D06A4"/>
    <w:rsid w:val="005D0D80"/>
    <w:rsid w:val="005D181D"/>
    <w:rsid w:val="005D1A9A"/>
    <w:rsid w:val="005D1DED"/>
    <w:rsid w:val="005D23CB"/>
    <w:rsid w:val="005D3C0E"/>
    <w:rsid w:val="005D4D1B"/>
    <w:rsid w:val="005D4F39"/>
    <w:rsid w:val="005D5050"/>
    <w:rsid w:val="005D6356"/>
    <w:rsid w:val="005E1071"/>
    <w:rsid w:val="005E14A0"/>
    <w:rsid w:val="005E1A7E"/>
    <w:rsid w:val="005E209E"/>
    <w:rsid w:val="005E2420"/>
    <w:rsid w:val="005E2E63"/>
    <w:rsid w:val="005E2EFA"/>
    <w:rsid w:val="005E35B7"/>
    <w:rsid w:val="005E3C4C"/>
    <w:rsid w:val="005E3DAB"/>
    <w:rsid w:val="005E426C"/>
    <w:rsid w:val="005E5D93"/>
    <w:rsid w:val="005E6049"/>
    <w:rsid w:val="005E6D41"/>
    <w:rsid w:val="005F006E"/>
    <w:rsid w:val="005F2909"/>
    <w:rsid w:val="005F316C"/>
    <w:rsid w:val="005F32F4"/>
    <w:rsid w:val="005F3434"/>
    <w:rsid w:val="005F352B"/>
    <w:rsid w:val="005F35CF"/>
    <w:rsid w:val="005F3723"/>
    <w:rsid w:val="005F5002"/>
    <w:rsid w:val="005F598E"/>
    <w:rsid w:val="005F7F09"/>
    <w:rsid w:val="00600D7C"/>
    <w:rsid w:val="0060430B"/>
    <w:rsid w:val="00604F1D"/>
    <w:rsid w:val="0060504E"/>
    <w:rsid w:val="0060529B"/>
    <w:rsid w:val="0060587A"/>
    <w:rsid w:val="00606EB2"/>
    <w:rsid w:val="00607320"/>
    <w:rsid w:val="00610A81"/>
    <w:rsid w:val="00610EC0"/>
    <w:rsid w:val="0061167E"/>
    <w:rsid w:val="00611AD1"/>
    <w:rsid w:val="00612E71"/>
    <w:rsid w:val="0061314E"/>
    <w:rsid w:val="006147A5"/>
    <w:rsid w:val="006149C3"/>
    <w:rsid w:val="006157B7"/>
    <w:rsid w:val="00615F6B"/>
    <w:rsid w:val="00620289"/>
    <w:rsid w:val="0062204D"/>
    <w:rsid w:val="006231DD"/>
    <w:rsid w:val="00623491"/>
    <w:rsid w:val="006244D7"/>
    <w:rsid w:val="006247CF"/>
    <w:rsid w:val="00624D97"/>
    <w:rsid w:val="006258C1"/>
    <w:rsid w:val="00625A08"/>
    <w:rsid w:val="00625BFB"/>
    <w:rsid w:val="00625C6B"/>
    <w:rsid w:val="00626814"/>
    <w:rsid w:val="0062707C"/>
    <w:rsid w:val="0062732B"/>
    <w:rsid w:val="00627583"/>
    <w:rsid w:val="00627594"/>
    <w:rsid w:val="00630F1E"/>
    <w:rsid w:val="006324CF"/>
    <w:rsid w:val="00632C41"/>
    <w:rsid w:val="00635031"/>
    <w:rsid w:val="0063670A"/>
    <w:rsid w:val="00636C62"/>
    <w:rsid w:val="00636DDC"/>
    <w:rsid w:val="0063791C"/>
    <w:rsid w:val="0064136A"/>
    <w:rsid w:val="00641AAC"/>
    <w:rsid w:val="00642172"/>
    <w:rsid w:val="00643C26"/>
    <w:rsid w:val="006445C5"/>
    <w:rsid w:val="00644A98"/>
    <w:rsid w:val="00644B14"/>
    <w:rsid w:val="00644BCA"/>
    <w:rsid w:val="00644CBF"/>
    <w:rsid w:val="0064632C"/>
    <w:rsid w:val="006467EC"/>
    <w:rsid w:val="006474D6"/>
    <w:rsid w:val="00647510"/>
    <w:rsid w:val="00647A5E"/>
    <w:rsid w:val="00650887"/>
    <w:rsid w:val="0065104F"/>
    <w:rsid w:val="00651057"/>
    <w:rsid w:val="00651749"/>
    <w:rsid w:val="0065193F"/>
    <w:rsid w:val="0065236C"/>
    <w:rsid w:val="00653440"/>
    <w:rsid w:val="0065597C"/>
    <w:rsid w:val="00656400"/>
    <w:rsid w:val="0065702A"/>
    <w:rsid w:val="006570F6"/>
    <w:rsid w:val="006602A5"/>
    <w:rsid w:val="006602D9"/>
    <w:rsid w:val="0066118C"/>
    <w:rsid w:val="00661F51"/>
    <w:rsid w:val="006627AE"/>
    <w:rsid w:val="00662B1C"/>
    <w:rsid w:val="00663374"/>
    <w:rsid w:val="006633B6"/>
    <w:rsid w:val="006644C4"/>
    <w:rsid w:val="00664F8D"/>
    <w:rsid w:val="006654C2"/>
    <w:rsid w:val="00665A8A"/>
    <w:rsid w:val="00667CDB"/>
    <w:rsid w:val="00667FEF"/>
    <w:rsid w:val="0067049E"/>
    <w:rsid w:val="006717A0"/>
    <w:rsid w:val="006718FF"/>
    <w:rsid w:val="006720E0"/>
    <w:rsid w:val="0067227D"/>
    <w:rsid w:val="006723DD"/>
    <w:rsid w:val="00673A43"/>
    <w:rsid w:val="006745DF"/>
    <w:rsid w:val="00674EF5"/>
    <w:rsid w:val="0067523A"/>
    <w:rsid w:val="00675511"/>
    <w:rsid w:val="0067638F"/>
    <w:rsid w:val="0067677E"/>
    <w:rsid w:val="00676908"/>
    <w:rsid w:val="00676C8A"/>
    <w:rsid w:val="00676F4B"/>
    <w:rsid w:val="006813F4"/>
    <w:rsid w:val="00681C1D"/>
    <w:rsid w:val="00681C72"/>
    <w:rsid w:val="0068255D"/>
    <w:rsid w:val="00682868"/>
    <w:rsid w:val="00682E60"/>
    <w:rsid w:val="00684234"/>
    <w:rsid w:val="0068446A"/>
    <w:rsid w:val="00685FB6"/>
    <w:rsid w:val="00686137"/>
    <w:rsid w:val="006868B0"/>
    <w:rsid w:val="00687C08"/>
    <w:rsid w:val="00690040"/>
    <w:rsid w:val="00690459"/>
    <w:rsid w:val="00690AEF"/>
    <w:rsid w:val="00690F7F"/>
    <w:rsid w:val="00691387"/>
    <w:rsid w:val="0069166C"/>
    <w:rsid w:val="00691697"/>
    <w:rsid w:val="006937C8"/>
    <w:rsid w:val="00693AA1"/>
    <w:rsid w:val="006953C9"/>
    <w:rsid w:val="006956A4"/>
    <w:rsid w:val="00695797"/>
    <w:rsid w:val="00696591"/>
    <w:rsid w:val="00697302"/>
    <w:rsid w:val="006A088A"/>
    <w:rsid w:val="006A0C52"/>
    <w:rsid w:val="006A38C6"/>
    <w:rsid w:val="006A4416"/>
    <w:rsid w:val="006A4B82"/>
    <w:rsid w:val="006A4CFA"/>
    <w:rsid w:val="006A55BE"/>
    <w:rsid w:val="006A5D4C"/>
    <w:rsid w:val="006A7319"/>
    <w:rsid w:val="006A7ECE"/>
    <w:rsid w:val="006B0027"/>
    <w:rsid w:val="006B1015"/>
    <w:rsid w:val="006B116E"/>
    <w:rsid w:val="006B130E"/>
    <w:rsid w:val="006B170C"/>
    <w:rsid w:val="006B1E25"/>
    <w:rsid w:val="006B23E1"/>
    <w:rsid w:val="006B299C"/>
    <w:rsid w:val="006B2F1C"/>
    <w:rsid w:val="006B3C93"/>
    <w:rsid w:val="006B4920"/>
    <w:rsid w:val="006B4C53"/>
    <w:rsid w:val="006B5BD8"/>
    <w:rsid w:val="006B6E9B"/>
    <w:rsid w:val="006B71C3"/>
    <w:rsid w:val="006C0610"/>
    <w:rsid w:val="006C1E3A"/>
    <w:rsid w:val="006C2923"/>
    <w:rsid w:val="006C34F5"/>
    <w:rsid w:val="006C475B"/>
    <w:rsid w:val="006C4A8D"/>
    <w:rsid w:val="006C4C53"/>
    <w:rsid w:val="006C50B7"/>
    <w:rsid w:val="006C52A8"/>
    <w:rsid w:val="006C6032"/>
    <w:rsid w:val="006C608F"/>
    <w:rsid w:val="006C612F"/>
    <w:rsid w:val="006C6740"/>
    <w:rsid w:val="006C7EF6"/>
    <w:rsid w:val="006D0803"/>
    <w:rsid w:val="006D14DC"/>
    <w:rsid w:val="006D1DC5"/>
    <w:rsid w:val="006D1E4B"/>
    <w:rsid w:val="006D2754"/>
    <w:rsid w:val="006D29EA"/>
    <w:rsid w:val="006D3568"/>
    <w:rsid w:val="006D3716"/>
    <w:rsid w:val="006D4695"/>
    <w:rsid w:val="006D4C2E"/>
    <w:rsid w:val="006D5559"/>
    <w:rsid w:val="006D6BB0"/>
    <w:rsid w:val="006D7B63"/>
    <w:rsid w:val="006E0C00"/>
    <w:rsid w:val="006E1B69"/>
    <w:rsid w:val="006E26A4"/>
    <w:rsid w:val="006E2E30"/>
    <w:rsid w:val="006E3836"/>
    <w:rsid w:val="006E433D"/>
    <w:rsid w:val="006E45BE"/>
    <w:rsid w:val="006E5545"/>
    <w:rsid w:val="006E6C29"/>
    <w:rsid w:val="006E7C1C"/>
    <w:rsid w:val="006F00F4"/>
    <w:rsid w:val="006F1394"/>
    <w:rsid w:val="006F1931"/>
    <w:rsid w:val="006F420B"/>
    <w:rsid w:val="006F4B54"/>
    <w:rsid w:val="006F4CAC"/>
    <w:rsid w:val="006F5630"/>
    <w:rsid w:val="006F6681"/>
    <w:rsid w:val="006F7782"/>
    <w:rsid w:val="00700E77"/>
    <w:rsid w:val="0070141C"/>
    <w:rsid w:val="00701DEB"/>
    <w:rsid w:val="00701F79"/>
    <w:rsid w:val="007020A3"/>
    <w:rsid w:val="00702149"/>
    <w:rsid w:val="00702E3B"/>
    <w:rsid w:val="00703826"/>
    <w:rsid w:val="00703BBC"/>
    <w:rsid w:val="00703FAD"/>
    <w:rsid w:val="00704476"/>
    <w:rsid w:val="00704F50"/>
    <w:rsid w:val="00705617"/>
    <w:rsid w:val="0070598A"/>
    <w:rsid w:val="00705D12"/>
    <w:rsid w:val="00705F8E"/>
    <w:rsid w:val="00705FDE"/>
    <w:rsid w:val="007067EC"/>
    <w:rsid w:val="00707A4F"/>
    <w:rsid w:val="00707CAB"/>
    <w:rsid w:val="007101A8"/>
    <w:rsid w:val="007112D6"/>
    <w:rsid w:val="00711D97"/>
    <w:rsid w:val="00713423"/>
    <w:rsid w:val="00715749"/>
    <w:rsid w:val="0071617A"/>
    <w:rsid w:val="00716857"/>
    <w:rsid w:val="0071731A"/>
    <w:rsid w:val="00717618"/>
    <w:rsid w:val="00717D75"/>
    <w:rsid w:val="00717DE2"/>
    <w:rsid w:val="00720319"/>
    <w:rsid w:val="007220F9"/>
    <w:rsid w:val="0072228A"/>
    <w:rsid w:val="0072234B"/>
    <w:rsid w:val="007239E3"/>
    <w:rsid w:val="00723E1F"/>
    <w:rsid w:val="00723FDA"/>
    <w:rsid w:val="007251EF"/>
    <w:rsid w:val="00725508"/>
    <w:rsid w:val="007263AA"/>
    <w:rsid w:val="007300FE"/>
    <w:rsid w:val="00730861"/>
    <w:rsid w:val="00730EAB"/>
    <w:rsid w:val="007314CB"/>
    <w:rsid w:val="007328D6"/>
    <w:rsid w:val="007333D3"/>
    <w:rsid w:val="00733D37"/>
    <w:rsid w:val="007347E0"/>
    <w:rsid w:val="00737560"/>
    <w:rsid w:val="00740B84"/>
    <w:rsid w:val="007420C6"/>
    <w:rsid w:val="007425EA"/>
    <w:rsid w:val="00743FE0"/>
    <w:rsid w:val="00744986"/>
    <w:rsid w:val="007451C0"/>
    <w:rsid w:val="0074544E"/>
    <w:rsid w:val="00745E13"/>
    <w:rsid w:val="00746539"/>
    <w:rsid w:val="007467D5"/>
    <w:rsid w:val="00746FD2"/>
    <w:rsid w:val="007479BD"/>
    <w:rsid w:val="007504EA"/>
    <w:rsid w:val="007505DF"/>
    <w:rsid w:val="00750BD0"/>
    <w:rsid w:val="007516DD"/>
    <w:rsid w:val="00751B9B"/>
    <w:rsid w:val="0075234E"/>
    <w:rsid w:val="007534CB"/>
    <w:rsid w:val="00753A07"/>
    <w:rsid w:val="00755133"/>
    <w:rsid w:val="007578FF"/>
    <w:rsid w:val="00757FDC"/>
    <w:rsid w:val="00760F3B"/>
    <w:rsid w:val="00761B9E"/>
    <w:rsid w:val="007622A6"/>
    <w:rsid w:val="00762F88"/>
    <w:rsid w:val="007636D9"/>
    <w:rsid w:val="00763721"/>
    <w:rsid w:val="007643C6"/>
    <w:rsid w:val="00764408"/>
    <w:rsid w:val="0076458F"/>
    <w:rsid w:val="00764755"/>
    <w:rsid w:val="00765868"/>
    <w:rsid w:val="00765D8F"/>
    <w:rsid w:val="00765E83"/>
    <w:rsid w:val="00765F46"/>
    <w:rsid w:val="00766360"/>
    <w:rsid w:val="0076779B"/>
    <w:rsid w:val="00772B93"/>
    <w:rsid w:val="007734C2"/>
    <w:rsid w:val="00773DC1"/>
    <w:rsid w:val="00773EE8"/>
    <w:rsid w:val="00775A0C"/>
    <w:rsid w:val="00775B4C"/>
    <w:rsid w:val="00775F86"/>
    <w:rsid w:val="00776805"/>
    <w:rsid w:val="007778C2"/>
    <w:rsid w:val="00780128"/>
    <w:rsid w:val="00780241"/>
    <w:rsid w:val="0078052A"/>
    <w:rsid w:val="007809FE"/>
    <w:rsid w:val="00780C3B"/>
    <w:rsid w:val="00780FE8"/>
    <w:rsid w:val="007823AA"/>
    <w:rsid w:val="00782754"/>
    <w:rsid w:val="00782FE9"/>
    <w:rsid w:val="00784731"/>
    <w:rsid w:val="007848F4"/>
    <w:rsid w:val="00784923"/>
    <w:rsid w:val="0078591A"/>
    <w:rsid w:val="00785A2D"/>
    <w:rsid w:val="00785FEC"/>
    <w:rsid w:val="00786FC4"/>
    <w:rsid w:val="00790203"/>
    <w:rsid w:val="00790BA1"/>
    <w:rsid w:val="00790F7B"/>
    <w:rsid w:val="007910CC"/>
    <w:rsid w:val="00791309"/>
    <w:rsid w:val="00791993"/>
    <w:rsid w:val="00791D9A"/>
    <w:rsid w:val="00792229"/>
    <w:rsid w:val="0079243C"/>
    <w:rsid w:val="007925C1"/>
    <w:rsid w:val="00794DD0"/>
    <w:rsid w:val="007957AA"/>
    <w:rsid w:val="00795BF8"/>
    <w:rsid w:val="00796816"/>
    <w:rsid w:val="007976A5"/>
    <w:rsid w:val="007977E7"/>
    <w:rsid w:val="00797AAD"/>
    <w:rsid w:val="007A0B4B"/>
    <w:rsid w:val="007A1308"/>
    <w:rsid w:val="007A20C8"/>
    <w:rsid w:val="007A36B2"/>
    <w:rsid w:val="007A3900"/>
    <w:rsid w:val="007A3986"/>
    <w:rsid w:val="007A4594"/>
    <w:rsid w:val="007A4C09"/>
    <w:rsid w:val="007A50E5"/>
    <w:rsid w:val="007A5514"/>
    <w:rsid w:val="007A590E"/>
    <w:rsid w:val="007A6A4F"/>
    <w:rsid w:val="007A6D6A"/>
    <w:rsid w:val="007A795A"/>
    <w:rsid w:val="007B089B"/>
    <w:rsid w:val="007B0D91"/>
    <w:rsid w:val="007B0E93"/>
    <w:rsid w:val="007B1772"/>
    <w:rsid w:val="007B2461"/>
    <w:rsid w:val="007B343E"/>
    <w:rsid w:val="007B3CDF"/>
    <w:rsid w:val="007B44A5"/>
    <w:rsid w:val="007B4F96"/>
    <w:rsid w:val="007B5855"/>
    <w:rsid w:val="007B592D"/>
    <w:rsid w:val="007B5A96"/>
    <w:rsid w:val="007B5F05"/>
    <w:rsid w:val="007B6136"/>
    <w:rsid w:val="007B6599"/>
    <w:rsid w:val="007B6974"/>
    <w:rsid w:val="007B7F3F"/>
    <w:rsid w:val="007C08B1"/>
    <w:rsid w:val="007C14F3"/>
    <w:rsid w:val="007C1CBF"/>
    <w:rsid w:val="007C3249"/>
    <w:rsid w:val="007C5648"/>
    <w:rsid w:val="007C570B"/>
    <w:rsid w:val="007C5E8F"/>
    <w:rsid w:val="007C6092"/>
    <w:rsid w:val="007C69B3"/>
    <w:rsid w:val="007C7248"/>
    <w:rsid w:val="007C7A44"/>
    <w:rsid w:val="007D0CE5"/>
    <w:rsid w:val="007D189E"/>
    <w:rsid w:val="007D2503"/>
    <w:rsid w:val="007D2F78"/>
    <w:rsid w:val="007D3259"/>
    <w:rsid w:val="007D3401"/>
    <w:rsid w:val="007D352D"/>
    <w:rsid w:val="007D3D03"/>
    <w:rsid w:val="007D4725"/>
    <w:rsid w:val="007D48A9"/>
    <w:rsid w:val="007D515A"/>
    <w:rsid w:val="007D541C"/>
    <w:rsid w:val="007D5C40"/>
    <w:rsid w:val="007D68F7"/>
    <w:rsid w:val="007D6A68"/>
    <w:rsid w:val="007D728F"/>
    <w:rsid w:val="007D7C24"/>
    <w:rsid w:val="007E2F7D"/>
    <w:rsid w:val="007E3647"/>
    <w:rsid w:val="007E3FAA"/>
    <w:rsid w:val="007E6498"/>
    <w:rsid w:val="007E7620"/>
    <w:rsid w:val="007F28ED"/>
    <w:rsid w:val="007F36E3"/>
    <w:rsid w:val="007F4B34"/>
    <w:rsid w:val="007F5B58"/>
    <w:rsid w:val="007F62F8"/>
    <w:rsid w:val="007F64A0"/>
    <w:rsid w:val="007F799B"/>
    <w:rsid w:val="007F7CA7"/>
    <w:rsid w:val="008006FA"/>
    <w:rsid w:val="00801330"/>
    <w:rsid w:val="00801D11"/>
    <w:rsid w:val="008037B4"/>
    <w:rsid w:val="00803AA4"/>
    <w:rsid w:val="00803F04"/>
    <w:rsid w:val="00803F62"/>
    <w:rsid w:val="0080564A"/>
    <w:rsid w:val="008062B4"/>
    <w:rsid w:val="008062CB"/>
    <w:rsid w:val="008064CA"/>
    <w:rsid w:val="00806D56"/>
    <w:rsid w:val="00806F67"/>
    <w:rsid w:val="00810169"/>
    <w:rsid w:val="0081208A"/>
    <w:rsid w:val="00813596"/>
    <w:rsid w:val="008138F0"/>
    <w:rsid w:val="008139B4"/>
    <w:rsid w:val="00813DF0"/>
    <w:rsid w:val="00814103"/>
    <w:rsid w:val="00814A23"/>
    <w:rsid w:val="00814DC7"/>
    <w:rsid w:val="00815FBD"/>
    <w:rsid w:val="00816532"/>
    <w:rsid w:val="00816D64"/>
    <w:rsid w:val="00817625"/>
    <w:rsid w:val="00817C2B"/>
    <w:rsid w:val="00820621"/>
    <w:rsid w:val="008208CA"/>
    <w:rsid w:val="00820BDC"/>
    <w:rsid w:val="00820C3D"/>
    <w:rsid w:val="00821386"/>
    <w:rsid w:val="0082354B"/>
    <w:rsid w:val="00823905"/>
    <w:rsid w:val="00823C9B"/>
    <w:rsid w:val="00823DD8"/>
    <w:rsid w:val="008244AF"/>
    <w:rsid w:val="0082546F"/>
    <w:rsid w:val="0082548C"/>
    <w:rsid w:val="00826091"/>
    <w:rsid w:val="00826510"/>
    <w:rsid w:val="00826B2D"/>
    <w:rsid w:val="00826BD1"/>
    <w:rsid w:val="00827455"/>
    <w:rsid w:val="00827A68"/>
    <w:rsid w:val="00827B4E"/>
    <w:rsid w:val="00827E3C"/>
    <w:rsid w:val="00830AF1"/>
    <w:rsid w:val="00831FA8"/>
    <w:rsid w:val="008324C7"/>
    <w:rsid w:val="0083280C"/>
    <w:rsid w:val="00832D49"/>
    <w:rsid w:val="0083331D"/>
    <w:rsid w:val="00833677"/>
    <w:rsid w:val="00834B33"/>
    <w:rsid w:val="0083501C"/>
    <w:rsid w:val="008359C1"/>
    <w:rsid w:val="008363B6"/>
    <w:rsid w:val="008367D3"/>
    <w:rsid w:val="0083696F"/>
    <w:rsid w:val="00836A8F"/>
    <w:rsid w:val="00841681"/>
    <w:rsid w:val="008416E1"/>
    <w:rsid w:val="00842FB2"/>
    <w:rsid w:val="0084366B"/>
    <w:rsid w:val="008436CA"/>
    <w:rsid w:val="0084429E"/>
    <w:rsid w:val="00844CA0"/>
    <w:rsid w:val="00845FE9"/>
    <w:rsid w:val="00845FFB"/>
    <w:rsid w:val="00846402"/>
    <w:rsid w:val="00846FCE"/>
    <w:rsid w:val="00847522"/>
    <w:rsid w:val="00847DFC"/>
    <w:rsid w:val="008508A9"/>
    <w:rsid w:val="00850AD3"/>
    <w:rsid w:val="008516A2"/>
    <w:rsid w:val="00851ABA"/>
    <w:rsid w:val="00852C4E"/>
    <w:rsid w:val="00852F01"/>
    <w:rsid w:val="008531FF"/>
    <w:rsid w:val="00853523"/>
    <w:rsid w:val="00853D49"/>
    <w:rsid w:val="00853D52"/>
    <w:rsid w:val="00853E1B"/>
    <w:rsid w:val="00854624"/>
    <w:rsid w:val="008549A3"/>
    <w:rsid w:val="00854A2F"/>
    <w:rsid w:val="0085559C"/>
    <w:rsid w:val="00855A86"/>
    <w:rsid w:val="00856FDC"/>
    <w:rsid w:val="008571A6"/>
    <w:rsid w:val="00857BED"/>
    <w:rsid w:val="008602B8"/>
    <w:rsid w:val="0086097F"/>
    <w:rsid w:val="0086183A"/>
    <w:rsid w:val="00862807"/>
    <w:rsid w:val="00863AB1"/>
    <w:rsid w:val="00863AB4"/>
    <w:rsid w:val="00863E87"/>
    <w:rsid w:val="0086540E"/>
    <w:rsid w:val="008664E9"/>
    <w:rsid w:val="00866588"/>
    <w:rsid w:val="00866EEF"/>
    <w:rsid w:val="00867522"/>
    <w:rsid w:val="008675A7"/>
    <w:rsid w:val="008677E0"/>
    <w:rsid w:val="00867E6B"/>
    <w:rsid w:val="008701EE"/>
    <w:rsid w:val="00871350"/>
    <w:rsid w:val="0087154F"/>
    <w:rsid w:val="00872119"/>
    <w:rsid w:val="0087231F"/>
    <w:rsid w:val="0087242C"/>
    <w:rsid w:val="00872982"/>
    <w:rsid w:val="00872ADB"/>
    <w:rsid w:val="00872EED"/>
    <w:rsid w:val="008740AC"/>
    <w:rsid w:val="0087531B"/>
    <w:rsid w:val="0087797E"/>
    <w:rsid w:val="00877E6A"/>
    <w:rsid w:val="0088006A"/>
    <w:rsid w:val="00880139"/>
    <w:rsid w:val="008831B3"/>
    <w:rsid w:val="008838A0"/>
    <w:rsid w:val="0088436E"/>
    <w:rsid w:val="00884D63"/>
    <w:rsid w:val="00885218"/>
    <w:rsid w:val="00885421"/>
    <w:rsid w:val="00885F09"/>
    <w:rsid w:val="00885F27"/>
    <w:rsid w:val="0088639D"/>
    <w:rsid w:val="0088645B"/>
    <w:rsid w:val="00886E66"/>
    <w:rsid w:val="00890CE2"/>
    <w:rsid w:val="00891381"/>
    <w:rsid w:val="00891910"/>
    <w:rsid w:val="00892178"/>
    <w:rsid w:val="00893FC9"/>
    <w:rsid w:val="00895660"/>
    <w:rsid w:val="00895A85"/>
    <w:rsid w:val="00897D75"/>
    <w:rsid w:val="008A0445"/>
    <w:rsid w:val="008A0A72"/>
    <w:rsid w:val="008A13BD"/>
    <w:rsid w:val="008A195E"/>
    <w:rsid w:val="008A1D9C"/>
    <w:rsid w:val="008A292D"/>
    <w:rsid w:val="008A3019"/>
    <w:rsid w:val="008A3C57"/>
    <w:rsid w:val="008A4C28"/>
    <w:rsid w:val="008A60D5"/>
    <w:rsid w:val="008A75F6"/>
    <w:rsid w:val="008A7976"/>
    <w:rsid w:val="008A7A52"/>
    <w:rsid w:val="008B0354"/>
    <w:rsid w:val="008B0471"/>
    <w:rsid w:val="008B19A5"/>
    <w:rsid w:val="008B1D20"/>
    <w:rsid w:val="008B2E29"/>
    <w:rsid w:val="008B3DEB"/>
    <w:rsid w:val="008B473B"/>
    <w:rsid w:val="008B4851"/>
    <w:rsid w:val="008B533C"/>
    <w:rsid w:val="008B6377"/>
    <w:rsid w:val="008B775B"/>
    <w:rsid w:val="008B7E67"/>
    <w:rsid w:val="008C067D"/>
    <w:rsid w:val="008C100D"/>
    <w:rsid w:val="008C12CE"/>
    <w:rsid w:val="008C26CB"/>
    <w:rsid w:val="008C2C74"/>
    <w:rsid w:val="008C2E82"/>
    <w:rsid w:val="008C3599"/>
    <w:rsid w:val="008C36D2"/>
    <w:rsid w:val="008C526E"/>
    <w:rsid w:val="008C5D7A"/>
    <w:rsid w:val="008C6275"/>
    <w:rsid w:val="008C6CF3"/>
    <w:rsid w:val="008C7B06"/>
    <w:rsid w:val="008D0152"/>
    <w:rsid w:val="008D03DD"/>
    <w:rsid w:val="008D04B0"/>
    <w:rsid w:val="008D241C"/>
    <w:rsid w:val="008D45F6"/>
    <w:rsid w:val="008D5801"/>
    <w:rsid w:val="008D5F3F"/>
    <w:rsid w:val="008D67BB"/>
    <w:rsid w:val="008D6CE6"/>
    <w:rsid w:val="008E00BE"/>
    <w:rsid w:val="008E1040"/>
    <w:rsid w:val="008E28C7"/>
    <w:rsid w:val="008E2966"/>
    <w:rsid w:val="008E3886"/>
    <w:rsid w:val="008E3A66"/>
    <w:rsid w:val="008E3D67"/>
    <w:rsid w:val="008E3E29"/>
    <w:rsid w:val="008E41C4"/>
    <w:rsid w:val="008E4DD8"/>
    <w:rsid w:val="008E4F98"/>
    <w:rsid w:val="008E7B4D"/>
    <w:rsid w:val="008F0360"/>
    <w:rsid w:val="008F14E9"/>
    <w:rsid w:val="008F224C"/>
    <w:rsid w:val="008F25EB"/>
    <w:rsid w:val="008F2E6A"/>
    <w:rsid w:val="008F2E92"/>
    <w:rsid w:val="008F32F9"/>
    <w:rsid w:val="008F35EF"/>
    <w:rsid w:val="008F39A8"/>
    <w:rsid w:val="008F5F79"/>
    <w:rsid w:val="008F6AF0"/>
    <w:rsid w:val="00900013"/>
    <w:rsid w:val="009007FC"/>
    <w:rsid w:val="00900C7C"/>
    <w:rsid w:val="0090193F"/>
    <w:rsid w:val="00901C7F"/>
    <w:rsid w:val="0090204C"/>
    <w:rsid w:val="0090258E"/>
    <w:rsid w:val="0090301A"/>
    <w:rsid w:val="00903194"/>
    <w:rsid w:val="00903A6D"/>
    <w:rsid w:val="00903F12"/>
    <w:rsid w:val="0090481E"/>
    <w:rsid w:val="00904C54"/>
    <w:rsid w:val="00907CDF"/>
    <w:rsid w:val="00911665"/>
    <w:rsid w:val="009140ED"/>
    <w:rsid w:val="009142D4"/>
    <w:rsid w:val="00914F87"/>
    <w:rsid w:val="009154BB"/>
    <w:rsid w:val="0091589A"/>
    <w:rsid w:val="0091659B"/>
    <w:rsid w:val="00920103"/>
    <w:rsid w:val="00920AB9"/>
    <w:rsid w:val="009216E1"/>
    <w:rsid w:val="00921EE7"/>
    <w:rsid w:val="00922C8B"/>
    <w:rsid w:val="0092430B"/>
    <w:rsid w:val="0092631F"/>
    <w:rsid w:val="00926FAB"/>
    <w:rsid w:val="00927F28"/>
    <w:rsid w:val="009302D5"/>
    <w:rsid w:val="00930441"/>
    <w:rsid w:val="0093205D"/>
    <w:rsid w:val="00932E58"/>
    <w:rsid w:val="00934AB7"/>
    <w:rsid w:val="00934D51"/>
    <w:rsid w:val="009350E7"/>
    <w:rsid w:val="00935875"/>
    <w:rsid w:val="009377E2"/>
    <w:rsid w:val="00940256"/>
    <w:rsid w:val="00941223"/>
    <w:rsid w:val="00941D70"/>
    <w:rsid w:val="0094333D"/>
    <w:rsid w:val="00943F09"/>
    <w:rsid w:val="00943FE5"/>
    <w:rsid w:val="00944089"/>
    <w:rsid w:val="00944283"/>
    <w:rsid w:val="00944B3C"/>
    <w:rsid w:val="0094558C"/>
    <w:rsid w:val="009478F4"/>
    <w:rsid w:val="00947BDB"/>
    <w:rsid w:val="009529F3"/>
    <w:rsid w:val="0095323F"/>
    <w:rsid w:val="009535E7"/>
    <w:rsid w:val="00953D36"/>
    <w:rsid w:val="009543F3"/>
    <w:rsid w:val="00954607"/>
    <w:rsid w:val="00954716"/>
    <w:rsid w:val="009557B1"/>
    <w:rsid w:val="009563F6"/>
    <w:rsid w:val="00957135"/>
    <w:rsid w:val="00960736"/>
    <w:rsid w:val="00960BBD"/>
    <w:rsid w:val="0096137D"/>
    <w:rsid w:val="00961A89"/>
    <w:rsid w:val="00961C46"/>
    <w:rsid w:val="00962CC3"/>
    <w:rsid w:val="00963033"/>
    <w:rsid w:val="009632A0"/>
    <w:rsid w:val="00963E62"/>
    <w:rsid w:val="00963FDE"/>
    <w:rsid w:val="009645B6"/>
    <w:rsid w:val="009652D4"/>
    <w:rsid w:val="00966BEB"/>
    <w:rsid w:val="00970175"/>
    <w:rsid w:val="00970A70"/>
    <w:rsid w:val="0097156B"/>
    <w:rsid w:val="00971F1A"/>
    <w:rsid w:val="00972A2D"/>
    <w:rsid w:val="00972D7F"/>
    <w:rsid w:val="00973161"/>
    <w:rsid w:val="00973300"/>
    <w:rsid w:val="0097355F"/>
    <w:rsid w:val="00973987"/>
    <w:rsid w:val="00973F59"/>
    <w:rsid w:val="00975029"/>
    <w:rsid w:val="0097523D"/>
    <w:rsid w:val="009758B3"/>
    <w:rsid w:val="00976CD0"/>
    <w:rsid w:val="00977B8F"/>
    <w:rsid w:val="00980163"/>
    <w:rsid w:val="009801E7"/>
    <w:rsid w:val="00981064"/>
    <w:rsid w:val="009811DF"/>
    <w:rsid w:val="00981EA0"/>
    <w:rsid w:val="009820A2"/>
    <w:rsid w:val="009820AC"/>
    <w:rsid w:val="009846B2"/>
    <w:rsid w:val="0098472C"/>
    <w:rsid w:val="009854C6"/>
    <w:rsid w:val="0098639C"/>
    <w:rsid w:val="009865E2"/>
    <w:rsid w:val="009873E5"/>
    <w:rsid w:val="00987F4B"/>
    <w:rsid w:val="00993A69"/>
    <w:rsid w:val="009949CF"/>
    <w:rsid w:val="00995634"/>
    <w:rsid w:val="009960F2"/>
    <w:rsid w:val="00996D29"/>
    <w:rsid w:val="00996E8C"/>
    <w:rsid w:val="00997413"/>
    <w:rsid w:val="00997C6B"/>
    <w:rsid w:val="00997EBE"/>
    <w:rsid w:val="009A00C0"/>
    <w:rsid w:val="009A0809"/>
    <w:rsid w:val="009A0AE1"/>
    <w:rsid w:val="009A1D7F"/>
    <w:rsid w:val="009A2D4D"/>
    <w:rsid w:val="009A3855"/>
    <w:rsid w:val="009A3C18"/>
    <w:rsid w:val="009A4302"/>
    <w:rsid w:val="009A5288"/>
    <w:rsid w:val="009A578A"/>
    <w:rsid w:val="009A57D7"/>
    <w:rsid w:val="009A5D70"/>
    <w:rsid w:val="009A6821"/>
    <w:rsid w:val="009B0F09"/>
    <w:rsid w:val="009B1C00"/>
    <w:rsid w:val="009B252E"/>
    <w:rsid w:val="009B271B"/>
    <w:rsid w:val="009B43B0"/>
    <w:rsid w:val="009B4D9F"/>
    <w:rsid w:val="009B5841"/>
    <w:rsid w:val="009B5A7F"/>
    <w:rsid w:val="009B6573"/>
    <w:rsid w:val="009B7399"/>
    <w:rsid w:val="009C0EDB"/>
    <w:rsid w:val="009C1481"/>
    <w:rsid w:val="009C1D0B"/>
    <w:rsid w:val="009C23CA"/>
    <w:rsid w:val="009C23E4"/>
    <w:rsid w:val="009C2956"/>
    <w:rsid w:val="009C3729"/>
    <w:rsid w:val="009C4DC7"/>
    <w:rsid w:val="009C6A92"/>
    <w:rsid w:val="009C70A0"/>
    <w:rsid w:val="009D07C6"/>
    <w:rsid w:val="009D0A7E"/>
    <w:rsid w:val="009D0C63"/>
    <w:rsid w:val="009D0F16"/>
    <w:rsid w:val="009D124F"/>
    <w:rsid w:val="009D143A"/>
    <w:rsid w:val="009D27F5"/>
    <w:rsid w:val="009D2855"/>
    <w:rsid w:val="009D3965"/>
    <w:rsid w:val="009D3F6E"/>
    <w:rsid w:val="009D490C"/>
    <w:rsid w:val="009D4E34"/>
    <w:rsid w:val="009D5970"/>
    <w:rsid w:val="009D6A68"/>
    <w:rsid w:val="009D6F8C"/>
    <w:rsid w:val="009D6FC6"/>
    <w:rsid w:val="009D7BDD"/>
    <w:rsid w:val="009E05D6"/>
    <w:rsid w:val="009E0BEB"/>
    <w:rsid w:val="009E0E76"/>
    <w:rsid w:val="009E0E96"/>
    <w:rsid w:val="009E257E"/>
    <w:rsid w:val="009E2B0C"/>
    <w:rsid w:val="009E38E0"/>
    <w:rsid w:val="009E3D02"/>
    <w:rsid w:val="009E40CA"/>
    <w:rsid w:val="009E4C55"/>
    <w:rsid w:val="009E5249"/>
    <w:rsid w:val="009E5FB1"/>
    <w:rsid w:val="009E6C24"/>
    <w:rsid w:val="009E796E"/>
    <w:rsid w:val="009E7A27"/>
    <w:rsid w:val="009E7A96"/>
    <w:rsid w:val="009F043E"/>
    <w:rsid w:val="009F2319"/>
    <w:rsid w:val="009F30E7"/>
    <w:rsid w:val="009F36C3"/>
    <w:rsid w:val="009F4E20"/>
    <w:rsid w:val="009F53E3"/>
    <w:rsid w:val="009F6CC6"/>
    <w:rsid w:val="009F7888"/>
    <w:rsid w:val="009F7992"/>
    <w:rsid w:val="00A0085D"/>
    <w:rsid w:val="00A01468"/>
    <w:rsid w:val="00A015AE"/>
    <w:rsid w:val="00A01D5B"/>
    <w:rsid w:val="00A02834"/>
    <w:rsid w:val="00A03EB7"/>
    <w:rsid w:val="00A04645"/>
    <w:rsid w:val="00A0490A"/>
    <w:rsid w:val="00A04B44"/>
    <w:rsid w:val="00A05BB1"/>
    <w:rsid w:val="00A105B2"/>
    <w:rsid w:val="00A11201"/>
    <w:rsid w:val="00A123E1"/>
    <w:rsid w:val="00A133DC"/>
    <w:rsid w:val="00A13583"/>
    <w:rsid w:val="00A139BD"/>
    <w:rsid w:val="00A14712"/>
    <w:rsid w:val="00A14AF4"/>
    <w:rsid w:val="00A14E7F"/>
    <w:rsid w:val="00A1572D"/>
    <w:rsid w:val="00A15F96"/>
    <w:rsid w:val="00A1661C"/>
    <w:rsid w:val="00A173EC"/>
    <w:rsid w:val="00A174FC"/>
    <w:rsid w:val="00A17721"/>
    <w:rsid w:val="00A17DBB"/>
    <w:rsid w:val="00A17F91"/>
    <w:rsid w:val="00A2005B"/>
    <w:rsid w:val="00A20987"/>
    <w:rsid w:val="00A20A50"/>
    <w:rsid w:val="00A20B77"/>
    <w:rsid w:val="00A21834"/>
    <w:rsid w:val="00A21C96"/>
    <w:rsid w:val="00A22321"/>
    <w:rsid w:val="00A23C57"/>
    <w:rsid w:val="00A24527"/>
    <w:rsid w:val="00A246C0"/>
    <w:rsid w:val="00A25E15"/>
    <w:rsid w:val="00A26513"/>
    <w:rsid w:val="00A265C2"/>
    <w:rsid w:val="00A27282"/>
    <w:rsid w:val="00A30231"/>
    <w:rsid w:val="00A304CD"/>
    <w:rsid w:val="00A31B89"/>
    <w:rsid w:val="00A31F92"/>
    <w:rsid w:val="00A3392D"/>
    <w:rsid w:val="00A3505D"/>
    <w:rsid w:val="00A35546"/>
    <w:rsid w:val="00A35C87"/>
    <w:rsid w:val="00A405C3"/>
    <w:rsid w:val="00A40A93"/>
    <w:rsid w:val="00A40AEB"/>
    <w:rsid w:val="00A416C5"/>
    <w:rsid w:val="00A41F83"/>
    <w:rsid w:val="00A4334E"/>
    <w:rsid w:val="00A43944"/>
    <w:rsid w:val="00A43FEA"/>
    <w:rsid w:val="00A45583"/>
    <w:rsid w:val="00A456F8"/>
    <w:rsid w:val="00A4604D"/>
    <w:rsid w:val="00A462BE"/>
    <w:rsid w:val="00A47296"/>
    <w:rsid w:val="00A472A6"/>
    <w:rsid w:val="00A47D6F"/>
    <w:rsid w:val="00A47E7B"/>
    <w:rsid w:val="00A50380"/>
    <w:rsid w:val="00A503C4"/>
    <w:rsid w:val="00A50CE8"/>
    <w:rsid w:val="00A51056"/>
    <w:rsid w:val="00A511B6"/>
    <w:rsid w:val="00A51627"/>
    <w:rsid w:val="00A51C28"/>
    <w:rsid w:val="00A51F23"/>
    <w:rsid w:val="00A528A8"/>
    <w:rsid w:val="00A528AD"/>
    <w:rsid w:val="00A53654"/>
    <w:rsid w:val="00A5472F"/>
    <w:rsid w:val="00A5512B"/>
    <w:rsid w:val="00A5540E"/>
    <w:rsid w:val="00A55504"/>
    <w:rsid w:val="00A55BBD"/>
    <w:rsid w:val="00A55F79"/>
    <w:rsid w:val="00A56BA1"/>
    <w:rsid w:val="00A57189"/>
    <w:rsid w:val="00A57575"/>
    <w:rsid w:val="00A577D2"/>
    <w:rsid w:val="00A60378"/>
    <w:rsid w:val="00A60A25"/>
    <w:rsid w:val="00A61156"/>
    <w:rsid w:val="00A62780"/>
    <w:rsid w:val="00A637E9"/>
    <w:rsid w:val="00A63D2D"/>
    <w:rsid w:val="00A6416F"/>
    <w:rsid w:val="00A64E5C"/>
    <w:rsid w:val="00A655DA"/>
    <w:rsid w:val="00A657E9"/>
    <w:rsid w:val="00A65948"/>
    <w:rsid w:val="00A65E24"/>
    <w:rsid w:val="00A66144"/>
    <w:rsid w:val="00A66528"/>
    <w:rsid w:val="00A66704"/>
    <w:rsid w:val="00A66D44"/>
    <w:rsid w:val="00A66DE8"/>
    <w:rsid w:val="00A6708F"/>
    <w:rsid w:val="00A670DA"/>
    <w:rsid w:val="00A67C19"/>
    <w:rsid w:val="00A70E7A"/>
    <w:rsid w:val="00A70F11"/>
    <w:rsid w:val="00A716DD"/>
    <w:rsid w:val="00A717E5"/>
    <w:rsid w:val="00A726BD"/>
    <w:rsid w:val="00A7371A"/>
    <w:rsid w:val="00A73D48"/>
    <w:rsid w:val="00A74F01"/>
    <w:rsid w:val="00A74FF8"/>
    <w:rsid w:val="00A753C1"/>
    <w:rsid w:val="00A759DD"/>
    <w:rsid w:val="00A760A5"/>
    <w:rsid w:val="00A76E8A"/>
    <w:rsid w:val="00A772BB"/>
    <w:rsid w:val="00A80082"/>
    <w:rsid w:val="00A80C5E"/>
    <w:rsid w:val="00A8148A"/>
    <w:rsid w:val="00A81FFF"/>
    <w:rsid w:val="00A84138"/>
    <w:rsid w:val="00A85202"/>
    <w:rsid w:val="00A8580C"/>
    <w:rsid w:val="00A85A4A"/>
    <w:rsid w:val="00A864E7"/>
    <w:rsid w:val="00A867D9"/>
    <w:rsid w:val="00A8723F"/>
    <w:rsid w:val="00A87B27"/>
    <w:rsid w:val="00A90596"/>
    <w:rsid w:val="00A90FAF"/>
    <w:rsid w:val="00A91408"/>
    <w:rsid w:val="00A92536"/>
    <w:rsid w:val="00A932E7"/>
    <w:rsid w:val="00A94A6E"/>
    <w:rsid w:val="00A94E6A"/>
    <w:rsid w:val="00A94EA1"/>
    <w:rsid w:val="00A952A3"/>
    <w:rsid w:val="00A969B3"/>
    <w:rsid w:val="00A973A9"/>
    <w:rsid w:val="00A97FCB"/>
    <w:rsid w:val="00AA0F43"/>
    <w:rsid w:val="00AA100E"/>
    <w:rsid w:val="00AA1447"/>
    <w:rsid w:val="00AA16B3"/>
    <w:rsid w:val="00AA222A"/>
    <w:rsid w:val="00AA26B8"/>
    <w:rsid w:val="00AA339F"/>
    <w:rsid w:val="00AA3B2D"/>
    <w:rsid w:val="00AA3E67"/>
    <w:rsid w:val="00AA4768"/>
    <w:rsid w:val="00AA4DC5"/>
    <w:rsid w:val="00AA5580"/>
    <w:rsid w:val="00AA5CE5"/>
    <w:rsid w:val="00AA64CE"/>
    <w:rsid w:val="00AA6A92"/>
    <w:rsid w:val="00AA6E97"/>
    <w:rsid w:val="00AA750E"/>
    <w:rsid w:val="00AA7BF9"/>
    <w:rsid w:val="00AA7CC3"/>
    <w:rsid w:val="00AB03CB"/>
    <w:rsid w:val="00AB087D"/>
    <w:rsid w:val="00AB1A46"/>
    <w:rsid w:val="00AB2DCA"/>
    <w:rsid w:val="00AB30B7"/>
    <w:rsid w:val="00AB3722"/>
    <w:rsid w:val="00AB42B8"/>
    <w:rsid w:val="00AB445D"/>
    <w:rsid w:val="00AB48C8"/>
    <w:rsid w:val="00AB4CB6"/>
    <w:rsid w:val="00AB4D17"/>
    <w:rsid w:val="00AB78DA"/>
    <w:rsid w:val="00AB7B59"/>
    <w:rsid w:val="00AC100E"/>
    <w:rsid w:val="00AC356F"/>
    <w:rsid w:val="00AC3DBF"/>
    <w:rsid w:val="00AC5455"/>
    <w:rsid w:val="00AC659A"/>
    <w:rsid w:val="00AC6EC1"/>
    <w:rsid w:val="00AC7EDB"/>
    <w:rsid w:val="00AD0D3C"/>
    <w:rsid w:val="00AD0D86"/>
    <w:rsid w:val="00AD1814"/>
    <w:rsid w:val="00AD2160"/>
    <w:rsid w:val="00AD233A"/>
    <w:rsid w:val="00AD2599"/>
    <w:rsid w:val="00AD26CF"/>
    <w:rsid w:val="00AD272C"/>
    <w:rsid w:val="00AD3356"/>
    <w:rsid w:val="00AD4008"/>
    <w:rsid w:val="00AD4E45"/>
    <w:rsid w:val="00AD4E69"/>
    <w:rsid w:val="00AD519E"/>
    <w:rsid w:val="00AD6180"/>
    <w:rsid w:val="00AD750F"/>
    <w:rsid w:val="00AE00AB"/>
    <w:rsid w:val="00AE22B5"/>
    <w:rsid w:val="00AE2F50"/>
    <w:rsid w:val="00AE355A"/>
    <w:rsid w:val="00AE4245"/>
    <w:rsid w:val="00AE4F8C"/>
    <w:rsid w:val="00AE516A"/>
    <w:rsid w:val="00AE5819"/>
    <w:rsid w:val="00AE5989"/>
    <w:rsid w:val="00AE598E"/>
    <w:rsid w:val="00AE5DCB"/>
    <w:rsid w:val="00AE6D0E"/>
    <w:rsid w:val="00AE7247"/>
    <w:rsid w:val="00AF00B9"/>
    <w:rsid w:val="00AF0199"/>
    <w:rsid w:val="00AF193D"/>
    <w:rsid w:val="00AF1DF4"/>
    <w:rsid w:val="00AF2092"/>
    <w:rsid w:val="00AF29E5"/>
    <w:rsid w:val="00AF2E80"/>
    <w:rsid w:val="00AF3905"/>
    <w:rsid w:val="00AF4553"/>
    <w:rsid w:val="00AF46EB"/>
    <w:rsid w:val="00AF48F0"/>
    <w:rsid w:val="00AF50AE"/>
    <w:rsid w:val="00AF5539"/>
    <w:rsid w:val="00AF5802"/>
    <w:rsid w:val="00AF5955"/>
    <w:rsid w:val="00AF6399"/>
    <w:rsid w:val="00AF6E6C"/>
    <w:rsid w:val="00B00B72"/>
    <w:rsid w:val="00B00D57"/>
    <w:rsid w:val="00B017B1"/>
    <w:rsid w:val="00B01A12"/>
    <w:rsid w:val="00B01E48"/>
    <w:rsid w:val="00B020A6"/>
    <w:rsid w:val="00B034BB"/>
    <w:rsid w:val="00B03D44"/>
    <w:rsid w:val="00B04AA4"/>
    <w:rsid w:val="00B054CE"/>
    <w:rsid w:val="00B05BFB"/>
    <w:rsid w:val="00B0663F"/>
    <w:rsid w:val="00B070C8"/>
    <w:rsid w:val="00B07604"/>
    <w:rsid w:val="00B07AD2"/>
    <w:rsid w:val="00B07FAF"/>
    <w:rsid w:val="00B10137"/>
    <w:rsid w:val="00B102BE"/>
    <w:rsid w:val="00B10954"/>
    <w:rsid w:val="00B11F2C"/>
    <w:rsid w:val="00B131EC"/>
    <w:rsid w:val="00B135FE"/>
    <w:rsid w:val="00B13EE6"/>
    <w:rsid w:val="00B14E6B"/>
    <w:rsid w:val="00B15A7C"/>
    <w:rsid w:val="00B15BEA"/>
    <w:rsid w:val="00B170C1"/>
    <w:rsid w:val="00B171D1"/>
    <w:rsid w:val="00B17858"/>
    <w:rsid w:val="00B2038F"/>
    <w:rsid w:val="00B20A1D"/>
    <w:rsid w:val="00B210FF"/>
    <w:rsid w:val="00B2259F"/>
    <w:rsid w:val="00B229CC"/>
    <w:rsid w:val="00B231FB"/>
    <w:rsid w:val="00B27DA1"/>
    <w:rsid w:val="00B3135F"/>
    <w:rsid w:val="00B320D1"/>
    <w:rsid w:val="00B324B2"/>
    <w:rsid w:val="00B32572"/>
    <w:rsid w:val="00B33A00"/>
    <w:rsid w:val="00B34547"/>
    <w:rsid w:val="00B350A9"/>
    <w:rsid w:val="00B35F2C"/>
    <w:rsid w:val="00B360AB"/>
    <w:rsid w:val="00B36A83"/>
    <w:rsid w:val="00B417BE"/>
    <w:rsid w:val="00B419D9"/>
    <w:rsid w:val="00B41B07"/>
    <w:rsid w:val="00B42BC6"/>
    <w:rsid w:val="00B42F10"/>
    <w:rsid w:val="00B44AE8"/>
    <w:rsid w:val="00B4531D"/>
    <w:rsid w:val="00B45C65"/>
    <w:rsid w:val="00B4647F"/>
    <w:rsid w:val="00B4672A"/>
    <w:rsid w:val="00B468B6"/>
    <w:rsid w:val="00B47111"/>
    <w:rsid w:val="00B47770"/>
    <w:rsid w:val="00B51133"/>
    <w:rsid w:val="00B51A51"/>
    <w:rsid w:val="00B5370E"/>
    <w:rsid w:val="00B53DD7"/>
    <w:rsid w:val="00B54678"/>
    <w:rsid w:val="00B54681"/>
    <w:rsid w:val="00B54B6B"/>
    <w:rsid w:val="00B55999"/>
    <w:rsid w:val="00B6029C"/>
    <w:rsid w:val="00B60712"/>
    <w:rsid w:val="00B60914"/>
    <w:rsid w:val="00B61753"/>
    <w:rsid w:val="00B62B82"/>
    <w:rsid w:val="00B62FD7"/>
    <w:rsid w:val="00B633A2"/>
    <w:rsid w:val="00B63938"/>
    <w:rsid w:val="00B63BCA"/>
    <w:rsid w:val="00B665DD"/>
    <w:rsid w:val="00B67DE7"/>
    <w:rsid w:val="00B70662"/>
    <w:rsid w:val="00B70993"/>
    <w:rsid w:val="00B70C2C"/>
    <w:rsid w:val="00B7103F"/>
    <w:rsid w:val="00B71C49"/>
    <w:rsid w:val="00B72941"/>
    <w:rsid w:val="00B730A8"/>
    <w:rsid w:val="00B759C2"/>
    <w:rsid w:val="00B7630A"/>
    <w:rsid w:val="00B76542"/>
    <w:rsid w:val="00B766B8"/>
    <w:rsid w:val="00B76B1F"/>
    <w:rsid w:val="00B77AE4"/>
    <w:rsid w:val="00B77D5E"/>
    <w:rsid w:val="00B80899"/>
    <w:rsid w:val="00B809D3"/>
    <w:rsid w:val="00B80BB5"/>
    <w:rsid w:val="00B83F14"/>
    <w:rsid w:val="00B842A5"/>
    <w:rsid w:val="00B84469"/>
    <w:rsid w:val="00B84735"/>
    <w:rsid w:val="00B84F61"/>
    <w:rsid w:val="00B8523E"/>
    <w:rsid w:val="00B85907"/>
    <w:rsid w:val="00B865D7"/>
    <w:rsid w:val="00B86C41"/>
    <w:rsid w:val="00B87416"/>
    <w:rsid w:val="00B90025"/>
    <w:rsid w:val="00B90865"/>
    <w:rsid w:val="00B90BCE"/>
    <w:rsid w:val="00B911E4"/>
    <w:rsid w:val="00B9147D"/>
    <w:rsid w:val="00B917DE"/>
    <w:rsid w:val="00B919AF"/>
    <w:rsid w:val="00B92699"/>
    <w:rsid w:val="00B92EBE"/>
    <w:rsid w:val="00B9365B"/>
    <w:rsid w:val="00B95504"/>
    <w:rsid w:val="00B963CB"/>
    <w:rsid w:val="00B969DD"/>
    <w:rsid w:val="00B971F0"/>
    <w:rsid w:val="00B977F7"/>
    <w:rsid w:val="00B97A14"/>
    <w:rsid w:val="00BA0117"/>
    <w:rsid w:val="00BA0496"/>
    <w:rsid w:val="00BA07DF"/>
    <w:rsid w:val="00BA0A90"/>
    <w:rsid w:val="00BA0F8E"/>
    <w:rsid w:val="00BA29C8"/>
    <w:rsid w:val="00BA3332"/>
    <w:rsid w:val="00BA3573"/>
    <w:rsid w:val="00BA5004"/>
    <w:rsid w:val="00BA65D9"/>
    <w:rsid w:val="00BA7B1C"/>
    <w:rsid w:val="00BB032F"/>
    <w:rsid w:val="00BB1D59"/>
    <w:rsid w:val="00BB1E78"/>
    <w:rsid w:val="00BB2E3B"/>
    <w:rsid w:val="00BB3027"/>
    <w:rsid w:val="00BB4734"/>
    <w:rsid w:val="00BB6FE5"/>
    <w:rsid w:val="00BB73A8"/>
    <w:rsid w:val="00BC03A4"/>
    <w:rsid w:val="00BC0AC8"/>
    <w:rsid w:val="00BC0E93"/>
    <w:rsid w:val="00BC1484"/>
    <w:rsid w:val="00BC1519"/>
    <w:rsid w:val="00BC1C70"/>
    <w:rsid w:val="00BC2397"/>
    <w:rsid w:val="00BC342D"/>
    <w:rsid w:val="00BC3F42"/>
    <w:rsid w:val="00BC45CD"/>
    <w:rsid w:val="00BC51D1"/>
    <w:rsid w:val="00BC57E2"/>
    <w:rsid w:val="00BC5ADA"/>
    <w:rsid w:val="00BC61B3"/>
    <w:rsid w:val="00BC69ED"/>
    <w:rsid w:val="00BD021D"/>
    <w:rsid w:val="00BD09E6"/>
    <w:rsid w:val="00BD1722"/>
    <w:rsid w:val="00BD1943"/>
    <w:rsid w:val="00BD28A7"/>
    <w:rsid w:val="00BD28DC"/>
    <w:rsid w:val="00BD29BE"/>
    <w:rsid w:val="00BD2F0C"/>
    <w:rsid w:val="00BD311E"/>
    <w:rsid w:val="00BD3C97"/>
    <w:rsid w:val="00BD4948"/>
    <w:rsid w:val="00BD4CF9"/>
    <w:rsid w:val="00BD4D67"/>
    <w:rsid w:val="00BD4F9A"/>
    <w:rsid w:val="00BD5581"/>
    <w:rsid w:val="00BD6476"/>
    <w:rsid w:val="00BD6A12"/>
    <w:rsid w:val="00BD6D50"/>
    <w:rsid w:val="00BD7C6D"/>
    <w:rsid w:val="00BE17B5"/>
    <w:rsid w:val="00BE2A22"/>
    <w:rsid w:val="00BE3124"/>
    <w:rsid w:val="00BE3717"/>
    <w:rsid w:val="00BE404B"/>
    <w:rsid w:val="00BE4A30"/>
    <w:rsid w:val="00BE4E0A"/>
    <w:rsid w:val="00BE6ACF"/>
    <w:rsid w:val="00BE7084"/>
    <w:rsid w:val="00BE7ABC"/>
    <w:rsid w:val="00BE7B2C"/>
    <w:rsid w:val="00BF041C"/>
    <w:rsid w:val="00BF1A9A"/>
    <w:rsid w:val="00BF1E80"/>
    <w:rsid w:val="00BF208D"/>
    <w:rsid w:val="00BF2CEB"/>
    <w:rsid w:val="00BF3327"/>
    <w:rsid w:val="00BF37E5"/>
    <w:rsid w:val="00BF3807"/>
    <w:rsid w:val="00BF54F2"/>
    <w:rsid w:val="00BF564B"/>
    <w:rsid w:val="00BF6558"/>
    <w:rsid w:val="00BF6FF2"/>
    <w:rsid w:val="00BF77C7"/>
    <w:rsid w:val="00C00421"/>
    <w:rsid w:val="00C01510"/>
    <w:rsid w:val="00C01707"/>
    <w:rsid w:val="00C02396"/>
    <w:rsid w:val="00C03526"/>
    <w:rsid w:val="00C0387C"/>
    <w:rsid w:val="00C04775"/>
    <w:rsid w:val="00C049F2"/>
    <w:rsid w:val="00C04D8F"/>
    <w:rsid w:val="00C06048"/>
    <w:rsid w:val="00C060D9"/>
    <w:rsid w:val="00C065D5"/>
    <w:rsid w:val="00C06991"/>
    <w:rsid w:val="00C1055D"/>
    <w:rsid w:val="00C10AAB"/>
    <w:rsid w:val="00C11A8F"/>
    <w:rsid w:val="00C121C6"/>
    <w:rsid w:val="00C12C0E"/>
    <w:rsid w:val="00C13057"/>
    <w:rsid w:val="00C131D9"/>
    <w:rsid w:val="00C13891"/>
    <w:rsid w:val="00C13FEE"/>
    <w:rsid w:val="00C14664"/>
    <w:rsid w:val="00C14F2A"/>
    <w:rsid w:val="00C15DCC"/>
    <w:rsid w:val="00C16987"/>
    <w:rsid w:val="00C16D84"/>
    <w:rsid w:val="00C17043"/>
    <w:rsid w:val="00C17DC4"/>
    <w:rsid w:val="00C20430"/>
    <w:rsid w:val="00C20E2D"/>
    <w:rsid w:val="00C20F88"/>
    <w:rsid w:val="00C23DC7"/>
    <w:rsid w:val="00C242EF"/>
    <w:rsid w:val="00C25626"/>
    <w:rsid w:val="00C27B1A"/>
    <w:rsid w:val="00C3041F"/>
    <w:rsid w:val="00C3092C"/>
    <w:rsid w:val="00C30DEE"/>
    <w:rsid w:val="00C3366D"/>
    <w:rsid w:val="00C33C33"/>
    <w:rsid w:val="00C33D7B"/>
    <w:rsid w:val="00C34708"/>
    <w:rsid w:val="00C35DED"/>
    <w:rsid w:val="00C3676E"/>
    <w:rsid w:val="00C37F9B"/>
    <w:rsid w:val="00C40913"/>
    <w:rsid w:val="00C40D82"/>
    <w:rsid w:val="00C4300B"/>
    <w:rsid w:val="00C430CE"/>
    <w:rsid w:val="00C43551"/>
    <w:rsid w:val="00C43C3B"/>
    <w:rsid w:val="00C44EF4"/>
    <w:rsid w:val="00C45A52"/>
    <w:rsid w:val="00C4677C"/>
    <w:rsid w:val="00C468CD"/>
    <w:rsid w:val="00C46CD0"/>
    <w:rsid w:val="00C47054"/>
    <w:rsid w:val="00C47800"/>
    <w:rsid w:val="00C5304F"/>
    <w:rsid w:val="00C530D9"/>
    <w:rsid w:val="00C53309"/>
    <w:rsid w:val="00C53CB0"/>
    <w:rsid w:val="00C5539E"/>
    <w:rsid w:val="00C5578C"/>
    <w:rsid w:val="00C55B37"/>
    <w:rsid w:val="00C56D4D"/>
    <w:rsid w:val="00C57718"/>
    <w:rsid w:val="00C57DA5"/>
    <w:rsid w:val="00C6028D"/>
    <w:rsid w:val="00C605E8"/>
    <w:rsid w:val="00C614BB"/>
    <w:rsid w:val="00C61F88"/>
    <w:rsid w:val="00C628FE"/>
    <w:rsid w:val="00C63059"/>
    <w:rsid w:val="00C63570"/>
    <w:rsid w:val="00C64955"/>
    <w:rsid w:val="00C64C56"/>
    <w:rsid w:val="00C65B8F"/>
    <w:rsid w:val="00C66531"/>
    <w:rsid w:val="00C66F3A"/>
    <w:rsid w:val="00C67455"/>
    <w:rsid w:val="00C679F3"/>
    <w:rsid w:val="00C67B07"/>
    <w:rsid w:val="00C67EA0"/>
    <w:rsid w:val="00C67ED5"/>
    <w:rsid w:val="00C67FA4"/>
    <w:rsid w:val="00C70598"/>
    <w:rsid w:val="00C7085B"/>
    <w:rsid w:val="00C7130D"/>
    <w:rsid w:val="00C715FB"/>
    <w:rsid w:val="00C71638"/>
    <w:rsid w:val="00C71733"/>
    <w:rsid w:val="00C71F0C"/>
    <w:rsid w:val="00C72666"/>
    <w:rsid w:val="00C72F6A"/>
    <w:rsid w:val="00C7419C"/>
    <w:rsid w:val="00C75A37"/>
    <w:rsid w:val="00C75CD6"/>
    <w:rsid w:val="00C765AB"/>
    <w:rsid w:val="00C773A6"/>
    <w:rsid w:val="00C777AF"/>
    <w:rsid w:val="00C77960"/>
    <w:rsid w:val="00C77FC6"/>
    <w:rsid w:val="00C803C5"/>
    <w:rsid w:val="00C804A3"/>
    <w:rsid w:val="00C81085"/>
    <w:rsid w:val="00C81BBB"/>
    <w:rsid w:val="00C829D8"/>
    <w:rsid w:val="00C840DA"/>
    <w:rsid w:val="00C84D11"/>
    <w:rsid w:val="00C85218"/>
    <w:rsid w:val="00C85B25"/>
    <w:rsid w:val="00C85E60"/>
    <w:rsid w:val="00C86EE0"/>
    <w:rsid w:val="00C872C0"/>
    <w:rsid w:val="00C874AB"/>
    <w:rsid w:val="00C90995"/>
    <w:rsid w:val="00C90C92"/>
    <w:rsid w:val="00C91538"/>
    <w:rsid w:val="00C91656"/>
    <w:rsid w:val="00C93F18"/>
    <w:rsid w:val="00C94755"/>
    <w:rsid w:val="00C950DC"/>
    <w:rsid w:val="00C96096"/>
    <w:rsid w:val="00CA04DB"/>
    <w:rsid w:val="00CA132B"/>
    <w:rsid w:val="00CA1D29"/>
    <w:rsid w:val="00CA2FFF"/>
    <w:rsid w:val="00CA3223"/>
    <w:rsid w:val="00CA368C"/>
    <w:rsid w:val="00CA4F8E"/>
    <w:rsid w:val="00CA75B9"/>
    <w:rsid w:val="00CA7B0A"/>
    <w:rsid w:val="00CB0C34"/>
    <w:rsid w:val="00CB2F5C"/>
    <w:rsid w:val="00CB3437"/>
    <w:rsid w:val="00CB5530"/>
    <w:rsid w:val="00CB5EE8"/>
    <w:rsid w:val="00CC068A"/>
    <w:rsid w:val="00CC0F9B"/>
    <w:rsid w:val="00CC1014"/>
    <w:rsid w:val="00CC15EC"/>
    <w:rsid w:val="00CC26A1"/>
    <w:rsid w:val="00CC2B29"/>
    <w:rsid w:val="00CC2ED8"/>
    <w:rsid w:val="00CC34BE"/>
    <w:rsid w:val="00CC3F29"/>
    <w:rsid w:val="00CC400B"/>
    <w:rsid w:val="00CC4952"/>
    <w:rsid w:val="00CC5726"/>
    <w:rsid w:val="00CC63AC"/>
    <w:rsid w:val="00CC68B6"/>
    <w:rsid w:val="00CC71A8"/>
    <w:rsid w:val="00CC7B8D"/>
    <w:rsid w:val="00CC7EAE"/>
    <w:rsid w:val="00CD17A6"/>
    <w:rsid w:val="00CD1D43"/>
    <w:rsid w:val="00CD1EF7"/>
    <w:rsid w:val="00CD213B"/>
    <w:rsid w:val="00CD2B2F"/>
    <w:rsid w:val="00CD2B3B"/>
    <w:rsid w:val="00CD379C"/>
    <w:rsid w:val="00CD37CD"/>
    <w:rsid w:val="00CD3C19"/>
    <w:rsid w:val="00CD45A3"/>
    <w:rsid w:val="00CD5113"/>
    <w:rsid w:val="00CD60E6"/>
    <w:rsid w:val="00CD7DAB"/>
    <w:rsid w:val="00CE0005"/>
    <w:rsid w:val="00CE0120"/>
    <w:rsid w:val="00CE0374"/>
    <w:rsid w:val="00CE05CD"/>
    <w:rsid w:val="00CE12FA"/>
    <w:rsid w:val="00CE6096"/>
    <w:rsid w:val="00CE610D"/>
    <w:rsid w:val="00CE63F3"/>
    <w:rsid w:val="00CF0B50"/>
    <w:rsid w:val="00CF1E2B"/>
    <w:rsid w:val="00CF2A8E"/>
    <w:rsid w:val="00CF2C18"/>
    <w:rsid w:val="00CF2C6A"/>
    <w:rsid w:val="00CF3F70"/>
    <w:rsid w:val="00CF4533"/>
    <w:rsid w:val="00CF4CB3"/>
    <w:rsid w:val="00CF5FCA"/>
    <w:rsid w:val="00CF637A"/>
    <w:rsid w:val="00CF6403"/>
    <w:rsid w:val="00CF6512"/>
    <w:rsid w:val="00CF6AED"/>
    <w:rsid w:val="00CF7105"/>
    <w:rsid w:val="00CF7AE0"/>
    <w:rsid w:val="00CF7BCF"/>
    <w:rsid w:val="00D004CC"/>
    <w:rsid w:val="00D01416"/>
    <w:rsid w:val="00D021A7"/>
    <w:rsid w:val="00D024AE"/>
    <w:rsid w:val="00D027C8"/>
    <w:rsid w:val="00D02FBA"/>
    <w:rsid w:val="00D0380F"/>
    <w:rsid w:val="00D03E9D"/>
    <w:rsid w:val="00D067A3"/>
    <w:rsid w:val="00D0720B"/>
    <w:rsid w:val="00D07FB6"/>
    <w:rsid w:val="00D10244"/>
    <w:rsid w:val="00D11DAE"/>
    <w:rsid w:val="00D11E8C"/>
    <w:rsid w:val="00D12DE9"/>
    <w:rsid w:val="00D14ABD"/>
    <w:rsid w:val="00D14CA8"/>
    <w:rsid w:val="00D15830"/>
    <w:rsid w:val="00D15950"/>
    <w:rsid w:val="00D16632"/>
    <w:rsid w:val="00D16DDB"/>
    <w:rsid w:val="00D16ECA"/>
    <w:rsid w:val="00D178A5"/>
    <w:rsid w:val="00D17C27"/>
    <w:rsid w:val="00D17D0E"/>
    <w:rsid w:val="00D2017B"/>
    <w:rsid w:val="00D20720"/>
    <w:rsid w:val="00D219D6"/>
    <w:rsid w:val="00D220D1"/>
    <w:rsid w:val="00D22367"/>
    <w:rsid w:val="00D22616"/>
    <w:rsid w:val="00D228A3"/>
    <w:rsid w:val="00D22992"/>
    <w:rsid w:val="00D243DB"/>
    <w:rsid w:val="00D24AAB"/>
    <w:rsid w:val="00D25679"/>
    <w:rsid w:val="00D25AF6"/>
    <w:rsid w:val="00D25E6B"/>
    <w:rsid w:val="00D2602E"/>
    <w:rsid w:val="00D267BB"/>
    <w:rsid w:val="00D2685D"/>
    <w:rsid w:val="00D27EF3"/>
    <w:rsid w:val="00D309AC"/>
    <w:rsid w:val="00D30D0C"/>
    <w:rsid w:val="00D317B2"/>
    <w:rsid w:val="00D33B1E"/>
    <w:rsid w:val="00D33CFD"/>
    <w:rsid w:val="00D34CF2"/>
    <w:rsid w:val="00D355F4"/>
    <w:rsid w:val="00D36FA5"/>
    <w:rsid w:val="00D40B84"/>
    <w:rsid w:val="00D40F9D"/>
    <w:rsid w:val="00D4188A"/>
    <w:rsid w:val="00D42125"/>
    <w:rsid w:val="00D42B31"/>
    <w:rsid w:val="00D43A09"/>
    <w:rsid w:val="00D43CB5"/>
    <w:rsid w:val="00D45A65"/>
    <w:rsid w:val="00D46645"/>
    <w:rsid w:val="00D46A31"/>
    <w:rsid w:val="00D47302"/>
    <w:rsid w:val="00D54C33"/>
    <w:rsid w:val="00D550B2"/>
    <w:rsid w:val="00D569E8"/>
    <w:rsid w:val="00D56F0B"/>
    <w:rsid w:val="00D571C7"/>
    <w:rsid w:val="00D57568"/>
    <w:rsid w:val="00D578E1"/>
    <w:rsid w:val="00D579D1"/>
    <w:rsid w:val="00D57B31"/>
    <w:rsid w:val="00D60FBA"/>
    <w:rsid w:val="00D6293C"/>
    <w:rsid w:val="00D62A5F"/>
    <w:rsid w:val="00D62D83"/>
    <w:rsid w:val="00D638CE"/>
    <w:rsid w:val="00D64270"/>
    <w:rsid w:val="00D67A74"/>
    <w:rsid w:val="00D70234"/>
    <w:rsid w:val="00D7074E"/>
    <w:rsid w:val="00D713B3"/>
    <w:rsid w:val="00D72057"/>
    <w:rsid w:val="00D73174"/>
    <w:rsid w:val="00D743EF"/>
    <w:rsid w:val="00D74ACB"/>
    <w:rsid w:val="00D75829"/>
    <w:rsid w:val="00D772EE"/>
    <w:rsid w:val="00D778DD"/>
    <w:rsid w:val="00D8020C"/>
    <w:rsid w:val="00D80D21"/>
    <w:rsid w:val="00D825CF"/>
    <w:rsid w:val="00D845F4"/>
    <w:rsid w:val="00D86075"/>
    <w:rsid w:val="00D874B5"/>
    <w:rsid w:val="00D90F55"/>
    <w:rsid w:val="00D92522"/>
    <w:rsid w:val="00D926CC"/>
    <w:rsid w:val="00D928F6"/>
    <w:rsid w:val="00D9375D"/>
    <w:rsid w:val="00D939A5"/>
    <w:rsid w:val="00D9403A"/>
    <w:rsid w:val="00D942E2"/>
    <w:rsid w:val="00D95669"/>
    <w:rsid w:val="00D958DA"/>
    <w:rsid w:val="00D9590F"/>
    <w:rsid w:val="00D95B6A"/>
    <w:rsid w:val="00D96F06"/>
    <w:rsid w:val="00D97262"/>
    <w:rsid w:val="00D973FC"/>
    <w:rsid w:val="00D9798E"/>
    <w:rsid w:val="00D979E9"/>
    <w:rsid w:val="00D97ED6"/>
    <w:rsid w:val="00DA04E3"/>
    <w:rsid w:val="00DA0D69"/>
    <w:rsid w:val="00DA0EB9"/>
    <w:rsid w:val="00DA1100"/>
    <w:rsid w:val="00DA1122"/>
    <w:rsid w:val="00DA1799"/>
    <w:rsid w:val="00DA1803"/>
    <w:rsid w:val="00DA1A00"/>
    <w:rsid w:val="00DA1C3F"/>
    <w:rsid w:val="00DA269A"/>
    <w:rsid w:val="00DA4095"/>
    <w:rsid w:val="00DA44F6"/>
    <w:rsid w:val="00DA4B40"/>
    <w:rsid w:val="00DA5316"/>
    <w:rsid w:val="00DA5B06"/>
    <w:rsid w:val="00DB12E4"/>
    <w:rsid w:val="00DB2027"/>
    <w:rsid w:val="00DB2361"/>
    <w:rsid w:val="00DB2EB3"/>
    <w:rsid w:val="00DB411E"/>
    <w:rsid w:val="00DB414E"/>
    <w:rsid w:val="00DB41C2"/>
    <w:rsid w:val="00DB435A"/>
    <w:rsid w:val="00DB4C7B"/>
    <w:rsid w:val="00DB4ECD"/>
    <w:rsid w:val="00DB60EF"/>
    <w:rsid w:val="00DB693B"/>
    <w:rsid w:val="00DB6E38"/>
    <w:rsid w:val="00DB708C"/>
    <w:rsid w:val="00DB7A29"/>
    <w:rsid w:val="00DB7FDD"/>
    <w:rsid w:val="00DC08A1"/>
    <w:rsid w:val="00DC1C93"/>
    <w:rsid w:val="00DC21B7"/>
    <w:rsid w:val="00DC27CA"/>
    <w:rsid w:val="00DC2F60"/>
    <w:rsid w:val="00DC31DA"/>
    <w:rsid w:val="00DC3856"/>
    <w:rsid w:val="00DC389B"/>
    <w:rsid w:val="00DC3A5B"/>
    <w:rsid w:val="00DC3D66"/>
    <w:rsid w:val="00DC45AE"/>
    <w:rsid w:val="00DC4715"/>
    <w:rsid w:val="00DC4EEE"/>
    <w:rsid w:val="00DC5352"/>
    <w:rsid w:val="00DC5C99"/>
    <w:rsid w:val="00DC60F2"/>
    <w:rsid w:val="00DC6191"/>
    <w:rsid w:val="00DC6E10"/>
    <w:rsid w:val="00DC726F"/>
    <w:rsid w:val="00DC7B21"/>
    <w:rsid w:val="00DD00FF"/>
    <w:rsid w:val="00DD2797"/>
    <w:rsid w:val="00DD319B"/>
    <w:rsid w:val="00DD4498"/>
    <w:rsid w:val="00DD503D"/>
    <w:rsid w:val="00DD5222"/>
    <w:rsid w:val="00DD5648"/>
    <w:rsid w:val="00DD56B1"/>
    <w:rsid w:val="00DD5E89"/>
    <w:rsid w:val="00DD740A"/>
    <w:rsid w:val="00DD7641"/>
    <w:rsid w:val="00DE074B"/>
    <w:rsid w:val="00DE0A5E"/>
    <w:rsid w:val="00DE0C63"/>
    <w:rsid w:val="00DE1D5A"/>
    <w:rsid w:val="00DE2860"/>
    <w:rsid w:val="00DE335B"/>
    <w:rsid w:val="00DE3DA3"/>
    <w:rsid w:val="00DE4A3B"/>
    <w:rsid w:val="00DE5198"/>
    <w:rsid w:val="00DE5744"/>
    <w:rsid w:val="00DE5813"/>
    <w:rsid w:val="00DE5B68"/>
    <w:rsid w:val="00DE6C4D"/>
    <w:rsid w:val="00DE6D15"/>
    <w:rsid w:val="00DE78C4"/>
    <w:rsid w:val="00DE7E41"/>
    <w:rsid w:val="00DF06BB"/>
    <w:rsid w:val="00DF08FC"/>
    <w:rsid w:val="00DF0A5D"/>
    <w:rsid w:val="00DF0F75"/>
    <w:rsid w:val="00DF1A2A"/>
    <w:rsid w:val="00DF28D0"/>
    <w:rsid w:val="00DF3BF9"/>
    <w:rsid w:val="00DF5CFA"/>
    <w:rsid w:val="00DF6D68"/>
    <w:rsid w:val="00DF6FE3"/>
    <w:rsid w:val="00DF7998"/>
    <w:rsid w:val="00DF7EBE"/>
    <w:rsid w:val="00E00942"/>
    <w:rsid w:val="00E00D26"/>
    <w:rsid w:val="00E014B8"/>
    <w:rsid w:val="00E01F7D"/>
    <w:rsid w:val="00E02326"/>
    <w:rsid w:val="00E023FE"/>
    <w:rsid w:val="00E030D9"/>
    <w:rsid w:val="00E035DF"/>
    <w:rsid w:val="00E03CE5"/>
    <w:rsid w:val="00E047CF"/>
    <w:rsid w:val="00E04B95"/>
    <w:rsid w:val="00E04C7F"/>
    <w:rsid w:val="00E0570C"/>
    <w:rsid w:val="00E05BDD"/>
    <w:rsid w:val="00E06244"/>
    <w:rsid w:val="00E07125"/>
    <w:rsid w:val="00E10D05"/>
    <w:rsid w:val="00E1110A"/>
    <w:rsid w:val="00E13051"/>
    <w:rsid w:val="00E1426A"/>
    <w:rsid w:val="00E14485"/>
    <w:rsid w:val="00E14F5A"/>
    <w:rsid w:val="00E15007"/>
    <w:rsid w:val="00E16397"/>
    <w:rsid w:val="00E16446"/>
    <w:rsid w:val="00E16B43"/>
    <w:rsid w:val="00E16BB8"/>
    <w:rsid w:val="00E16FF4"/>
    <w:rsid w:val="00E1734F"/>
    <w:rsid w:val="00E17570"/>
    <w:rsid w:val="00E17865"/>
    <w:rsid w:val="00E17B10"/>
    <w:rsid w:val="00E20C95"/>
    <w:rsid w:val="00E22070"/>
    <w:rsid w:val="00E270E8"/>
    <w:rsid w:val="00E272A1"/>
    <w:rsid w:val="00E301C5"/>
    <w:rsid w:val="00E302AA"/>
    <w:rsid w:val="00E308F5"/>
    <w:rsid w:val="00E31158"/>
    <w:rsid w:val="00E31632"/>
    <w:rsid w:val="00E3164E"/>
    <w:rsid w:val="00E31EF9"/>
    <w:rsid w:val="00E32CE1"/>
    <w:rsid w:val="00E336F5"/>
    <w:rsid w:val="00E3466F"/>
    <w:rsid w:val="00E34D33"/>
    <w:rsid w:val="00E34E5A"/>
    <w:rsid w:val="00E3549D"/>
    <w:rsid w:val="00E359DB"/>
    <w:rsid w:val="00E36725"/>
    <w:rsid w:val="00E36961"/>
    <w:rsid w:val="00E37264"/>
    <w:rsid w:val="00E377A5"/>
    <w:rsid w:val="00E40286"/>
    <w:rsid w:val="00E41497"/>
    <w:rsid w:val="00E415B2"/>
    <w:rsid w:val="00E41B38"/>
    <w:rsid w:val="00E42140"/>
    <w:rsid w:val="00E43755"/>
    <w:rsid w:val="00E43AE5"/>
    <w:rsid w:val="00E44AF3"/>
    <w:rsid w:val="00E45337"/>
    <w:rsid w:val="00E4624F"/>
    <w:rsid w:val="00E462AF"/>
    <w:rsid w:val="00E46510"/>
    <w:rsid w:val="00E50203"/>
    <w:rsid w:val="00E51784"/>
    <w:rsid w:val="00E51BF0"/>
    <w:rsid w:val="00E51C1B"/>
    <w:rsid w:val="00E51E9B"/>
    <w:rsid w:val="00E5290B"/>
    <w:rsid w:val="00E52EB3"/>
    <w:rsid w:val="00E53FE2"/>
    <w:rsid w:val="00E54DBF"/>
    <w:rsid w:val="00E550F9"/>
    <w:rsid w:val="00E56466"/>
    <w:rsid w:val="00E56715"/>
    <w:rsid w:val="00E56D1A"/>
    <w:rsid w:val="00E57727"/>
    <w:rsid w:val="00E579C8"/>
    <w:rsid w:val="00E610F2"/>
    <w:rsid w:val="00E62422"/>
    <w:rsid w:val="00E63381"/>
    <w:rsid w:val="00E63D12"/>
    <w:rsid w:val="00E64AF5"/>
    <w:rsid w:val="00E65DC0"/>
    <w:rsid w:val="00E66026"/>
    <w:rsid w:val="00E66238"/>
    <w:rsid w:val="00E66B45"/>
    <w:rsid w:val="00E66C69"/>
    <w:rsid w:val="00E6701D"/>
    <w:rsid w:val="00E6706A"/>
    <w:rsid w:val="00E67A72"/>
    <w:rsid w:val="00E70561"/>
    <w:rsid w:val="00E7064D"/>
    <w:rsid w:val="00E70CD3"/>
    <w:rsid w:val="00E71A21"/>
    <w:rsid w:val="00E71AEE"/>
    <w:rsid w:val="00E72475"/>
    <w:rsid w:val="00E72B58"/>
    <w:rsid w:val="00E73E53"/>
    <w:rsid w:val="00E743A3"/>
    <w:rsid w:val="00E749C3"/>
    <w:rsid w:val="00E74B8E"/>
    <w:rsid w:val="00E7503F"/>
    <w:rsid w:val="00E755B3"/>
    <w:rsid w:val="00E7571F"/>
    <w:rsid w:val="00E80716"/>
    <w:rsid w:val="00E81BF7"/>
    <w:rsid w:val="00E82090"/>
    <w:rsid w:val="00E827B8"/>
    <w:rsid w:val="00E8417B"/>
    <w:rsid w:val="00E84262"/>
    <w:rsid w:val="00E84FC7"/>
    <w:rsid w:val="00E85523"/>
    <w:rsid w:val="00E85904"/>
    <w:rsid w:val="00E85C55"/>
    <w:rsid w:val="00E86339"/>
    <w:rsid w:val="00E86B4C"/>
    <w:rsid w:val="00E86E18"/>
    <w:rsid w:val="00E86EA4"/>
    <w:rsid w:val="00E87542"/>
    <w:rsid w:val="00E87A89"/>
    <w:rsid w:val="00E87C2D"/>
    <w:rsid w:val="00E91935"/>
    <w:rsid w:val="00E91936"/>
    <w:rsid w:val="00E92490"/>
    <w:rsid w:val="00E92BC4"/>
    <w:rsid w:val="00E947A5"/>
    <w:rsid w:val="00E955DE"/>
    <w:rsid w:val="00E95A11"/>
    <w:rsid w:val="00E967E3"/>
    <w:rsid w:val="00E96D8F"/>
    <w:rsid w:val="00E9774D"/>
    <w:rsid w:val="00E97E86"/>
    <w:rsid w:val="00E97FD9"/>
    <w:rsid w:val="00EA1962"/>
    <w:rsid w:val="00EA24A7"/>
    <w:rsid w:val="00EA3476"/>
    <w:rsid w:val="00EA3ECA"/>
    <w:rsid w:val="00EA5FD8"/>
    <w:rsid w:val="00EA615B"/>
    <w:rsid w:val="00EA678E"/>
    <w:rsid w:val="00EA6C19"/>
    <w:rsid w:val="00EA708A"/>
    <w:rsid w:val="00EA7155"/>
    <w:rsid w:val="00EA7FD9"/>
    <w:rsid w:val="00EB0B5C"/>
    <w:rsid w:val="00EB10E2"/>
    <w:rsid w:val="00EB3305"/>
    <w:rsid w:val="00EB35D8"/>
    <w:rsid w:val="00EB3DF0"/>
    <w:rsid w:val="00EB4375"/>
    <w:rsid w:val="00EB46F8"/>
    <w:rsid w:val="00EB4F49"/>
    <w:rsid w:val="00EB53B3"/>
    <w:rsid w:val="00EB558E"/>
    <w:rsid w:val="00EB5BB4"/>
    <w:rsid w:val="00EB730C"/>
    <w:rsid w:val="00EB7DCD"/>
    <w:rsid w:val="00EC1629"/>
    <w:rsid w:val="00EC19C7"/>
    <w:rsid w:val="00EC1F3A"/>
    <w:rsid w:val="00EC278D"/>
    <w:rsid w:val="00EC2E33"/>
    <w:rsid w:val="00EC3250"/>
    <w:rsid w:val="00EC3A17"/>
    <w:rsid w:val="00EC3B04"/>
    <w:rsid w:val="00EC403F"/>
    <w:rsid w:val="00EC5DF8"/>
    <w:rsid w:val="00EC5E50"/>
    <w:rsid w:val="00EC62AA"/>
    <w:rsid w:val="00EC7493"/>
    <w:rsid w:val="00EC75B0"/>
    <w:rsid w:val="00EC7D06"/>
    <w:rsid w:val="00ED07F4"/>
    <w:rsid w:val="00ED2C3C"/>
    <w:rsid w:val="00ED3676"/>
    <w:rsid w:val="00ED42A6"/>
    <w:rsid w:val="00ED430E"/>
    <w:rsid w:val="00ED4449"/>
    <w:rsid w:val="00ED4CC2"/>
    <w:rsid w:val="00ED5F61"/>
    <w:rsid w:val="00ED64FE"/>
    <w:rsid w:val="00ED674D"/>
    <w:rsid w:val="00ED68E6"/>
    <w:rsid w:val="00ED6E1E"/>
    <w:rsid w:val="00ED7C84"/>
    <w:rsid w:val="00EE054A"/>
    <w:rsid w:val="00EE071E"/>
    <w:rsid w:val="00EE0986"/>
    <w:rsid w:val="00EE0E58"/>
    <w:rsid w:val="00EE235B"/>
    <w:rsid w:val="00EE23C4"/>
    <w:rsid w:val="00EE264F"/>
    <w:rsid w:val="00EE2729"/>
    <w:rsid w:val="00EE2733"/>
    <w:rsid w:val="00EE3530"/>
    <w:rsid w:val="00EE36DD"/>
    <w:rsid w:val="00EE42CC"/>
    <w:rsid w:val="00EE514B"/>
    <w:rsid w:val="00EE5B27"/>
    <w:rsid w:val="00EE6310"/>
    <w:rsid w:val="00EE66C2"/>
    <w:rsid w:val="00EE6C8C"/>
    <w:rsid w:val="00EE6F3B"/>
    <w:rsid w:val="00EE722F"/>
    <w:rsid w:val="00EE769A"/>
    <w:rsid w:val="00EE7D4C"/>
    <w:rsid w:val="00EF00A7"/>
    <w:rsid w:val="00EF02CA"/>
    <w:rsid w:val="00EF0313"/>
    <w:rsid w:val="00EF1B5B"/>
    <w:rsid w:val="00EF202B"/>
    <w:rsid w:val="00EF24AC"/>
    <w:rsid w:val="00EF2DFE"/>
    <w:rsid w:val="00EF3D4C"/>
    <w:rsid w:val="00EF480A"/>
    <w:rsid w:val="00EF5421"/>
    <w:rsid w:val="00EF5FB9"/>
    <w:rsid w:val="00EF6DD0"/>
    <w:rsid w:val="00EF7353"/>
    <w:rsid w:val="00F0017C"/>
    <w:rsid w:val="00F016A6"/>
    <w:rsid w:val="00F01FA5"/>
    <w:rsid w:val="00F02448"/>
    <w:rsid w:val="00F03873"/>
    <w:rsid w:val="00F03955"/>
    <w:rsid w:val="00F03D7B"/>
    <w:rsid w:val="00F044D7"/>
    <w:rsid w:val="00F04C5A"/>
    <w:rsid w:val="00F053D1"/>
    <w:rsid w:val="00F07146"/>
    <w:rsid w:val="00F07A3F"/>
    <w:rsid w:val="00F07B68"/>
    <w:rsid w:val="00F10E9E"/>
    <w:rsid w:val="00F11835"/>
    <w:rsid w:val="00F11BB9"/>
    <w:rsid w:val="00F123B5"/>
    <w:rsid w:val="00F12400"/>
    <w:rsid w:val="00F12564"/>
    <w:rsid w:val="00F12B6A"/>
    <w:rsid w:val="00F13A50"/>
    <w:rsid w:val="00F14875"/>
    <w:rsid w:val="00F14896"/>
    <w:rsid w:val="00F14ED0"/>
    <w:rsid w:val="00F150EC"/>
    <w:rsid w:val="00F151B6"/>
    <w:rsid w:val="00F1559B"/>
    <w:rsid w:val="00F1596E"/>
    <w:rsid w:val="00F15CFF"/>
    <w:rsid w:val="00F1670D"/>
    <w:rsid w:val="00F17A70"/>
    <w:rsid w:val="00F2004B"/>
    <w:rsid w:val="00F20214"/>
    <w:rsid w:val="00F21011"/>
    <w:rsid w:val="00F21B97"/>
    <w:rsid w:val="00F22AD1"/>
    <w:rsid w:val="00F22D25"/>
    <w:rsid w:val="00F22E58"/>
    <w:rsid w:val="00F23AD8"/>
    <w:rsid w:val="00F27ADB"/>
    <w:rsid w:val="00F27B45"/>
    <w:rsid w:val="00F27D08"/>
    <w:rsid w:val="00F30082"/>
    <w:rsid w:val="00F30F83"/>
    <w:rsid w:val="00F316ED"/>
    <w:rsid w:val="00F31EA8"/>
    <w:rsid w:val="00F322B1"/>
    <w:rsid w:val="00F32794"/>
    <w:rsid w:val="00F328B9"/>
    <w:rsid w:val="00F32C0A"/>
    <w:rsid w:val="00F32D8D"/>
    <w:rsid w:val="00F3454B"/>
    <w:rsid w:val="00F34E1F"/>
    <w:rsid w:val="00F35653"/>
    <w:rsid w:val="00F356EE"/>
    <w:rsid w:val="00F3594E"/>
    <w:rsid w:val="00F35C86"/>
    <w:rsid w:val="00F36125"/>
    <w:rsid w:val="00F3616F"/>
    <w:rsid w:val="00F36B74"/>
    <w:rsid w:val="00F37034"/>
    <w:rsid w:val="00F37218"/>
    <w:rsid w:val="00F3754D"/>
    <w:rsid w:val="00F40F5B"/>
    <w:rsid w:val="00F42801"/>
    <w:rsid w:val="00F42866"/>
    <w:rsid w:val="00F438F6"/>
    <w:rsid w:val="00F43E37"/>
    <w:rsid w:val="00F44130"/>
    <w:rsid w:val="00F442D4"/>
    <w:rsid w:val="00F44862"/>
    <w:rsid w:val="00F44DAE"/>
    <w:rsid w:val="00F456CD"/>
    <w:rsid w:val="00F46451"/>
    <w:rsid w:val="00F46CC8"/>
    <w:rsid w:val="00F47831"/>
    <w:rsid w:val="00F47C1B"/>
    <w:rsid w:val="00F53499"/>
    <w:rsid w:val="00F53A1D"/>
    <w:rsid w:val="00F53B4D"/>
    <w:rsid w:val="00F5402D"/>
    <w:rsid w:val="00F5409E"/>
    <w:rsid w:val="00F54663"/>
    <w:rsid w:val="00F54BF9"/>
    <w:rsid w:val="00F55B1C"/>
    <w:rsid w:val="00F56066"/>
    <w:rsid w:val="00F5614D"/>
    <w:rsid w:val="00F5633B"/>
    <w:rsid w:val="00F565D8"/>
    <w:rsid w:val="00F56FF8"/>
    <w:rsid w:val="00F571AB"/>
    <w:rsid w:val="00F5724B"/>
    <w:rsid w:val="00F5726E"/>
    <w:rsid w:val="00F57FF0"/>
    <w:rsid w:val="00F60BBD"/>
    <w:rsid w:val="00F62504"/>
    <w:rsid w:val="00F64272"/>
    <w:rsid w:val="00F64E27"/>
    <w:rsid w:val="00F64E3F"/>
    <w:rsid w:val="00F651F1"/>
    <w:rsid w:val="00F657D1"/>
    <w:rsid w:val="00F65F2C"/>
    <w:rsid w:val="00F6698F"/>
    <w:rsid w:val="00F67465"/>
    <w:rsid w:val="00F70273"/>
    <w:rsid w:val="00F70509"/>
    <w:rsid w:val="00F71611"/>
    <w:rsid w:val="00F719D0"/>
    <w:rsid w:val="00F733A0"/>
    <w:rsid w:val="00F73D21"/>
    <w:rsid w:val="00F74383"/>
    <w:rsid w:val="00F74863"/>
    <w:rsid w:val="00F74A86"/>
    <w:rsid w:val="00F76973"/>
    <w:rsid w:val="00F76D0F"/>
    <w:rsid w:val="00F77594"/>
    <w:rsid w:val="00F80203"/>
    <w:rsid w:val="00F8051D"/>
    <w:rsid w:val="00F80808"/>
    <w:rsid w:val="00F80D31"/>
    <w:rsid w:val="00F80EC3"/>
    <w:rsid w:val="00F81075"/>
    <w:rsid w:val="00F824E0"/>
    <w:rsid w:val="00F8291D"/>
    <w:rsid w:val="00F82B3A"/>
    <w:rsid w:val="00F82B93"/>
    <w:rsid w:val="00F833B0"/>
    <w:rsid w:val="00F85AC9"/>
    <w:rsid w:val="00F86580"/>
    <w:rsid w:val="00F86DEB"/>
    <w:rsid w:val="00F86F8C"/>
    <w:rsid w:val="00F86FA2"/>
    <w:rsid w:val="00F9193F"/>
    <w:rsid w:val="00F91CCC"/>
    <w:rsid w:val="00F91E76"/>
    <w:rsid w:val="00F921AB"/>
    <w:rsid w:val="00F921BC"/>
    <w:rsid w:val="00F92A0D"/>
    <w:rsid w:val="00F93684"/>
    <w:rsid w:val="00F937FB"/>
    <w:rsid w:val="00F9389C"/>
    <w:rsid w:val="00F93DC3"/>
    <w:rsid w:val="00F9426B"/>
    <w:rsid w:val="00F944D5"/>
    <w:rsid w:val="00F94A56"/>
    <w:rsid w:val="00F9612B"/>
    <w:rsid w:val="00F964DF"/>
    <w:rsid w:val="00F966AA"/>
    <w:rsid w:val="00F96B59"/>
    <w:rsid w:val="00F97DF3"/>
    <w:rsid w:val="00FA09CE"/>
    <w:rsid w:val="00FA0CF0"/>
    <w:rsid w:val="00FA1A72"/>
    <w:rsid w:val="00FA3473"/>
    <w:rsid w:val="00FA35A1"/>
    <w:rsid w:val="00FA3BF2"/>
    <w:rsid w:val="00FA4160"/>
    <w:rsid w:val="00FA445E"/>
    <w:rsid w:val="00FA47D5"/>
    <w:rsid w:val="00FA5551"/>
    <w:rsid w:val="00FA5D4C"/>
    <w:rsid w:val="00FA62AD"/>
    <w:rsid w:val="00FA6836"/>
    <w:rsid w:val="00FA6EA2"/>
    <w:rsid w:val="00FA7A96"/>
    <w:rsid w:val="00FA7CBC"/>
    <w:rsid w:val="00FA7DC3"/>
    <w:rsid w:val="00FA7FBA"/>
    <w:rsid w:val="00FB086F"/>
    <w:rsid w:val="00FB09BA"/>
    <w:rsid w:val="00FB169E"/>
    <w:rsid w:val="00FB18BB"/>
    <w:rsid w:val="00FB2075"/>
    <w:rsid w:val="00FB42B4"/>
    <w:rsid w:val="00FB4EAB"/>
    <w:rsid w:val="00FB64D4"/>
    <w:rsid w:val="00FB771F"/>
    <w:rsid w:val="00FB78E4"/>
    <w:rsid w:val="00FB7AEB"/>
    <w:rsid w:val="00FC038C"/>
    <w:rsid w:val="00FC1E60"/>
    <w:rsid w:val="00FC2628"/>
    <w:rsid w:val="00FC333B"/>
    <w:rsid w:val="00FC3D06"/>
    <w:rsid w:val="00FC472D"/>
    <w:rsid w:val="00FC49B5"/>
    <w:rsid w:val="00FC52B7"/>
    <w:rsid w:val="00FC62C6"/>
    <w:rsid w:val="00FC7A73"/>
    <w:rsid w:val="00FD0260"/>
    <w:rsid w:val="00FD0612"/>
    <w:rsid w:val="00FD18BB"/>
    <w:rsid w:val="00FD1BE9"/>
    <w:rsid w:val="00FD1CBC"/>
    <w:rsid w:val="00FD274C"/>
    <w:rsid w:val="00FD2971"/>
    <w:rsid w:val="00FD3E31"/>
    <w:rsid w:val="00FD573D"/>
    <w:rsid w:val="00FD5EA0"/>
    <w:rsid w:val="00FD6D15"/>
    <w:rsid w:val="00FD6D91"/>
    <w:rsid w:val="00FD73E4"/>
    <w:rsid w:val="00FD7857"/>
    <w:rsid w:val="00FD7DB7"/>
    <w:rsid w:val="00FD7F81"/>
    <w:rsid w:val="00FE0219"/>
    <w:rsid w:val="00FE05E9"/>
    <w:rsid w:val="00FE1397"/>
    <w:rsid w:val="00FE1AFA"/>
    <w:rsid w:val="00FE25FE"/>
    <w:rsid w:val="00FE3033"/>
    <w:rsid w:val="00FE3036"/>
    <w:rsid w:val="00FE39A6"/>
    <w:rsid w:val="00FE3A17"/>
    <w:rsid w:val="00FE3F5D"/>
    <w:rsid w:val="00FE62E2"/>
    <w:rsid w:val="00FE7BE9"/>
    <w:rsid w:val="00FE7DB2"/>
    <w:rsid w:val="00FF06AA"/>
    <w:rsid w:val="00FF1384"/>
    <w:rsid w:val="00FF1C40"/>
    <w:rsid w:val="00FF2345"/>
    <w:rsid w:val="00FF27C7"/>
    <w:rsid w:val="00FF3D7F"/>
    <w:rsid w:val="00FF3DCD"/>
    <w:rsid w:val="00FF3FD3"/>
    <w:rsid w:val="00FF4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116BC5"/>
  <w15:docId w15:val="{D55FF0B0-32D6-4297-9B12-79B4E0549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0A7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D490C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9D490C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/>
      <w:b/>
      <w:bCs/>
    </w:rPr>
  </w:style>
  <w:style w:type="paragraph" w:styleId="Nagwek3">
    <w:name w:val="heading 3"/>
    <w:basedOn w:val="Normalny"/>
    <w:next w:val="Normalny"/>
    <w:link w:val="Nagwek3Znak"/>
    <w:qFormat/>
    <w:rsid w:val="009D490C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D490C"/>
    <w:pPr>
      <w:keepNext/>
      <w:spacing w:after="0" w:line="360" w:lineRule="auto"/>
      <w:jc w:val="center"/>
      <w:outlineLvl w:val="3"/>
    </w:pPr>
    <w:rPr>
      <w:rFonts w:ascii="Arial" w:eastAsia="Times New Roman" w:hAnsi="Arial"/>
      <w:b/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D490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D490C"/>
    <w:p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D490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rsid w:val="009D490C"/>
    <w:rPr>
      <w:rFonts w:ascii="Arial" w:eastAsia="Times New Roman" w:hAnsi="Arial"/>
      <w:b/>
      <w:bCs/>
      <w:sz w:val="22"/>
      <w:szCs w:val="22"/>
      <w:lang w:eastAsia="en-US"/>
    </w:rPr>
  </w:style>
  <w:style w:type="character" w:customStyle="1" w:styleId="Nagwek3Znak">
    <w:name w:val="Nagłówek 3 Znak"/>
    <w:link w:val="Nagwek3"/>
    <w:rsid w:val="009D490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9D490C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9D49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D490C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rsid w:val="009D490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link w:val="Nagwek8"/>
    <w:rsid w:val="009D490C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D490C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9D490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9D490C"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rsid w:val="009D490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9D490C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9D490C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uiPriority w:val="99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D490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D490C"/>
    <w:rPr>
      <w:b/>
      <w:bCs/>
    </w:rPr>
  </w:style>
  <w:style w:type="character" w:customStyle="1" w:styleId="TematkomentarzaZnak">
    <w:name w:val="Temat komentarza Znak"/>
    <w:link w:val="Tematkomentarza"/>
    <w:semiHidden/>
    <w:rsid w:val="009D490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semiHidden/>
    <w:rsid w:val="009D490C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9D490C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D490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D490C"/>
    <w:pPr>
      <w:spacing w:after="0" w:line="360" w:lineRule="auto"/>
      <w:jc w:val="both"/>
    </w:pPr>
    <w:rPr>
      <w:rFonts w:ascii="Arial" w:eastAsia="Times New Roman" w:hAnsi="Arial"/>
      <w:szCs w:val="24"/>
    </w:rPr>
  </w:style>
  <w:style w:type="character" w:customStyle="1" w:styleId="Tekstpodstawowy2Znak">
    <w:name w:val="Tekst podstawowy 2 Znak"/>
    <w:link w:val="Tekstpodstawowy2"/>
    <w:rsid w:val="009D490C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link w:val="TekstpodstawowywcityZnak"/>
    <w:rsid w:val="009D490C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/>
    </w:rPr>
  </w:style>
  <w:style w:type="character" w:customStyle="1" w:styleId="TekstpodstawowywcityZnak">
    <w:name w:val="Tekst podstawowy wcięty Znak"/>
    <w:link w:val="Tekstpodstawowywcity"/>
    <w:rsid w:val="009D490C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D490C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49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ltit1">
    <w:name w:val="eltit1"/>
    <w:rsid w:val="009D490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9D490C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9D490C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9D490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9D490C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D49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link w:val="Tytu"/>
    <w:rsid w:val="009D490C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9D490C"/>
    <w:rPr>
      <w:color w:val="800080"/>
      <w:u w:val="single"/>
    </w:rPr>
  </w:style>
  <w:style w:type="paragraph" w:styleId="Nagwek">
    <w:name w:val="header"/>
    <w:basedOn w:val="Normalny"/>
    <w:link w:val="NagwekZnak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9D490C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aliases w:val=" Znak1,Znak1"/>
    <w:basedOn w:val="Normalny"/>
    <w:link w:val="PodtytuZnak"/>
    <w:qFormat/>
    <w:rsid w:val="009D490C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aliases w:val=" Znak1 Znak,Znak1 Znak"/>
    <w:link w:val="Podtytu"/>
    <w:rsid w:val="009D490C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9D490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D490C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D490C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D490C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D490C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D490C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D490C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uiPriority w:val="99"/>
    <w:rsid w:val="009D490C"/>
    <w:rPr>
      <w:color w:val="0000FF"/>
      <w:u w:val="single"/>
    </w:rPr>
  </w:style>
  <w:style w:type="paragraph" w:customStyle="1" w:styleId="Tytuowa1">
    <w:name w:val="Tytułowa 1"/>
    <w:basedOn w:val="Tytu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9D490C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D490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3">
    <w:name w:val="List 3"/>
    <w:basedOn w:val="Normalny"/>
    <w:rsid w:val="009D490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9D490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9D490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9D490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rsid w:val="009D490C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uiPriority w:val="99"/>
    <w:rsid w:val="009D490C"/>
    <w:rPr>
      <w:sz w:val="16"/>
      <w:szCs w:val="16"/>
    </w:rPr>
  </w:style>
  <w:style w:type="paragraph" w:customStyle="1" w:styleId="xl151">
    <w:name w:val="xl151"/>
    <w:basedOn w:val="Normalny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rsid w:val="009D49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kocowego">
    <w:name w:val="endnote reference"/>
    <w:semiHidden/>
    <w:rsid w:val="009D490C"/>
    <w:rPr>
      <w:vertAlign w:val="superscript"/>
    </w:rPr>
  </w:style>
  <w:style w:type="paragraph" w:customStyle="1" w:styleId="tekst">
    <w:name w:val="tekst"/>
    <w:basedOn w:val="Normalny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11">
    <w:name w:val="h11"/>
    <w:rsid w:val="009D490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qFormat/>
    <w:rsid w:val="009D490C"/>
    <w:rPr>
      <w:b/>
      <w:bCs/>
    </w:rPr>
  </w:style>
  <w:style w:type="character" w:customStyle="1" w:styleId="Teksttreci2">
    <w:name w:val="Tekst treści (2)_"/>
    <w:link w:val="Teksttreci20"/>
    <w:rsid w:val="009D490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490C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9D490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basedOn w:val="Normalny"/>
    <w:link w:val="AkapitzlistZnak"/>
    <w:uiPriority w:val="34"/>
    <w:qFormat/>
    <w:rsid w:val="009D490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CD1D43"/>
    <w:pPr>
      <w:numPr>
        <w:ilvl w:val="6"/>
        <w:numId w:val="2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Subitemnumbered">
    <w:name w:val="Subitem numbered"/>
    <w:basedOn w:val="Normalny"/>
    <w:rsid w:val="00363A15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paragraph" w:styleId="Bezodstpw">
    <w:name w:val="No Spacing"/>
    <w:uiPriority w:val="1"/>
    <w:qFormat/>
    <w:rsid w:val="0067677E"/>
    <w:rPr>
      <w:sz w:val="22"/>
      <w:szCs w:val="22"/>
      <w:lang w:eastAsia="en-US"/>
    </w:rPr>
  </w:style>
  <w:style w:type="paragraph" w:customStyle="1" w:styleId="Style4">
    <w:name w:val="Style 4"/>
    <w:uiPriority w:val="99"/>
    <w:rsid w:val="00934AB7"/>
    <w:pPr>
      <w:widowControl w:val="0"/>
      <w:autoSpaceDE w:val="0"/>
      <w:autoSpaceDN w:val="0"/>
      <w:spacing w:line="297" w:lineRule="auto"/>
      <w:jc w:val="both"/>
    </w:pPr>
    <w:rPr>
      <w:rFonts w:ascii="Tahoma" w:eastAsia="Times New Roman" w:hAnsi="Tahoma" w:cs="Tahoma"/>
      <w:sz w:val="18"/>
      <w:szCs w:val="18"/>
    </w:rPr>
  </w:style>
  <w:style w:type="character" w:customStyle="1" w:styleId="CharacterStyle2">
    <w:name w:val="Character Style 2"/>
    <w:uiPriority w:val="99"/>
    <w:rsid w:val="00934AB7"/>
    <w:rPr>
      <w:rFonts w:ascii="Tahoma" w:hAnsi="Tahoma"/>
      <w:sz w:val="18"/>
    </w:rPr>
  </w:style>
  <w:style w:type="character" w:customStyle="1" w:styleId="TekstprzypisudolnegoZnak1">
    <w:name w:val="Tekst przypisu dolnego Znak1"/>
    <w:aliases w:val="Podrozdział Znak1,Footnote Znak1,Podrozdzia3 Znak1"/>
    <w:basedOn w:val="Domylnaczcionkaakapitu"/>
    <w:uiPriority w:val="99"/>
    <w:semiHidden/>
    <w:locked/>
    <w:rsid w:val="00ED4449"/>
  </w:style>
  <w:style w:type="paragraph" w:customStyle="1" w:styleId="CM4">
    <w:name w:val="CM4"/>
    <w:basedOn w:val="Default"/>
    <w:next w:val="Default"/>
    <w:uiPriority w:val="99"/>
    <w:rsid w:val="008138F0"/>
    <w:rPr>
      <w:rFonts w:ascii="EUAlbertina" w:hAnsi="EUAlbertina" w:cs="Times New Roman"/>
      <w:color w:val="auto"/>
    </w:rPr>
  </w:style>
  <w:style w:type="character" w:customStyle="1" w:styleId="AkapitzlistZnak">
    <w:name w:val="Akapit z listą Znak"/>
    <w:link w:val="Akapitzlist"/>
    <w:uiPriority w:val="34"/>
    <w:rsid w:val="00785FE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0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79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25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95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273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16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0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5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51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9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4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1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2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3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3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1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9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5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0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0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6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9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6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8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9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0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9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8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6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9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3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4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1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34630-A531-4687-B0BE-95E09EDE9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105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Kamienski</dc:creator>
  <cp:lastModifiedBy>Małgorzata Bednarczuk</cp:lastModifiedBy>
  <cp:revision>25</cp:revision>
  <cp:lastPrinted>2017-08-10T10:58:00Z</cp:lastPrinted>
  <dcterms:created xsi:type="dcterms:W3CDTF">2022-03-11T09:47:00Z</dcterms:created>
  <dcterms:modified xsi:type="dcterms:W3CDTF">2024-06-25T09:55:00Z</dcterms:modified>
</cp:coreProperties>
</file>