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2E205704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</w:t>
      </w:r>
      <w:r w:rsidR="00C41E56">
        <w:rPr>
          <w:rFonts w:asciiTheme="minorHAnsi" w:hAnsiTheme="minorHAnsi"/>
          <w:bCs/>
        </w:rPr>
        <w:t xml:space="preserve">POROZUMENIA O DOFINANSOWANIE </w:t>
      </w:r>
      <w:r w:rsidR="00972000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37C4BF4A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5244A8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049A6CC5" w:rsidR="00856BE8" w:rsidRPr="0026412B" w:rsidRDefault="005244A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2E12" w14:textId="77777777" w:rsidR="008A0A6E" w:rsidRDefault="008A0A6E">
      <w:r>
        <w:separator/>
      </w:r>
    </w:p>
  </w:endnote>
  <w:endnote w:type="continuationSeparator" w:id="0">
    <w:p w14:paraId="4141C7DD" w14:textId="77777777" w:rsidR="008A0A6E" w:rsidRDefault="008A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0430" w14:textId="77777777" w:rsidR="001C7A44" w:rsidRDefault="001C7A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17DD0DF6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4785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4785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780E2A5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84785F">
      <w:rPr>
        <w:rFonts w:asciiTheme="minorHAnsi" w:hAnsiTheme="minorHAnsi" w:cstheme="minorHAnsi"/>
        <w:sz w:val="16"/>
      </w:rPr>
      <w:t>2</w:t>
    </w:r>
    <w:r w:rsidR="00F506A3">
      <w:rPr>
        <w:rFonts w:asciiTheme="minorHAnsi" w:hAnsiTheme="minorHAnsi" w:cstheme="minorHAnsi"/>
        <w:sz w:val="16"/>
      </w:rPr>
      <w:t>.</w:t>
    </w:r>
    <w:r w:rsidR="001C7A44">
      <w:rPr>
        <w:rFonts w:asciiTheme="minorHAnsi" w:hAnsiTheme="minorHAnsi" w:cstheme="minorHAnsi"/>
        <w:sz w:val="16"/>
      </w:rPr>
      <w:t>118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CA2C" w14:textId="77777777" w:rsidR="001C7A44" w:rsidRDefault="001C7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845F" w14:textId="77777777" w:rsidR="008A0A6E" w:rsidRDefault="008A0A6E">
      <w:pPr>
        <w:pStyle w:val="Stopka"/>
      </w:pPr>
    </w:p>
  </w:footnote>
  <w:footnote w:type="continuationSeparator" w:id="0">
    <w:p w14:paraId="2A88F58B" w14:textId="77777777" w:rsidR="008A0A6E" w:rsidRDefault="008A0A6E">
      <w:r>
        <w:continuationSeparator/>
      </w:r>
    </w:p>
  </w:footnote>
  <w:footnote w:type="continuationNotice" w:id="1">
    <w:p w14:paraId="3F77373F" w14:textId="77777777" w:rsidR="008A0A6E" w:rsidRDefault="008A0A6E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58346" w14:textId="77777777" w:rsidR="001C7A44" w:rsidRDefault="001C7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00CD6795" w:rsidR="00EC1A69" w:rsidRDefault="00E91038">
    <w:r>
      <w:rPr>
        <w:noProof/>
      </w:rPr>
      <w:drawing>
        <wp:inline distT="0" distB="0" distL="0" distR="0" wp14:anchorId="4E3B19FA" wp14:editId="4C607000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096F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44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244A8"/>
    <w:rsid w:val="005477B6"/>
    <w:rsid w:val="00554E6D"/>
    <w:rsid w:val="0055789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4785F"/>
    <w:rsid w:val="00856BE8"/>
    <w:rsid w:val="00867E03"/>
    <w:rsid w:val="00870F36"/>
    <w:rsid w:val="00871DFD"/>
    <w:rsid w:val="00880D3E"/>
    <w:rsid w:val="0088133C"/>
    <w:rsid w:val="008A0A6E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E2DD8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5F80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1E56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91038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06A3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0BCB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5BC0-4047-4577-80A8-A95A1D59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1040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Monika Garczyńska</cp:lastModifiedBy>
  <cp:revision>32</cp:revision>
  <cp:lastPrinted>2024-07-15T09:58:00Z</cp:lastPrinted>
  <dcterms:created xsi:type="dcterms:W3CDTF">2018-06-13T12:23:00Z</dcterms:created>
  <dcterms:modified xsi:type="dcterms:W3CDTF">2024-07-15T09:58:00Z</dcterms:modified>
</cp:coreProperties>
</file>