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6B1C1927" w14:textId="4133DDA6" w:rsidR="00716BB5" w:rsidRPr="00564CF5" w:rsidRDefault="004C3EEA" w:rsidP="00716BB5">
      <w:pPr>
        <w:rPr>
          <w:rFonts w:asciiTheme="minorHAnsi" w:hAnsiTheme="minorHAnsi"/>
          <w:b/>
          <w:bCs/>
        </w:rPr>
      </w:pPr>
      <w:r w:rsidRPr="0026412B">
        <w:rPr>
          <w:rFonts w:asciiTheme="minorHAnsi" w:hAnsiTheme="minorHAnsi"/>
          <w:b/>
          <w:bCs/>
        </w:rPr>
        <w:t xml:space="preserve">Załącznik nr </w:t>
      </w:r>
      <w:r w:rsidR="009014C7">
        <w:rPr>
          <w:rFonts w:asciiTheme="minorHAnsi" w:hAnsiTheme="minorHAnsi"/>
          <w:b/>
          <w:bCs/>
        </w:rPr>
        <w:t>4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716BB5">
        <w:rPr>
          <w:rFonts w:asciiTheme="minorHAnsi" w:hAnsiTheme="minorHAnsi"/>
          <w:bCs/>
        </w:rPr>
        <w:t xml:space="preserve">DO UMOWY O </w:t>
      </w:r>
      <w:r w:rsidR="00716BB5" w:rsidRPr="00397D14">
        <w:rPr>
          <w:rFonts w:asciiTheme="minorHAnsi" w:hAnsiTheme="minorHAnsi"/>
          <w:bCs/>
        </w:rPr>
        <w:t>DOFINANSOWANIE PROJEKTU W RAMACH FUNDUSZY EUROPEJSKICH DLA DOLNEGO ŚLĄSKA 2021-2027 WSPÓŁFINANSOWANEGO ZE ŚRODKÓW EUROPEJSKIEGO FUNDUSZU SPOŁECZNEGO PLUS/FUNDUSZU NA RZECZ SPRAWIEDLIWEJ TRANSFORMACJI</w:t>
      </w:r>
      <w:r w:rsidR="00716BB5">
        <w:rPr>
          <w:rStyle w:val="Odwoanieprzypisudolnego"/>
          <w:bCs/>
          <w:i/>
          <w:iCs/>
        </w:rPr>
        <w:footnoteReference w:id="2"/>
      </w:r>
      <w:r w:rsidR="00716BB5">
        <w:rPr>
          <w:rFonts w:asciiTheme="minorHAnsi" w:hAnsiTheme="minorHAnsi"/>
          <w:bCs/>
        </w:rPr>
        <w:t xml:space="preserve">: 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53CFEFDF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Niniejszym oświadczam, iż w zakresie projektu nr 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>……………………………………….……p</w:t>
      </w:r>
      <w:r w:rsidR="00397D14">
        <w:rPr>
          <w:rFonts w:asciiTheme="minorHAnsi" w:hAnsiTheme="minorHAnsi" w:cstheme="minorHAnsi"/>
        </w:rPr>
        <w:t>n</w:t>
      </w:r>
      <w:r w:rsidRPr="0026412B">
        <w:rPr>
          <w:rFonts w:asciiTheme="minorHAnsi" w:hAnsiTheme="minorHAnsi" w:cstheme="minorHAnsi"/>
        </w:rPr>
        <w:t>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649D254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 Priorytetowa:</w:t>
      </w:r>
      <w:r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72D6EA9F" w14:textId="0AC8BCC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Poddziałanie: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24C0374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C401" w14:textId="77777777" w:rsidR="00767A35" w:rsidRDefault="00767A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77777777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062E473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4157" w14:textId="77777777" w:rsidR="00767A35" w:rsidRDefault="00767A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38E1C5C8" w14:textId="77777777" w:rsidR="00716BB5" w:rsidRDefault="00716BB5" w:rsidP="00716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</w:p>
  </w:footnote>
  <w:footnote w:id="3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4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42F3" w14:textId="77777777" w:rsidR="00767A35" w:rsidRDefault="00767A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203DBDF8" w:rsidR="00EC1A69" w:rsidRDefault="00E360F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321841">
    <w:abstractNumId w:val="21"/>
  </w:num>
  <w:num w:numId="2" w16cid:durableId="1631739587">
    <w:abstractNumId w:val="18"/>
  </w:num>
  <w:num w:numId="3" w16cid:durableId="24598847">
    <w:abstractNumId w:val="20"/>
  </w:num>
  <w:num w:numId="4" w16cid:durableId="425079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2938385">
    <w:abstractNumId w:val="4"/>
  </w:num>
  <w:num w:numId="6" w16cid:durableId="463160576">
    <w:abstractNumId w:val="25"/>
  </w:num>
  <w:num w:numId="7" w16cid:durableId="713501044">
    <w:abstractNumId w:val="12"/>
  </w:num>
  <w:num w:numId="8" w16cid:durableId="1855416676">
    <w:abstractNumId w:val="9"/>
  </w:num>
  <w:num w:numId="9" w16cid:durableId="636759608">
    <w:abstractNumId w:val="15"/>
  </w:num>
  <w:num w:numId="10" w16cid:durableId="821897330">
    <w:abstractNumId w:val="3"/>
  </w:num>
  <w:num w:numId="11" w16cid:durableId="556818482">
    <w:abstractNumId w:val="14"/>
  </w:num>
  <w:num w:numId="12" w16cid:durableId="2028750047">
    <w:abstractNumId w:val="5"/>
  </w:num>
  <w:num w:numId="13" w16cid:durableId="1970086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37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7384819">
    <w:abstractNumId w:val="13"/>
  </w:num>
  <w:num w:numId="16" w16cid:durableId="978145341">
    <w:abstractNumId w:val="23"/>
  </w:num>
  <w:num w:numId="17" w16cid:durableId="1349912886">
    <w:abstractNumId w:val="17"/>
  </w:num>
  <w:num w:numId="18" w16cid:durableId="1118791081">
    <w:abstractNumId w:val="0"/>
  </w:num>
  <w:num w:numId="19" w16cid:durableId="1787191786">
    <w:abstractNumId w:val="6"/>
  </w:num>
  <w:num w:numId="20" w16cid:durableId="1279603456">
    <w:abstractNumId w:val="22"/>
  </w:num>
  <w:num w:numId="21" w16cid:durableId="47357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344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7466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868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31719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9740235">
    <w:abstractNumId w:val="1"/>
  </w:num>
  <w:num w:numId="27" w16cid:durableId="1929121076">
    <w:abstractNumId w:val="10"/>
  </w:num>
  <w:num w:numId="28" w16cid:durableId="8990351">
    <w:abstractNumId w:val="26"/>
  </w:num>
  <w:num w:numId="29" w16cid:durableId="177281470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97D14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4CF5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16BB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14C7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360F3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D75F-5FF6-4E09-A41C-500A6D26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1089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27</cp:revision>
  <cp:lastPrinted>2020-06-22T07:40:00Z</cp:lastPrinted>
  <dcterms:created xsi:type="dcterms:W3CDTF">2018-06-13T12:23:00Z</dcterms:created>
  <dcterms:modified xsi:type="dcterms:W3CDTF">2023-08-17T11:18:00Z</dcterms:modified>
</cp:coreProperties>
</file>