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D1006" w14:textId="6756E51E" w:rsidR="004544E1" w:rsidRPr="00E900E3" w:rsidRDefault="004544E1" w:rsidP="004544E1">
      <w:pPr>
        <w:pStyle w:val="Nagwek3"/>
        <w:rPr>
          <w:rFonts w:asciiTheme="minorHAnsi" w:hAnsiTheme="minorHAnsi" w:cstheme="minorHAnsi"/>
          <w:b/>
          <w:bCs/>
          <w:i/>
          <w:iCs/>
          <w:color w:val="auto"/>
        </w:rPr>
      </w:pPr>
      <w:r w:rsidRPr="00E900E3">
        <w:rPr>
          <w:rFonts w:asciiTheme="minorHAnsi" w:hAnsiTheme="minorHAnsi"/>
          <w:b/>
          <w:bCs/>
          <w:color w:val="auto"/>
        </w:rPr>
        <w:t>Załącznik nr 1</w:t>
      </w:r>
      <w:r w:rsidR="003E3366">
        <w:rPr>
          <w:rFonts w:asciiTheme="minorHAnsi" w:hAnsiTheme="minorHAnsi"/>
          <w:b/>
          <w:bCs/>
          <w:color w:val="auto"/>
        </w:rPr>
        <w:t>5</w:t>
      </w:r>
      <w:r w:rsidRPr="00E900E3">
        <w:rPr>
          <w:rFonts w:asciiTheme="minorHAnsi" w:hAnsiTheme="minorHAnsi"/>
          <w:b/>
          <w:bCs/>
          <w:color w:val="auto"/>
        </w:rPr>
        <w:t xml:space="preserve"> </w:t>
      </w:r>
      <w:r w:rsidRPr="00E900E3">
        <w:rPr>
          <w:rFonts w:asciiTheme="minorHAnsi" w:hAnsiTheme="minorHAnsi"/>
          <w:bCs/>
          <w:color w:val="auto"/>
        </w:rPr>
        <w:t xml:space="preserve">DO </w:t>
      </w:r>
      <w:r w:rsidR="00905ACB">
        <w:rPr>
          <w:rFonts w:asciiTheme="minorHAnsi" w:hAnsiTheme="minorHAnsi"/>
          <w:bCs/>
          <w:color w:val="auto"/>
        </w:rPr>
        <w:t>DECYZJI</w:t>
      </w:r>
      <w:r w:rsidRPr="00E900E3">
        <w:rPr>
          <w:rFonts w:asciiTheme="minorHAnsi" w:hAnsiTheme="minorHAnsi"/>
          <w:bCs/>
          <w:color w:val="auto"/>
        </w:rPr>
        <w:t xml:space="preserve"> O DOFINANSOWANI</w:t>
      </w:r>
      <w:r w:rsidR="00905ACB">
        <w:rPr>
          <w:rFonts w:asciiTheme="minorHAnsi" w:hAnsiTheme="minorHAnsi"/>
          <w:bCs/>
          <w:color w:val="auto"/>
        </w:rPr>
        <w:t>U</w:t>
      </w:r>
      <w:r w:rsidRPr="00E900E3">
        <w:rPr>
          <w:rFonts w:asciiTheme="minorHAnsi" w:hAnsiTheme="minorHAnsi"/>
          <w:bCs/>
          <w:color w:val="auto"/>
        </w:rPr>
        <w:t xml:space="preserve"> PROJEKTU W RAMACH FUNDUSZY EUROPEJSKICH DLA DOLNEGO ŚLĄSKA 2021 – 2027 WSPÓŁFINANSOWANEGO ZE ŚRODKÓW EUROPEJSKIEGO FUNDUSZU SPOŁECZNEGO PLUS</w:t>
      </w:r>
      <w:r w:rsidR="00905ACB">
        <w:rPr>
          <w:rFonts w:asciiTheme="minorHAnsi" w:hAnsiTheme="minorHAnsi"/>
          <w:bCs/>
          <w:color w:val="auto"/>
        </w:rPr>
        <w:t>/</w:t>
      </w:r>
      <w:r w:rsidR="00905ACB" w:rsidRPr="00905ACB">
        <w:rPr>
          <w:rFonts w:asciiTheme="minorHAnsi" w:hAnsiTheme="minorHAnsi"/>
          <w:bCs/>
          <w:color w:val="auto"/>
        </w:rPr>
        <w:t>FUNDUSZU NA RZECZ SPRAWIEDLIWEJ TRANSFORMACJI</w:t>
      </w:r>
      <w:r w:rsidR="00905ACB">
        <w:rPr>
          <w:rStyle w:val="Odwoanieprzypisudolnego"/>
          <w:rFonts w:asciiTheme="minorHAnsi" w:hAnsiTheme="minorHAnsi"/>
          <w:bCs/>
          <w:color w:val="auto"/>
        </w:rPr>
        <w:footnoteReference w:id="1"/>
      </w:r>
      <w:r w:rsidRPr="00E900E3">
        <w:rPr>
          <w:rFonts w:asciiTheme="minorHAnsi" w:hAnsiTheme="minorHAnsi"/>
          <w:bCs/>
          <w:color w:val="auto"/>
        </w:rPr>
        <w:t>:</w:t>
      </w:r>
      <w:r w:rsidRPr="00E900E3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2FEACDE3" w14:textId="5F4F7C03" w:rsidR="003373D3" w:rsidRPr="00227E97" w:rsidRDefault="00A35B22" w:rsidP="00830521">
      <w:pPr>
        <w:pStyle w:val="Nagwek1"/>
        <w:spacing w:before="600" w:after="120" w:line="276" w:lineRule="auto"/>
        <w:jc w:val="center"/>
        <w:rPr>
          <w:rFonts w:ascii="Calibri" w:hAnsi="Calibri" w:cs="Calibri"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t>Wykaz p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omniejszenia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wartości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dofinansowania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Projektu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>w zakresie obowiązków komunikacyjnych beneficjentów FE</w:t>
      </w:r>
    </w:p>
    <w:p w14:paraId="5AF4E946" w14:textId="4D59DB64" w:rsidR="00300ECE" w:rsidRPr="00633B68" w:rsidRDefault="007B1E09" w:rsidP="0002077A">
      <w:pPr>
        <w:spacing w:before="400" w:after="240" w:line="276" w:lineRule="auto"/>
        <w:rPr>
          <w:rFonts w:ascii="Calibri" w:hAnsi="Calibri" w:cs="Calibri"/>
          <w:sz w:val="24"/>
          <w:szCs w:val="24"/>
        </w:rPr>
      </w:pPr>
      <w:r w:rsidRPr="00633B68">
        <w:rPr>
          <w:rFonts w:ascii="Calibri" w:hAnsi="Calibri" w:cs="Calibri"/>
          <w:sz w:val="24"/>
          <w:szCs w:val="24"/>
        </w:rPr>
        <w:t>Maksymalna w</w:t>
      </w:r>
      <w:r w:rsidR="00A17BAA" w:rsidRPr="00633B68">
        <w:rPr>
          <w:rFonts w:ascii="Calibri" w:hAnsi="Calibri" w:cs="Calibri"/>
          <w:sz w:val="24"/>
          <w:szCs w:val="24"/>
        </w:rPr>
        <w:t>ielkość</w:t>
      </w:r>
      <w:r w:rsidRPr="00633B68">
        <w:rPr>
          <w:rFonts w:ascii="Calibri" w:hAnsi="Calibri" w:cs="Calibri"/>
          <w:sz w:val="24"/>
          <w:szCs w:val="24"/>
        </w:rPr>
        <w:t xml:space="preserve"> pomniejszenia za wszystkie uchybienia nie może przekroczyć 3%</w:t>
      </w:r>
      <w:r w:rsidR="00E10EEA" w:rsidRPr="00633B68">
        <w:rPr>
          <w:rFonts w:ascii="Calibri" w:hAnsi="Calibri" w:cs="Calibri"/>
          <w:sz w:val="24"/>
          <w:szCs w:val="24"/>
        </w:rPr>
        <w:t xml:space="preserve"> kwoty dofinansowania.</w:t>
      </w: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  <w:tblCaption w:val="Pomniejszenia dofinansowania w zakresie obowiązków komunikacyjnych beneficjentów Funduszy Europejskich"/>
        <w:tblDescription w:val="Tabela przedstawia stawki pomniejszenia kwoty dofinansowania projektu za niespełnienie przez Beneficjenta obowiązków komunikacyjnych"/>
      </w:tblPr>
      <w:tblGrid>
        <w:gridCol w:w="523"/>
        <w:gridCol w:w="4439"/>
        <w:gridCol w:w="3402"/>
        <w:gridCol w:w="1985"/>
      </w:tblGrid>
      <w:tr w:rsidR="00D71BAB" w:rsidRPr="004D405D" w14:paraId="5837DA91" w14:textId="77777777" w:rsidTr="00D10784">
        <w:trPr>
          <w:cantSplit/>
          <w:trHeight w:val="545"/>
          <w:tblHeader/>
        </w:trPr>
        <w:tc>
          <w:tcPr>
            <w:tcW w:w="523" w:type="dxa"/>
          </w:tcPr>
          <w:p w14:paraId="3E4C007B" w14:textId="05CE482F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LP</w:t>
            </w:r>
          </w:p>
        </w:tc>
        <w:tc>
          <w:tcPr>
            <w:tcW w:w="4439" w:type="dxa"/>
          </w:tcPr>
          <w:p w14:paraId="04BB34F9" w14:textId="48B5D0A2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O</w:t>
            </w:r>
            <w:r w:rsidR="00BB1C78" w:rsidRPr="00830521">
              <w:rPr>
                <w:rFonts w:ascii="Calibri" w:hAnsi="Calibri" w:cs="Calibri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U</w:t>
            </w:r>
            <w:r w:rsidR="00BB1C78" w:rsidRPr="00830521">
              <w:rPr>
                <w:rFonts w:ascii="Calibri" w:hAnsi="Calibri" w:cs="Calibri"/>
                <w:b/>
                <w:bCs/>
              </w:rPr>
              <w:t>chybienie</w:t>
            </w:r>
          </w:p>
        </w:tc>
        <w:tc>
          <w:tcPr>
            <w:tcW w:w="1985" w:type="dxa"/>
          </w:tcPr>
          <w:p w14:paraId="1F5342D6" w14:textId="67C31D53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 xml:space="preserve">Wielkość </w:t>
            </w:r>
            <w:r w:rsidR="00BB1C78" w:rsidRPr="00830521">
              <w:rPr>
                <w:rFonts w:ascii="Calibri" w:hAnsi="Calibri" w:cs="Calibri"/>
                <w:b/>
                <w:bCs/>
              </w:rPr>
              <w:t>pomniejszenia</w:t>
            </w:r>
            <w:r w:rsidRPr="00830521">
              <w:rPr>
                <w:rFonts w:ascii="Calibri" w:hAnsi="Calibri" w:cs="Calibri"/>
                <w:b/>
                <w:bCs/>
              </w:rPr>
              <w:t xml:space="preserve"> kwoty dofinansowania</w:t>
            </w:r>
          </w:p>
        </w:tc>
      </w:tr>
      <w:tr w:rsidR="00D71BAB" w:rsidRPr="004D405D" w14:paraId="3FCF547B" w14:textId="77777777" w:rsidTr="00E30704">
        <w:trPr>
          <w:trHeight w:val="754"/>
        </w:trPr>
        <w:tc>
          <w:tcPr>
            <w:tcW w:w="523" w:type="dxa"/>
          </w:tcPr>
          <w:p w14:paraId="71C8C9CF" w14:textId="48595B6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1.</w:t>
            </w:r>
          </w:p>
        </w:tc>
        <w:tc>
          <w:tcPr>
            <w:tcW w:w="4439" w:type="dxa"/>
          </w:tcPr>
          <w:p w14:paraId="2C63DF0F" w14:textId="4178C95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</w:t>
            </w:r>
            <w:r w:rsidR="00D6424F">
              <w:rPr>
                <w:rFonts w:ascii="Calibri" w:hAnsi="Calibri" w:cs="Calibri"/>
              </w:rPr>
              <w:t xml:space="preserve">oficjalnej </w:t>
            </w:r>
            <w:r w:rsidRPr="00830521">
              <w:rPr>
                <w:rFonts w:ascii="Calibri" w:hAnsi="Calibri" w:cs="Calibri"/>
              </w:rPr>
              <w:t>stronie internetowej Beneficjenta, jeśli ją posiada.</w:t>
            </w:r>
          </w:p>
          <w:p w14:paraId="7010E519" w14:textId="3E33D5EC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7BB57D84" w14:textId="65A2910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DBC7104" w14:textId="6B1D84CD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podkreślenie faktu otrzymania wsparcia finansowego z Unii Europejskiej przez zamieszczenie znaku Funduszy Europejskich,</w:t>
            </w:r>
            <w:r w:rsidR="00B41F76" w:rsidRPr="00830521">
              <w:rPr>
                <w:rFonts w:ascii="Calibri" w:hAnsi="Calibri" w:cs="Calibri"/>
              </w:rPr>
              <w:t xml:space="preserve"> </w:t>
            </w:r>
            <w:r w:rsidR="000E7CC1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>,</w:t>
            </w:r>
            <w:r w:rsidR="00223956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="00223956">
              <w:rPr>
                <w:rFonts w:ascii="Calibri" w:hAnsi="Calibri" w:cs="Calibri"/>
              </w:rPr>
              <w:t>,</w:t>
            </w:r>
          </w:p>
          <w:p w14:paraId="3F6EB855" w14:textId="667CA54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>, działa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 xml:space="preserve">, które będą realizowane w ramach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(opis, co zostanie zrobione, zakupione</w:t>
            </w:r>
            <w:r w:rsidR="00D6424F">
              <w:rPr>
                <w:rFonts w:ascii="Calibri" w:hAnsi="Calibri" w:cs="Calibri"/>
              </w:rPr>
              <w:t xml:space="preserve"> etc.</w:t>
            </w:r>
            <w:r w:rsidRPr="00830521">
              <w:rPr>
                <w:rFonts w:ascii="Calibri" w:hAnsi="Calibri" w:cs="Calibri"/>
              </w:rPr>
              <w:t xml:space="preserve">), </w:t>
            </w:r>
          </w:p>
          <w:p w14:paraId="1C0D8E4D" w14:textId="182D4A83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413F9E1A" w14:textId="1C90448E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2DDFE08B" w14:textId="65A2C19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286453B3" w14:textId="6A0BE687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560938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C53BD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0E7CC1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C53BD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</w:p>
          <w:p w14:paraId="0F2431C3" w14:textId="77777777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  <w:r w:rsidRPr="00830521" w:rsidDel="008D5B0E">
              <w:rPr>
                <w:rFonts w:ascii="Calibri" w:hAnsi="Calibri" w:cs="Calibri"/>
              </w:rPr>
              <w:t xml:space="preserve"> </w:t>
            </w:r>
          </w:p>
          <w:p w14:paraId="3EF301EF" w14:textId="69CCAE12" w:rsidR="006E298D" w:rsidRPr="00830521" w:rsidRDefault="006E298D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(</w:t>
            </w:r>
            <w:r w:rsidR="00D71BAB" w:rsidRPr="00830521">
              <w:rPr>
                <w:rFonts w:ascii="Calibri" w:hAnsi="Calibri" w:cs="Calibri"/>
              </w:rPr>
              <w:t xml:space="preserve">dotyczy: </w:t>
            </w:r>
            <w:r w:rsidRPr="00830521">
              <w:rPr>
                <w:rFonts w:ascii="Calibri" w:hAnsi="Calibri" w:cs="Calibri"/>
              </w:rPr>
              <w:t>art. 50 ust. 1 lit. a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23956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223956">
              <w:rPr>
                <w:rFonts w:ascii="Calibri" w:hAnsi="Calibri" w:cs="Calibri"/>
              </w:rPr>
              <w:t xml:space="preserve">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715AC0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4 </w:t>
            </w:r>
            <w:r w:rsidR="00AC36AF">
              <w:rPr>
                <w:rFonts w:ascii="Calibri" w:hAnsi="Calibri" w:cs="Calibri"/>
              </w:rPr>
              <w:t>Decyzji</w:t>
            </w:r>
            <w:r w:rsidR="00560938">
              <w:rPr>
                <w:rFonts w:ascii="Calibri" w:hAnsi="Calibri" w:cs="Calibri"/>
              </w:rPr>
              <w:t xml:space="preserve"> o</w:t>
            </w:r>
            <w:r w:rsidR="00A72220">
              <w:rPr>
                <w:rFonts w:ascii="Calibri" w:hAnsi="Calibri" w:cs="Calibri"/>
              </w:rPr>
              <w:t> </w:t>
            </w:r>
            <w:r w:rsidR="00560938">
              <w:rPr>
                <w:rFonts w:ascii="Calibri" w:hAnsi="Calibri" w:cs="Calibri"/>
              </w:rPr>
              <w:t>dofinansowani</w:t>
            </w:r>
            <w:r w:rsidR="0099201D">
              <w:rPr>
                <w:rFonts w:ascii="Calibri" w:hAnsi="Calibri" w:cs="Calibri"/>
              </w:rPr>
              <w:t>u</w:t>
            </w:r>
            <w:r w:rsidR="00560938">
              <w:rPr>
                <w:rFonts w:ascii="Calibri" w:hAnsi="Calibri" w:cs="Calibri"/>
              </w:rPr>
              <w:t xml:space="preserve"> </w:t>
            </w:r>
            <w:r w:rsidR="00BD59BE">
              <w:rPr>
                <w:rFonts w:ascii="Calibri" w:hAnsi="Calibri" w:cs="Calibri"/>
              </w:rPr>
              <w:t>P</w:t>
            </w:r>
            <w:r w:rsidR="00560938">
              <w:rPr>
                <w:rFonts w:ascii="Calibri" w:hAnsi="Calibri" w:cs="Calibri"/>
              </w:rPr>
              <w:t>rojektu</w:t>
            </w:r>
            <w:r w:rsidR="0027255C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1D1CDC" w14:textId="3FE3DB36" w:rsidR="00A17BAA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 xml:space="preserve">Brak opisu </w:t>
            </w:r>
            <w:r w:rsidR="00D71BAB" w:rsidRPr="00830521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>
              <w:t xml:space="preserve"> </w:t>
            </w:r>
            <w:r w:rsidR="00F30EC5" w:rsidRPr="00F30EC5">
              <w:rPr>
                <w:rFonts w:ascii="Calibri" w:hAnsi="Calibri" w:cs="Calibri"/>
              </w:rPr>
              <w:t>na oficjalnej stronie internetowej Beneficjenta, jeśli ją posiada</w:t>
            </w:r>
          </w:p>
          <w:p w14:paraId="5724FF19" w14:textId="5B880A56" w:rsidR="00A17BAA" w:rsidRPr="00830521" w:rsidRDefault="00D22E8A" w:rsidP="00572A2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0B9E11DB" w14:textId="1521DDD8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BB1C78" w:rsidRPr="00830521">
              <w:rPr>
                <w:rFonts w:ascii="Calibri" w:hAnsi="Calibri" w:cs="Calibri"/>
              </w:rPr>
              <w:t xml:space="preserve">rak </w:t>
            </w:r>
            <w:r w:rsidRPr="00830521">
              <w:rPr>
                <w:rFonts w:ascii="Calibri" w:hAnsi="Calibri" w:cs="Calibri"/>
              </w:rPr>
              <w:t xml:space="preserve">w umieszczonym opisie Projektu </w:t>
            </w:r>
            <w:r w:rsidR="00BB1C78" w:rsidRPr="00830521">
              <w:rPr>
                <w:rFonts w:ascii="Calibri" w:hAnsi="Calibri" w:cs="Calibri"/>
              </w:rPr>
              <w:t xml:space="preserve">informacji o </w:t>
            </w:r>
            <w:r w:rsidR="008D5B0E" w:rsidRPr="00830521">
              <w:rPr>
                <w:rFonts w:ascii="Calibri" w:hAnsi="Calibri" w:cs="Calibri"/>
              </w:rPr>
              <w:t>fakcie otrzymania wsparcia finansowego z</w:t>
            </w:r>
            <w:r w:rsidR="00715AC0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4A1FC4D7" w14:textId="1616A11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7DE1B5F" w14:textId="77777777" w:rsidTr="005E5DDA">
        <w:trPr>
          <w:trHeight w:val="7997"/>
        </w:trPr>
        <w:tc>
          <w:tcPr>
            <w:tcW w:w="523" w:type="dxa"/>
          </w:tcPr>
          <w:p w14:paraId="20E6059F" w14:textId="1495AEB3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2.</w:t>
            </w:r>
          </w:p>
        </w:tc>
        <w:tc>
          <w:tcPr>
            <w:tcW w:w="4439" w:type="dxa"/>
          </w:tcPr>
          <w:p w14:paraId="7CF25D3B" w14:textId="235D7751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stronach </w:t>
            </w:r>
            <w:r w:rsidR="006A78B4">
              <w:rPr>
                <w:rFonts w:ascii="Calibri" w:hAnsi="Calibri" w:cs="Calibri"/>
              </w:rPr>
              <w:t xml:space="preserve">(kontach) w </w:t>
            </w:r>
            <w:r w:rsidRPr="00830521">
              <w:rPr>
                <w:rFonts w:ascii="Calibri" w:hAnsi="Calibri" w:cs="Calibri"/>
              </w:rPr>
              <w:t>medi</w:t>
            </w:r>
            <w:r w:rsidR="006A78B4">
              <w:rPr>
                <w:rFonts w:ascii="Calibri" w:hAnsi="Calibri" w:cs="Calibri"/>
              </w:rPr>
              <w:t>ach</w:t>
            </w:r>
            <w:r w:rsidRPr="00830521">
              <w:rPr>
                <w:rFonts w:ascii="Calibri" w:hAnsi="Calibri" w:cs="Calibri"/>
              </w:rPr>
              <w:t xml:space="preserve"> społecznościowych Beneficjenta. </w:t>
            </w:r>
          </w:p>
          <w:p w14:paraId="2DD00EE8" w14:textId="34EDC1B9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21D8A55D" w14:textId="141DCA28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F4C946A" w14:textId="34D15314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podkreślenie faktu otrzymania wsparcia finansowego z Unii Europejskiej przez zamieszczenie znaku Funduszy Europejskich, </w:t>
            </w:r>
            <w:r w:rsidR="006A78B4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 xml:space="preserve">,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 xml:space="preserve">, </w:t>
            </w:r>
          </w:p>
          <w:p w14:paraId="07E65FC2" w14:textId="5D6CED25" w:rsidR="000E494F" w:rsidRPr="00830521" w:rsidRDefault="000E7CC1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zadania, działania,</w:t>
            </w:r>
            <w:r w:rsidR="000E494F" w:rsidRPr="00830521">
              <w:rPr>
                <w:rFonts w:ascii="Calibri" w:hAnsi="Calibri" w:cs="Calibri"/>
              </w:rPr>
              <w:t xml:space="preserve"> które będą realizowane w ramach </w:t>
            </w:r>
            <w:r w:rsidR="00147A7C">
              <w:rPr>
                <w:rFonts w:ascii="Calibri" w:hAnsi="Calibri" w:cs="Calibri"/>
              </w:rPr>
              <w:t>P</w:t>
            </w:r>
            <w:r w:rsidR="000E494F" w:rsidRPr="00830521">
              <w:rPr>
                <w:rFonts w:ascii="Calibri" w:hAnsi="Calibri" w:cs="Calibri"/>
              </w:rPr>
              <w:t>rojektu (opis, co zostanie zrobione, zakupione</w:t>
            </w:r>
            <w:r w:rsidR="00DB47ED">
              <w:rPr>
                <w:rFonts w:ascii="Calibri" w:hAnsi="Calibri" w:cs="Calibri"/>
              </w:rPr>
              <w:t xml:space="preserve"> etc.</w:t>
            </w:r>
            <w:r w:rsidR="000E494F" w:rsidRPr="00830521">
              <w:rPr>
                <w:rFonts w:ascii="Calibri" w:hAnsi="Calibri" w:cs="Calibri"/>
              </w:rPr>
              <w:t xml:space="preserve">), </w:t>
            </w:r>
          </w:p>
          <w:p w14:paraId="2BF44043" w14:textId="19A2B17E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54521950" w14:textId="117FF18A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6CA1FD22" w14:textId="7461E889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1D78F0D9" w14:textId="36D29E33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2216EE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2216E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</w:p>
          <w:p w14:paraId="43BC7319" w14:textId="5590BADF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</w:p>
          <w:p w14:paraId="3372600F" w14:textId="404C028C" w:rsidR="006E298D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Pr="00A72220">
              <w:rPr>
                <w:rFonts w:ascii="Calibri" w:hAnsi="Calibri" w:cs="Calibri"/>
              </w:rPr>
              <w:t xml:space="preserve">dotyczy: </w:t>
            </w:r>
            <w:r w:rsidR="006E298D" w:rsidRPr="00A72220">
              <w:rPr>
                <w:rFonts w:ascii="Calibri" w:hAnsi="Calibri" w:cs="Calibri"/>
              </w:rPr>
              <w:t>art. 50 ust. 1 lit. a rozporządzenia ogólnego</w:t>
            </w:r>
            <w:r w:rsidR="0027255C" w:rsidRPr="00A72220">
              <w:rPr>
                <w:rFonts w:ascii="Calibri" w:hAnsi="Calibri" w:cs="Calibri"/>
              </w:rPr>
              <w:t>; §</w:t>
            </w:r>
            <w:r w:rsidR="00147A7C" w:rsidRPr="00A72220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147A7C" w:rsidRPr="00A72220">
              <w:rPr>
                <w:rFonts w:ascii="Calibri" w:hAnsi="Calibri" w:cs="Calibri"/>
              </w:rPr>
              <w:t xml:space="preserve"> </w:t>
            </w:r>
            <w:r w:rsidR="0027255C" w:rsidRPr="00A72220">
              <w:rPr>
                <w:rFonts w:ascii="Calibri" w:hAnsi="Calibri" w:cs="Calibri"/>
              </w:rPr>
              <w:t>ust</w:t>
            </w:r>
            <w:r w:rsidR="00147A7C" w:rsidRPr="00A72220">
              <w:rPr>
                <w:rFonts w:ascii="Calibri" w:hAnsi="Calibri" w:cs="Calibri"/>
              </w:rPr>
              <w:t>.</w:t>
            </w:r>
            <w:r w:rsidR="0027255C" w:rsidRPr="00A72220">
              <w:rPr>
                <w:rFonts w:ascii="Calibri" w:hAnsi="Calibri" w:cs="Calibri"/>
              </w:rPr>
              <w:t xml:space="preserve"> 2 pkt 4 </w:t>
            </w:r>
            <w:r w:rsidR="00AC36AF">
              <w:rPr>
                <w:rFonts w:ascii="Calibri" w:hAnsi="Calibri" w:cs="Calibri"/>
              </w:rPr>
              <w:t>Decyzji</w:t>
            </w:r>
            <w:r w:rsidR="00147A7C" w:rsidRPr="00A72220">
              <w:rPr>
                <w:rFonts w:ascii="Calibri" w:hAnsi="Calibri" w:cs="Calibri"/>
              </w:rPr>
              <w:t xml:space="preserve"> o dofinansowani</w:t>
            </w:r>
            <w:r w:rsidR="0099201D">
              <w:rPr>
                <w:rFonts w:ascii="Calibri" w:hAnsi="Calibri" w:cs="Calibri"/>
              </w:rPr>
              <w:t>u</w:t>
            </w:r>
            <w:r w:rsidR="00147A7C" w:rsidRPr="00A72220">
              <w:rPr>
                <w:rFonts w:ascii="Calibri" w:hAnsi="Calibri" w:cs="Calibri"/>
              </w:rPr>
              <w:t xml:space="preserve"> </w:t>
            </w:r>
            <w:r w:rsidR="002F5653" w:rsidRPr="00A72220">
              <w:rPr>
                <w:rFonts w:ascii="Calibri" w:hAnsi="Calibri" w:cs="Calibri"/>
              </w:rPr>
              <w:t>P</w:t>
            </w:r>
            <w:r w:rsidR="00147A7C" w:rsidRPr="00A72220">
              <w:rPr>
                <w:rFonts w:ascii="Calibri" w:hAnsi="Calibri" w:cs="Calibri"/>
              </w:rPr>
              <w:t>rojektu</w:t>
            </w:r>
            <w:r w:rsidR="0027255C" w:rsidRPr="00A72220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FA6DB6B" w14:textId="4D476962" w:rsidR="00A17BAA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 w:rsidRPr="00F30EC5">
              <w:rPr>
                <w:rFonts w:ascii="Calibri" w:hAnsi="Calibri" w:cs="Calibri"/>
              </w:rPr>
              <w:t xml:space="preserve">na stronach (kontach) w mediach społecznościowych Beneficjenta </w:t>
            </w:r>
          </w:p>
          <w:p w14:paraId="023892E7" w14:textId="77777777" w:rsidR="00A17BAA" w:rsidRPr="00830521" w:rsidRDefault="008D5B0E" w:rsidP="00766E4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lub </w:t>
            </w:r>
          </w:p>
          <w:p w14:paraId="45DBFFD8" w14:textId="47A2C2AC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8D5B0E" w:rsidRPr="00830521">
              <w:rPr>
                <w:rFonts w:ascii="Calibri" w:hAnsi="Calibri" w:cs="Calibri"/>
              </w:rPr>
              <w:t xml:space="preserve">rak </w:t>
            </w:r>
            <w:r w:rsidR="00F30EC5" w:rsidRPr="00F30EC5">
              <w:rPr>
                <w:rFonts w:ascii="Calibri" w:hAnsi="Calibri" w:cs="Calibri"/>
              </w:rPr>
              <w:t xml:space="preserve">w umieszczonym opisie Projektu </w:t>
            </w:r>
            <w:r w:rsidR="008D5B0E" w:rsidRPr="00830521">
              <w:rPr>
                <w:rFonts w:ascii="Calibri" w:hAnsi="Calibri" w:cs="Calibri"/>
              </w:rPr>
              <w:t>informacji o fakcie otrzymania wsparcia finansowego z</w:t>
            </w:r>
            <w:r w:rsidR="00F30EC5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23F2E23E" w14:textId="20EB64A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69E8845" w14:textId="77777777" w:rsidTr="00D10784">
        <w:tc>
          <w:tcPr>
            <w:tcW w:w="523" w:type="dxa"/>
          </w:tcPr>
          <w:p w14:paraId="1CEF9117" w14:textId="5613133D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3.</w:t>
            </w:r>
          </w:p>
        </w:tc>
        <w:tc>
          <w:tcPr>
            <w:tcW w:w="4439" w:type="dxa"/>
            <w:tcBorders>
              <w:bottom w:val="single" w:sz="4" w:space="0" w:color="auto"/>
            </w:tcBorders>
          </w:tcPr>
          <w:p w14:paraId="43595D7A" w14:textId="58EB9F1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w widoczny sposób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C9159B">
              <w:rPr>
                <w:rFonts w:ascii="Calibri" w:hAnsi="Calibri" w:cs="Calibri"/>
              </w:rPr>
              <w:t>,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C9159B">
              <w:rPr>
                <w:rFonts w:ascii="Calibri" w:hAnsi="Calibri" w:cs="Calibri"/>
              </w:rPr>
              <w:t xml:space="preserve"> </w:t>
            </w:r>
            <w:r w:rsidR="00C9159B" w:rsidRPr="00C9159B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>:</w:t>
            </w:r>
          </w:p>
          <w:p w14:paraId="5D8C1481" w14:textId="080C7D0B" w:rsidR="000E494F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podczas </w:t>
            </w:r>
            <w:r w:rsidR="008D5B0E" w:rsidRPr="00F57567">
              <w:rPr>
                <w:rFonts w:ascii="Calibri" w:hAnsi="Calibri" w:cs="Calibri"/>
              </w:rPr>
              <w:t>wszystkich</w:t>
            </w:r>
            <w:r w:rsidR="008D5B0E" w:rsidRPr="00830521">
              <w:rPr>
                <w:rFonts w:ascii="Calibri" w:hAnsi="Calibri" w:cs="Calibri"/>
              </w:rPr>
              <w:t xml:space="preserve"> prowadzonych działa</w:t>
            </w:r>
            <w:r>
              <w:rPr>
                <w:rFonts w:ascii="Calibri" w:hAnsi="Calibri" w:cs="Calibri"/>
              </w:rPr>
              <w:t>ń</w:t>
            </w:r>
            <w:r w:rsidR="008D5B0E" w:rsidRPr="00830521">
              <w:rPr>
                <w:rFonts w:ascii="Calibri" w:hAnsi="Calibri" w:cs="Calibri"/>
              </w:rPr>
              <w:t xml:space="preserve"> informacyjnych i promocyjnych dotyczących Projektu,</w:t>
            </w:r>
          </w:p>
          <w:p w14:paraId="0DC1E4A7" w14:textId="50DBF11D" w:rsidR="000E494F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(m.in. produkty </w:t>
            </w:r>
            <w:r w:rsidR="008D5B0E" w:rsidRPr="00830521">
              <w:rPr>
                <w:rFonts w:ascii="Calibri" w:hAnsi="Calibri" w:cs="Calibri"/>
              </w:rPr>
              <w:lastRenderedPageBreak/>
              <w:t>drukowane lub cyfrowe</w:t>
            </w:r>
            <w:r w:rsidR="00123641" w:rsidRPr="00830521">
              <w:rPr>
                <w:rFonts w:ascii="Calibri" w:hAnsi="Calibri" w:cs="Calibri"/>
              </w:rPr>
              <w:t>)</w:t>
            </w:r>
            <w:r w:rsidR="008D5B0E" w:rsidRPr="00830521">
              <w:rPr>
                <w:rFonts w:ascii="Calibri" w:hAnsi="Calibri" w:cs="Calibri"/>
              </w:rPr>
              <w:t xml:space="preserve"> podawanych do wiadomości publicznej,</w:t>
            </w:r>
          </w:p>
          <w:p w14:paraId="3F53182D" w14:textId="70BC6961" w:rsidR="008D5B0E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dla osób i podmiotów uczestniczących w Projekcie</w:t>
            </w:r>
            <w:r w:rsidR="00766E44">
              <w:rPr>
                <w:rFonts w:ascii="Calibri" w:hAnsi="Calibri" w:cs="Calibri"/>
              </w:rPr>
              <w:t>.</w:t>
            </w:r>
          </w:p>
          <w:p w14:paraId="2D9DDB26" w14:textId="118A4C4A" w:rsidR="00585989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(dotyczy: </w:t>
            </w:r>
            <w:r w:rsidR="006E298D" w:rsidRPr="00830521">
              <w:rPr>
                <w:rFonts w:ascii="Calibri" w:hAnsi="Calibri" w:cs="Calibri"/>
              </w:rPr>
              <w:t>art. 50 ust. 1 lit. b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F5653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2F5653">
              <w:rPr>
                <w:rFonts w:ascii="Calibri" w:hAnsi="Calibri" w:cs="Calibri"/>
              </w:rPr>
              <w:t xml:space="preserve">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5434F9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</w:t>
            </w:r>
            <w:r w:rsidR="003716FD" w:rsidRPr="00830521">
              <w:rPr>
                <w:rFonts w:ascii="Calibri" w:hAnsi="Calibri" w:cs="Calibri"/>
              </w:rPr>
              <w:t>1</w:t>
            </w:r>
            <w:r w:rsidR="00386BB1">
              <w:rPr>
                <w:rFonts w:ascii="Calibri" w:hAnsi="Calibri" w:cs="Calibri"/>
              </w:rPr>
              <w:t xml:space="preserve"> lit. a-c</w:t>
            </w:r>
            <w:r w:rsidR="0027255C" w:rsidRPr="00830521">
              <w:rPr>
                <w:rFonts w:ascii="Calibri" w:hAnsi="Calibri" w:cs="Calibri"/>
              </w:rPr>
              <w:t xml:space="preserve"> </w:t>
            </w:r>
            <w:r w:rsidR="00AC36AF">
              <w:rPr>
                <w:rFonts w:ascii="Calibri" w:hAnsi="Calibri" w:cs="Calibri"/>
              </w:rPr>
              <w:t>Decyzji</w:t>
            </w:r>
            <w:r w:rsidR="002F5653">
              <w:rPr>
                <w:rFonts w:ascii="Calibri" w:hAnsi="Calibri" w:cs="Calibri"/>
              </w:rPr>
              <w:t xml:space="preserve"> o dofinansowani</w:t>
            </w:r>
            <w:r w:rsidR="0099201D">
              <w:rPr>
                <w:rFonts w:ascii="Calibri" w:hAnsi="Calibri" w:cs="Calibri"/>
              </w:rPr>
              <w:t>u</w:t>
            </w:r>
            <w:r w:rsidR="002F5653">
              <w:rPr>
                <w:rFonts w:ascii="Calibri" w:hAnsi="Calibri" w:cs="Calibri"/>
              </w:rPr>
              <w:t xml:space="preserve"> Projektu</w:t>
            </w:r>
            <w:r w:rsidR="006E298D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BED18B3" w14:textId="55098AFC" w:rsidR="00BB1C78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 xml:space="preserve">Nieumieszczenie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414C19">
              <w:rPr>
                <w:rFonts w:ascii="Calibri" w:hAnsi="Calibri" w:cs="Calibri"/>
              </w:rPr>
              <w:t>,</w:t>
            </w:r>
            <w:r w:rsidR="005E5DDA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5E5DDA">
              <w:rPr>
                <w:rFonts w:ascii="Calibri" w:hAnsi="Calibri" w:cs="Calibri"/>
              </w:rPr>
              <w:t xml:space="preserve"> </w:t>
            </w:r>
            <w:r w:rsidR="00414C19" w:rsidRPr="00414C19">
              <w:rPr>
                <w:rFonts w:ascii="Calibri" w:hAnsi="Calibri" w:cs="Calibri"/>
              </w:rPr>
              <w:t>i herbu województwa z napisem „Dolny Śląsk”</w:t>
            </w:r>
            <w:r w:rsidR="00414C19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w</w:t>
            </w:r>
            <w:r w:rsidR="00D1782C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którymkolwiek</w:t>
            </w:r>
            <w:r w:rsidR="00CC3077" w:rsidRPr="00830521">
              <w:rPr>
                <w:rFonts w:ascii="Calibri" w:hAnsi="Calibri" w:cs="Calibri"/>
              </w:rPr>
              <w:t xml:space="preserve"> działaniu, dokumencie, materiale</w:t>
            </w:r>
          </w:p>
        </w:tc>
        <w:tc>
          <w:tcPr>
            <w:tcW w:w="1985" w:type="dxa"/>
          </w:tcPr>
          <w:p w14:paraId="71D940F9" w14:textId="48AC7149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</w:t>
            </w:r>
            <w:r w:rsidR="00C06D6A" w:rsidRPr="00830521">
              <w:rPr>
                <w:rFonts w:ascii="Calibri" w:hAnsi="Calibri" w:cs="Calibri"/>
              </w:rPr>
              <w:t>25</w:t>
            </w:r>
            <w:r w:rsidR="00EA6E28" w:rsidRPr="00830521">
              <w:rPr>
                <w:rFonts w:ascii="Calibri" w:hAnsi="Calibri" w:cs="Calibri"/>
              </w:rPr>
              <w:t>%</w:t>
            </w:r>
          </w:p>
        </w:tc>
      </w:tr>
      <w:tr w:rsidR="003716FD" w:rsidRPr="004D405D" w14:paraId="1EA5C69A" w14:textId="77777777" w:rsidTr="00F801D1">
        <w:trPr>
          <w:trHeight w:val="2622"/>
        </w:trPr>
        <w:tc>
          <w:tcPr>
            <w:tcW w:w="523" w:type="dxa"/>
            <w:tcBorders>
              <w:bottom w:val="nil"/>
            </w:tcBorders>
          </w:tcPr>
          <w:p w14:paraId="20960A81" w14:textId="2DE70A5C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4.</w:t>
            </w:r>
          </w:p>
        </w:tc>
        <w:tc>
          <w:tcPr>
            <w:tcW w:w="4439" w:type="dxa"/>
            <w:tcBorders>
              <w:bottom w:val="nil"/>
            </w:tcBorders>
          </w:tcPr>
          <w:p w14:paraId="26CADE7D" w14:textId="167095DF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</w:t>
            </w:r>
            <w:r w:rsidR="000E7CC1" w:rsidRPr="00830521">
              <w:rPr>
                <w:rFonts w:ascii="Calibri" w:hAnsi="Calibri" w:cs="Calibri"/>
              </w:rPr>
              <w:t xml:space="preserve">u </w:t>
            </w:r>
            <w:r w:rsidRPr="00830521">
              <w:rPr>
                <w:rFonts w:ascii="Calibri" w:hAnsi="Calibri" w:cs="Calibri"/>
              </w:rPr>
              <w:t>zakupionego sprzętu.</w:t>
            </w:r>
          </w:p>
          <w:p w14:paraId="371DCD8E" w14:textId="11DC4186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c rozporządzenia ogólnego; §</w:t>
            </w:r>
            <w:r w:rsidR="004F29EE">
              <w:rPr>
                <w:rFonts w:ascii="Calibri" w:hAnsi="Calibri" w:cs="Calibri"/>
              </w:rPr>
              <w:t>2</w:t>
            </w:r>
            <w:r w:rsidR="00A72220">
              <w:rPr>
                <w:rFonts w:ascii="Calibri" w:hAnsi="Calibri" w:cs="Calibri"/>
              </w:rPr>
              <w:t>4</w:t>
            </w:r>
            <w:r w:rsidR="004F29EE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ust</w:t>
            </w:r>
            <w:r w:rsidR="004F29EE">
              <w:rPr>
                <w:rFonts w:ascii="Calibri" w:hAnsi="Calibri" w:cs="Calibri"/>
              </w:rPr>
              <w:t>.</w:t>
            </w:r>
            <w:r w:rsidRPr="00830521">
              <w:rPr>
                <w:rFonts w:ascii="Calibri" w:hAnsi="Calibri" w:cs="Calibri"/>
              </w:rPr>
              <w:t xml:space="preserve"> 2 pkt 2 </w:t>
            </w:r>
            <w:r w:rsidR="00AC36AF">
              <w:rPr>
                <w:rFonts w:ascii="Calibri" w:hAnsi="Calibri" w:cs="Calibri"/>
              </w:rPr>
              <w:t xml:space="preserve">Decyzji </w:t>
            </w:r>
            <w:r w:rsidR="004F29EE">
              <w:rPr>
                <w:rFonts w:ascii="Calibri" w:hAnsi="Calibri" w:cs="Calibri"/>
              </w:rPr>
              <w:t>o</w:t>
            </w:r>
            <w:r w:rsidR="00A72220">
              <w:rPr>
                <w:rFonts w:ascii="Calibri" w:hAnsi="Calibri" w:cs="Calibri"/>
              </w:rPr>
              <w:t> </w:t>
            </w:r>
            <w:r w:rsidR="004F29EE">
              <w:rPr>
                <w:rFonts w:ascii="Calibri" w:hAnsi="Calibri" w:cs="Calibri"/>
              </w:rPr>
              <w:t>dofinansowani</w:t>
            </w:r>
            <w:r w:rsidR="0099201D">
              <w:rPr>
                <w:rFonts w:ascii="Calibri" w:hAnsi="Calibri" w:cs="Calibri"/>
              </w:rPr>
              <w:t>u</w:t>
            </w:r>
            <w:r w:rsidR="004F29EE">
              <w:rPr>
                <w:rFonts w:ascii="Calibri" w:hAnsi="Calibri" w:cs="Calibri"/>
              </w:rPr>
              <w:t xml:space="preserve"> Projektu</w:t>
            </w:r>
            <w:r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D63A07F" w14:textId="6A65BF12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tablicy</w:t>
            </w:r>
          </w:p>
        </w:tc>
        <w:tc>
          <w:tcPr>
            <w:tcW w:w="1985" w:type="dxa"/>
          </w:tcPr>
          <w:p w14:paraId="4210EECB" w14:textId="3DC6EA27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5C6303" w:rsidRPr="004D405D" w14:paraId="111FDF29" w14:textId="77777777" w:rsidTr="005C6303">
        <w:trPr>
          <w:trHeight w:val="2235"/>
        </w:trPr>
        <w:tc>
          <w:tcPr>
            <w:tcW w:w="523" w:type="dxa"/>
            <w:vMerge w:val="restart"/>
            <w:tcBorders>
              <w:top w:val="nil"/>
            </w:tcBorders>
          </w:tcPr>
          <w:p w14:paraId="67B5DBFE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 w:val="restart"/>
            <w:tcBorders>
              <w:top w:val="nil"/>
            </w:tcBorders>
          </w:tcPr>
          <w:p w14:paraId="46C57E48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7C67F148" w14:textId="155A2668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niezgodnie z</w:t>
            </w:r>
            <w:r>
              <w:rPr>
                <w:rFonts w:ascii="Calibri" w:hAnsi="Calibri" w:cs="Calibri"/>
              </w:rPr>
              <w:t>e</w:t>
            </w:r>
            <w:r w:rsidRPr="00830521">
              <w:rPr>
                <w:rFonts w:ascii="Calibri" w:hAnsi="Calibri" w:cs="Calibri"/>
              </w:rPr>
              <w:t xml:space="preserve"> wzorem określonym w </w:t>
            </w:r>
            <w:r w:rsidR="00F01D88" w:rsidRPr="00F01D88">
              <w:rPr>
                <w:rFonts w:ascii="Calibri" w:hAnsi="Calibri" w:cs="Calibri"/>
              </w:rPr>
              <w:t>pkt. 2.1</w:t>
            </w:r>
            <w:r w:rsidR="00F01D8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830521">
              <w:rPr>
                <w:rFonts w:ascii="Calibri" w:hAnsi="Calibri" w:cs="Calibri"/>
              </w:rPr>
              <w:t>ałącznik</w:t>
            </w:r>
            <w:r w:rsidR="00F01D88"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nr</w:t>
            </w:r>
            <w:r>
              <w:rPr>
                <w:rFonts w:ascii="Calibri" w:hAnsi="Calibri" w:cs="Calibri"/>
              </w:rPr>
              <w:t xml:space="preserve"> 11</w:t>
            </w:r>
            <w:r w:rsidRPr="00830521">
              <w:rPr>
                <w:rFonts w:ascii="Calibri" w:hAnsi="Calibri" w:cs="Calibri"/>
              </w:rPr>
              <w:t xml:space="preserve"> do </w:t>
            </w:r>
            <w:r w:rsidR="00D56B4A">
              <w:rPr>
                <w:rFonts w:ascii="Calibri" w:hAnsi="Calibri" w:cs="Calibri"/>
              </w:rPr>
              <w:t xml:space="preserve">Decyzji </w:t>
            </w:r>
            <w:r>
              <w:rPr>
                <w:rFonts w:ascii="Calibri" w:hAnsi="Calibri" w:cs="Calibri"/>
              </w:rPr>
              <w:t xml:space="preserve"> o dofinansowani</w:t>
            </w:r>
            <w:r w:rsidR="00D56B4A">
              <w:rPr>
                <w:rFonts w:ascii="Calibri" w:hAnsi="Calibri" w:cs="Calibri"/>
              </w:rPr>
              <w:t>u</w:t>
            </w:r>
            <w:r>
              <w:rPr>
                <w:rFonts w:ascii="Calibri" w:hAnsi="Calibri" w:cs="Calibri"/>
              </w:rPr>
              <w:t xml:space="preserve"> Projektu</w:t>
            </w:r>
          </w:p>
          <w:p w14:paraId="218A7649" w14:textId="044AA059" w:rsidR="005C6303" w:rsidRPr="00830521" w:rsidRDefault="005C6303" w:rsidP="00C13A00">
            <w:pPr>
              <w:spacing w:before="60" w:line="242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57E89819" w14:textId="4EADABD0" w:rsidR="005C6303" w:rsidRPr="00830521" w:rsidRDefault="005C6303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5C6303" w:rsidRPr="004D405D" w14:paraId="17E4933C" w14:textId="77777777" w:rsidTr="00FA471C">
        <w:trPr>
          <w:trHeight w:val="1014"/>
        </w:trPr>
        <w:tc>
          <w:tcPr>
            <w:tcW w:w="523" w:type="dxa"/>
            <w:vMerge/>
          </w:tcPr>
          <w:p w14:paraId="235B4175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  <w:tcBorders>
              <w:bottom w:val="single" w:sz="4" w:space="0" w:color="auto"/>
            </w:tcBorders>
          </w:tcPr>
          <w:p w14:paraId="7EEADFF2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39E3AD5" w14:textId="2ACF4678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w miejscu niewidocznym lub mało widocznym dla społeczeństwa</w:t>
            </w:r>
          </w:p>
        </w:tc>
        <w:tc>
          <w:tcPr>
            <w:tcW w:w="1985" w:type="dxa"/>
          </w:tcPr>
          <w:p w14:paraId="3843B0DB" w14:textId="79C02596" w:rsidR="005C6303" w:rsidRPr="00830521" w:rsidRDefault="005C6303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0,25%</w:t>
            </w:r>
          </w:p>
        </w:tc>
      </w:tr>
      <w:tr w:rsidR="003716FD" w:rsidRPr="004D405D" w14:paraId="72C29793" w14:textId="77777777" w:rsidTr="009F510A">
        <w:tc>
          <w:tcPr>
            <w:tcW w:w="523" w:type="dxa"/>
            <w:tcBorders>
              <w:bottom w:val="nil"/>
            </w:tcBorders>
          </w:tcPr>
          <w:p w14:paraId="16B31971" w14:textId="2C98EB0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5.</w:t>
            </w:r>
          </w:p>
        </w:tc>
        <w:tc>
          <w:tcPr>
            <w:tcW w:w="4439" w:type="dxa"/>
            <w:tcBorders>
              <w:bottom w:val="nil"/>
            </w:tcBorders>
          </w:tcPr>
          <w:p w14:paraId="2B1EDBD0" w14:textId="6BB50A5B" w:rsidR="003716FD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3716FD" w:rsidRPr="00830521">
              <w:rPr>
                <w:rFonts w:ascii="Calibri" w:hAnsi="Calibri" w:cs="Calibri"/>
              </w:rPr>
              <w:t>mieszczenie w widocznym miejscu realizacji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Projektu przynajmniej jednego trwałego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plakatu o minimalnym formacie A3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lub podobnej wielkości elektronicznego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wyświetlacza, podkreślającego fakt otrzymania dofinansowania z UE</w:t>
            </w:r>
            <w:r w:rsidR="00D10784">
              <w:rPr>
                <w:rFonts w:ascii="Calibri" w:hAnsi="Calibri" w:cs="Calibri"/>
              </w:rPr>
              <w:t>.</w:t>
            </w:r>
          </w:p>
          <w:p w14:paraId="6FE3BCEB" w14:textId="754404F1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d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387A29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387A29">
              <w:rPr>
                <w:rFonts w:ascii="Calibri" w:hAnsi="Calibri" w:cs="Calibri"/>
              </w:rPr>
              <w:t xml:space="preserve">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387A29">
              <w:rPr>
                <w:rFonts w:ascii="Calibri" w:hAnsi="Calibri" w:cs="Calibri"/>
              </w:rPr>
              <w:t>.</w:t>
            </w:r>
            <w:r w:rsidR="000A43EA" w:rsidRPr="00830521">
              <w:rPr>
                <w:rFonts w:ascii="Calibri" w:hAnsi="Calibri" w:cs="Calibri"/>
              </w:rPr>
              <w:t xml:space="preserve"> 2 pkt 3 </w:t>
            </w:r>
            <w:r w:rsidR="00AC36AF">
              <w:rPr>
                <w:rFonts w:ascii="Calibri" w:hAnsi="Calibri" w:cs="Calibri"/>
              </w:rPr>
              <w:t xml:space="preserve">Decyzji </w:t>
            </w:r>
            <w:r w:rsidR="00387A29">
              <w:rPr>
                <w:rFonts w:ascii="Calibri" w:hAnsi="Calibri" w:cs="Calibri"/>
              </w:rPr>
              <w:t>o</w:t>
            </w:r>
            <w:r w:rsidR="00A72220">
              <w:rPr>
                <w:rFonts w:ascii="Calibri" w:hAnsi="Calibri" w:cs="Calibri"/>
              </w:rPr>
              <w:t> </w:t>
            </w:r>
            <w:r w:rsidR="00387A29">
              <w:rPr>
                <w:rFonts w:ascii="Calibri" w:hAnsi="Calibri" w:cs="Calibri"/>
              </w:rPr>
              <w:t>dofinansowani</w:t>
            </w:r>
            <w:r w:rsidR="0099201D">
              <w:rPr>
                <w:rFonts w:ascii="Calibri" w:hAnsi="Calibri" w:cs="Calibri"/>
              </w:rPr>
              <w:t>u</w:t>
            </w:r>
            <w:r w:rsidR="00387A29">
              <w:rPr>
                <w:rFonts w:ascii="Calibri" w:hAnsi="Calibri" w:cs="Calibri"/>
              </w:rPr>
              <w:t xml:space="preserve"> 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E9B34F" w14:textId="3EF83535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przynajmniej jednego plakatu lub elektronicznego wyświetlacza</w:t>
            </w:r>
          </w:p>
          <w:p w14:paraId="0ED37E68" w14:textId="62B7BA7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62A51925" w14:textId="77436794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710AAF" w:rsidRPr="004D405D" w14:paraId="437E8715" w14:textId="77777777" w:rsidTr="00710AAF">
        <w:trPr>
          <w:trHeight w:val="1285"/>
        </w:trPr>
        <w:tc>
          <w:tcPr>
            <w:tcW w:w="523" w:type="dxa"/>
            <w:vMerge w:val="restart"/>
            <w:tcBorders>
              <w:top w:val="nil"/>
            </w:tcBorders>
          </w:tcPr>
          <w:p w14:paraId="4B63D972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 w:val="restart"/>
            <w:tcBorders>
              <w:top w:val="nil"/>
            </w:tcBorders>
          </w:tcPr>
          <w:p w14:paraId="5099CF6B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557BB5A" w14:textId="68CC4893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plakatu lub elektronicznego wyświetlacza  niezgodnie ze wzorem określonym w pkt </w:t>
            </w:r>
            <w:r>
              <w:rPr>
                <w:rFonts w:ascii="Calibri" w:hAnsi="Calibri" w:cs="Calibri"/>
              </w:rPr>
              <w:t>2.2</w:t>
            </w:r>
            <w:r w:rsidRPr="0083052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830521">
              <w:rPr>
                <w:rFonts w:ascii="Calibri" w:hAnsi="Calibri" w:cs="Calibri"/>
              </w:rPr>
              <w:t xml:space="preserve">ałącznika nr </w:t>
            </w:r>
            <w:r>
              <w:rPr>
                <w:rFonts w:ascii="Calibri" w:hAnsi="Calibri" w:cs="Calibri"/>
              </w:rPr>
              <w:t xml:space="preserve">11 </w:t>
            </w:r>
            <w:r w:rsidRPr="00830521">
              <w:rPr>
                <w:rFonts w:ascii="Calibri" w:hAnsi="Calibri" w:cs="Calibri"/>
              </w:rPr>
              <w:t xml:space="preserve">do </w:t>
            </w:r>
            <w:r w:rsidR="00D56B4A">
              <w:rPr>
                <w:rFonts w:ascii="Calibri" w:hAnsi="Calibri" w:cs="Calibri"/>
              </w:rPr>
              <w:t>Decyzji</w:t>
            </w:r>
            <w:r>
              <w:rPr>
                <w:rFonts w:ascii="Calibri" w:hAnsi="Calibri" w:cs="Calibri"/>
              </w:rPr>
              <w:t xml:space="preserve"> o dofinansowani</w:t>
            </w:r>
            <w:r w:rsidR="00D56B4A">
              <w:rPr>
                <w:rFonts w:ascii="Calibri" w:hAnsi="Calibri" w:cs="Calibri"/>
              </w:rPr>
              <w:t>u</w:t>
            </w:r>
            <w:r>
              <w:rPr>
                <w:rFonts w:ascii="Calibri" w:hAnsi="Calibri" w:cs="Calibri"/>
              </w:rPr>
              <w:t xml:space="preserve"> Projektu</w:t>
            </w:r>
          </w:p>
          <w:p w14:paraId="167CA35B" w14:textId="77777777" w:rsidR="00710AAF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  <w:p w14:paraId="29C1534E" w14:textId="77777777" w:rsidR="00E900E3" w:rsidRPr="00E900E3" w:rsidRDefault="00E900E3" w:rsidP="00E900E3">
            <w:pPr>
              <w:rPr>
                <w:rFonts w:ascii="Calibri" w:hAnsi="Calibri" w:cs="Calibri"/>
              </w:rPr>
            </w:pPr>
          </w:p>
          <w:p w14:paraId="37B71004" w14:textId="4693A8D8" w:rsidR="00E900E3" w:rsidRPr="00E900E3" w:rsidRDefault="00E900E3" w:rsidP="00E900E3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04EE429F" w14:textId="4935AE44" w:rsidR="00710AAF" w:rsidRPr="00830521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0,25%</w:t>
            </w:r>
          </w:p>
        </w:tc>
      </w:tr>
      <w:tr w:rsidR="00710AAF" w:rsidRPr="004D405D" w14:paraId="6F9CD115" w14:textId="77777777" w:rsidTr="001E5F1F">
        <w:trPr>
          <w:trHeight w:val="1284"/>
        </w:trPr>
        <w:tc>
          <w:tcPr>
            <w:tcW w:w="523" w:type="dxa"/>
            <w:vMerge/>
          </w:tcPr>
          <w:p w14:paraId="7FB2ED71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</w:tcPr>
          <w:p w14:paraId="0E4C0629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594FAFC" w14:textId="51D88894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1985" w:type="dxa"/>
          </w:tcPr>
          <w:p w14:paraId="0F6D4FD8" w14:textId="5F7DEA13" w:rsidR="00710AAF" w:rsidRPr="00830521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710AAF">
              <w:rPr>
                <w:rFonts w:ascii="Calibri" w:hAnsi="Calibri" w:cs="Calibri"/>
              </w:rPr>
              <w:t>0,25%</w:t>
            </w:r>
          </w:p>
        </w:tc>
      </w:tr>
      <w:tr w:rsidR="00D71BAB" w:rsidRPr="004D405D" w14:paraId="20740308" w14:textId="77777777" w:rsidTr="00715AC0">
        <w:tc>
          <w:tcPr>
            <w:tcW w:w="523" w:type="dxa"/>
          </w:tcPr>
          <w:p w14:paraId="39B53097" w14:textId="40BC6224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6</w:t>
            </w:r>
            <w:r w:rsidR="00BB1C78" w:rsidRPr="00830521">
              <w:rPr>
                <w:rFonts w:ascii="Calibri" w:hAnsi="Calibri" w:cs="Calibri"/>
              </w:rPr>
              <w:t>.</w:t>
            </w:r>
          </w:p>
        </w:tc>
        <w:tc>
          <w:tcPr>
            <w:tcW w:w="4439" w:type="dxa"/>
          </w:tcPr>
          <w:p w14:paraId="711AAFB7" w14:textId="4433751C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Zorganizowanie wydarzenia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Pr="00830521">
              <w:rPr>
                <w:rFonts w:ascii="Calibri" w:hAnsi="Calibri" w:cs="Calibri"/>
              </w:rPr>
              <w:t>informacyjno-promocyjnego (np. konferencj</w:t>
            </w:r>
            <w:r w:rsidR="00701D29">
              <w:rPr>
                <w:rFonts w:ascii="Calibri" w:hAnsi="Calibri" w:cs="Calibri"/>
              </w:rPr>
              <w:t>i</w:t>
            </w:r>
            <w:r w:rsidRPr="00830521">
              <w:rPr>
                <w:rFonts w:ascii="Calibri" w:hAnsi="Calibri" w:cs="Calibri"/>
              </w:rPr>
              <w:t xml:space="preserve"> prasow</w:t>
            </w:r>
            <w:r w:rsidR="00701D29">
              <w:rPr>
                <w:rFonts w:ascii="Calibri" w:hAnsi="Calibri" w:cs="Calibri"/>
              </w:rPr>
              <w:t>ej</w:t>
            </w:r>
            <w:r w:rsidRPr="00830521">
              <w:rPr>
                <w:rFonts w:ascii="Calibri" w:hAnsi="Calibri" w:cs="Calibri"/>
              </w:rPr>
              <w:t>, wydarzeni</w:t>
            </w:r>
            <w:r w:rsidR="00701D29"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promujące</w:t>
            </w:r>
            <w:r w:rsidR="00701D29">
              <w:rPr>
                <w:rFonts w:ascii="Calibri" w:hAnsi="Calibri" w:cs="Calibri"/>
              </w:rPr>
              <w:t>go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rojekt, prezentacj</w:t>
            </w:r>
            <w:r w:rsidR="00701D29">
              <w:rPr>
                <w:rFonts w:ascii="Calibri" w:hAnsi="Calibri" w:cs="Calibri"/>
              </w:rPr>
              <w:t>i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na targach branżowych) w ważnym momencie realizacji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np. na otwarcie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zakończenie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lub jego ważnego etapu np. rozpoczęcie inwestycji, oddanie inwestycji do użytkowania itp.</w:t>
            </w:r>
          </w:p>
          <w:p w14:paraId="3DD0A04D" w14:textId="4AAF3634" w:rsidR="006E3DF1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Do udziału w wydarzeniu informacyjno-promocyjnym należy zaprosić z co najmniej 4-</w:t>
            </w:r>
            <w:r w:rsidR="00701D29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tygodniowym wyprzedzeniem przedstawicieli K</w:t>
            </w:r>
            <w:r w:rsidR="00D10784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D10784">
              <w:rPr>
                <w:rFonts w:ascii="Calibri" w:hAnsi="Calibri" w:cs="Calibri"/>
              </w:rPr>
              <w:t>uropejskiej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i I</w:t>
            </w:r>
            <w:r w:rsidR="00D10784">
              <w:rPr>
                <w:rFonts w:ascii="Calibri" w:hAnsi="Calibri" w:cs="Calibri"/>
              </w:rPr>
              <w:t xml:space="preserve">nstytucji </w:t>
            </w:r>
            <w:r w:rsidRPr="00830521">
              <w:rPr>
                <w:rFonts w:ascii="Calibri" w:hAnsi="Calibri" w:cs="Calibri"/>
              </w:rPr>
              <w:t>Z</w:t>
            </w:r>
            <w:r w:rsidR="00D10784">
              <w:rPr>
                <w:rFonts w:ascii="Calibri" w:hAnsi="Calibri" w:cs="Calibri"/>
              </w:rPr>
              <w:t>arządzającej</w:t>
            </w:r>
            <w:r w:rsidRPr="00830521">
              <w:rPr>
                <w:rFonts w:ascii="Calibri" w:hAnsi="Calibri" w:cs="Calibri"/>
              </w:rPr>
              <w:t xml:space="preserve"> za pośrednictwem poczty elektronicznej</w:t>
            </w:r>
            <w:r w:rsidR="00D10784">
              <w:rPr>
                <w:rFonts w:ascii="Calibri" w:hAnsi="Calibri" w:cs="Calibri"/>
              </w:rPr>
              <w:t>.</w:t>
            </w:r>
          </w:p>
          <w:p w14:paraId="7715D3C3" w14:textId="68F7A476" w:rsidR="00B02D83" w:rsidRPr="00830521" w:rsidRDefault="00D71BAB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</w:t>
            </w:r>
            <w:r w:rsidR="00BB1C78" w:rsidRPr="00830521">
              <w:rPr>
                <w:rFonts w:ascii="Calibri" w:hAnsi="Calibri" w:cs="Calibri"/>
              </w:rPr>
              <w:t xml:space="preserve"> e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D10784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D10784">
              <w:rPr>
                <w:rFonts w:ascii="Calibri" w:hAnsi="Calibri" w:cs="Calibri"/>
              </w:rPr>
              <w:t xml:space="preserve">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D10784">
              <w:rPr>
                <w:rFonts w:ascii="Calibri" w:hAnsi="Calibri" w:cs="Calibri"/>
              </w:rPr>
              <w:t>.</w:t>
            </w:r>
            <w:r w:rsidR="000A43EA" w:rsidRPr="00830521">
              <w:rPr>
                <w:rFonts w:ascii="Calibri" w:hAnsi="Calibri" w:cs="Calibri"/>
              </w:rPr>
              <w:t xml:space="preserve"> </w:t>
            </w:r>
            <w:r w:rsidR="00B83719">
              <w:rPr>
                <w:rFonts w:ascii="Calibri" w:hAnsi="Calibri" w:cs="Calibri"/>
              </w:rPr>
              <w:t xml:space="preserve">3 </w:t>
            </w:r>
            <w:r w:rsidR="00AC36AF">
              <w:rPr>
                <w:rFonts w:ascii="Calibri" w:hAnsi="Calibri" w:cs="Calibri"/>
              </w:rPr>
              <w:t xml:space="preserve">Decyzji </w:t>
            </w:r>
            <w:r w:rsidR="00D10784">
              <w:rPr>
                <w:rFonts w:ascii="Calibri" w:hAnsi="Calibri" w:cs="Calibri"/>
              </w:rPr>
              <w:t xml:space="preserve"> o dofinansowani</w:t>
            </w:r>
            <w:r w:rsidR="0099201D">
              <w:rPr>
                <w:rFonts w:ascii="Calibri" w:hAnsi="Calibri" w:cs="Calibri"/>
              </w:rPr>
              <w:t xml:space="preserve">u </w:t>
            </w:r>
            <w:r w:rsidR="00D10784">
              <w:rPr>
                <w:rFonts w:ascii="Calibri" w:hAnsi="Calibri" w:cs="Calibri"/>
              </w:rPr>
              <w:t>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Niezorganizowanie wydarzenia</w:t>
            </w:r>
            <w:r w:rsidR="00A17BAA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="00A17BAA" w:rsidRPr="00830521">
              <w:rPr>
                <w:rFonts w:ascii="Calibri" w:hAnsi="Calibri" w:cs="Calibri"/>
              </w:rPr>
              <w:t>informacyjno-promocyjnego</w:t>
            </w:r>
          </w:p>
          <w:p w14:paraId="77AD6C73" w14:textId="678CF1C7" w:rsidR="00A17BAA" w:rsidRPr="00830521" w:rsidRDefault="00A17BAA" w:rsidP="00EE6A42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1B69E7EA" w14:textId="46727FA7" w:rsidR="00A17BAA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Niezaproszenie do udziału w</w:t>
            </w:r>
            <w:r w:rsidR="00A72220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wydarzeniu informacyjno-promocyjnym przedstawicieli K</w:t>
            </w:r>
            <w:r w:rsidR="00701D29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701D29">
              <w:rPr>
                <w:rFonts w:ascii="Calibri" w:hAnsi="Calibri" w:cs="Calibri"/>
              </w:rPr>
              <w:t xml:space="preserve">uropejskiej oraz </w:t>
            </w:r>
            <w:r w:rsidR="00701D29" w:rsidRPr="00701D29">
              <w:rPr>
                <w:rFonts w:ascii="Calibri" w:hAnsi="Calibri" w:cs="Calibri"/>
              </w:rPr>
              <w:t>Instytucji Zarządzającej</w:t>
            </w:r>
          </w:p>
        </w:tc>
        <w:tc>
          <w:tcPr>
            <w:tcW w:w="1985" w:type="dxa"/>
          </w:tcPr>
          <w:p w14:paraId="48F2AA17" w14:textId="6FE995D1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</w:t>
            </w:r>
            <w:r w:rsidR="00D71BAB" w:rsidRPr="00830521">
              <w:rPr>
                <w:rFonts w:ascii="Calibri" w:hAnsi="Calibri" w:cs="Calibri"/>
              </w:rPr>
              <w:t>%</w:t>
            </w:r>
          </w:p>
        </w:tc>
      </w:tr>
    </w:tbl>
    <w:p w14:paraId="0ABA64CB" w14:textId="77FDB425" w:rsidR="00DD08F6" w:rsidRPr="004D405D" w:rsidRDefault="00DD08F6">
      <w:pPr>
        <w:rPr>
          <w:rFonts w:ascii="Calibri" w:hAnsi="Calibri" w:cs="Calibri"/>
        </w:rPr>
      </w:pPr>
    </w:p>
    <w:sectPr w:rsidR="00DD08F6" w:rsidRPr="004D405D" w:rsidSect="002509A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2D8C2" w14:textId="77777777" w:rsidR="008204A4" w:rsidRDefault="008204A4" w:rsidP="00464338">
      <w:pPr>
        <w:spacing w:after="0" w:line="240" w:lineRule="auto"/>
      </w:pPr>
      <w:r>
        <w:separator/>
      </w:r>
    </w:p>
  </w:endnote>
  <w:endnote w:type="continuationSeparator" w:id="0">
    <w:p w14:paraId="40C2E5AA" w14:textId="77777777" w:rsidR="008204A4" w:rsidRDefault="008204A4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95156" w14:textId="77777777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79398539" w:rsidR="00E10EEA" w:rsidRDefault="0053669E" w:rsidP="00E900E3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EDFA9" w14:textId="77777777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003ECC55" w:rsidR="002509A6" w:rsidRPr="0053669E" w:rsidRDefault="0053669E" w:rsidP="0053669E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CA528" w14:textId="77777777" w:rsidR="008204A4" w:rsidRDefault="008204A4" w:rsidP="00464338">
      <w:pPr>
        <w:spacing w:after="0" w:line="240" w:lineRule="auto"/>
      </w:pPr>
      <w:r>
        <w:separator/>
      </w:r>
    </w:p>
  </w:footnote>
  <w:footnote w:type="continuationSeparator" w:id="0">
    <w:p w14:paraId="353E44F5" w14:textId="77777777" w:rsidR="008204A4" w:rsidRDefault="008204A4" w:rsidP="00464338">
      <w:pPr>
        <w:spacing w:after="0" w:line="240" w:lineRule="auto"/>
      </w:pPr>
      <w:r>
        <w:continuationSeparator/>
      </w:r>
    </w:p>
  </w:footnote>
  <w:footnote w:id="1">
    <w:p w14:paraId="6D04F834" w14:textId="526A2DCB" w:rsidR="00905ACB" w:rsidRPr="00FC4661" w:rsidRDefault="00905ACB">
      <w:pPr>
        <w:pStyle w:val="Tekstprzypisudolnego"/>
      </w:pPr>
      <w:r w:rsidRPr="00FC4661">
        <w:rPr>
          <w:rStyle w:val="Odwoanieprzypisudolnego"/>
        </w:rPr>
        <w:footnoteRef/>
      </w:r>
      <w:r w:rsidRPr="00FC4661">
        <w:t xml:space="preserve"> </w:t>
      </w:r>
      <w:bookmarkStart w:id="0" w:name="_Hlk133366760"/>
      <w:r w:rsidR="00FC4661" w:rsidRPr="00FC4661">
        <w:rPr>
          <w:rFonts w:cstheme="minorHAnsi"/>
        </w:rPr>
        <w:t>Wybrać właściwy fundusz. Niepotrzebne wykreślić</w:t>
      </w:r>
      <w:bookmarkEnd w:id="0"/>
      <w:r w:rsidRPr="00FC466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810857">
    <w:abstractNumId w:val="3"/>
  </w:num>
  <w:num w:numId="2" w16cid:durableId="1777140747">
    <w:abstractNumId w:val="0"/>
  </w:num>
  <w:num w:numId="3" w16cid:durableId="1133791013">
    <w:abstractNumId w:val="2"/>
  </w:num>
  <w:num w:numId="4" w16cid:durableId="1748723924">
    <w:abstractNumId w:val="5"/>
  </w:num>
  <w:num w:numId="5" w16cid:durableId="2040206383">
    <w:abstractNumId w:val="4"/>
  </w:num>
  <w:num w:numId="6" w16cid:durableId="305205444">
    <w:abstractNumId w:val="1"/>
  </w:num>
  <w:num w:numId="7" w16cid:durableId="4045683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077A"/>
    <w:rsid w:val="00034479"/>
    <w:rsid w:val="000829E2"/>
    <w:rsid w:val="000A43EA"/>
    <w:rsid w:val="000C641E"/>
    <w:rsid w:val="000D2AF3"/>
    <w:rsid w:val="000E494F"/>
    <w:rsid w:val="000E7CC1"/>
    <w:rsid w:val="000F1CEB"/>
    <w:rsid w:val="00110152"/>
    <w:rsid w:val="00120543"/>
    <w:rsid w:val="00123641"/>
    <w:rsid w:val="00131D01"/>
    <w:rsid w:val="00147A7C"/>
    <w:rsid w:val="001513B1"/>
    <w:rsid w:val="00154845"/>
    <w:rsid w:val="001642A2"/>
    <w:rsid w:val="001D0580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A40F5"/>
    <w:rsid w:val="002C49C2"/>
    <w:rsid w:val="002D6EF9"/>
    <w:rsid w:val="002E0B9E"/>
    <w:rsid w:val="002F5653"/>
    <w:rsid w:val="00300ECE"/>
    <w:rsid w:val="00303888"/>
    <w:rsid w:val="003373D3"/>
    <w:rsid w:val="003551C2"/>
    <w:rsid w:val="003605CF"/>
    <w:rsid w:val="003716FD"/>
    <w:rsid w:val="00376CBB"/>
    <w:rsid w:val="00386BB1"/>
    <w:rsid w:val="00387A29"/>
    <w:rsid w:val="003A5258"/>
    <w:rsid w:val="003A5746"/>
    <w:rsid w:val="003B606F"/>
    <w:rsid w:val="003D0406"/>
    <w:rsid w:val="003E3366"/>
    <w:rsid w:val="003E503D"/>
    <w:rsid w:val="003E56A6"/>
    <w:rsid w:val="003E6825"/>
    <w:rsid w:val="003F2235"/>
    <w:rsid w:val="00414C19"/>
    <w:rsid w:val="004544E1"/>
    <w:rsid w:val="00464338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50035C"/>
    <w:rsid w:val="005011B0"/>
    <w:rsid w:val="00504609"/>
    <w:rsid w:val="00512E57"/>
    <w:rsid w:val="00527384"/>
    <w:rsid w:val="00532D36"/>
    <w:rsid w:val="0053669E"/>
    <w:rsid w:val="005434F9"/>
    <w:rsid w:val="00560938"/>
    <w:rsid w:val="00563B13"/>
    <w:rsid w:val="00572A24"/>
    <w:rsid w:val="00584FEC"/>
    <w:rsid w:val="00585989"/>
    <w:rsid w:val="00586D22"/>
    <w:rsid w:val="005C6303"/>
    <w:rsid w:val="005D2769"/>
    <w:rsid w:val="005E5DDA"/>
    <w:rsid w:val="00633B68"/>
    <w:rsid w:val="0063447E"/>
    <w:rsid w:val="006669A2"/>
    <w:rsid w:val="006973AD"/>
    <w:rsid w:val="006A78B4"/>
    <w:rsid w:val="006B2FB2"/>
    <w:rsid w:val="006C6D78"/>
    <w:rsid w:val="006D42B1"/>
    <w:rsid w:val="006E298D"/>
    <w:rsid w:val="006E3DF1"/>
    <w:rsid w:val="00701D29"/>
    <w:rsid w:val="00710AAF"/>
    <w:rsid w:val="00715AC0"/>
    <w:rsid w:val="00760807"/>
    <w:rsid w:val="00766E44"/>
    <w:rsid w:val="007801C4"/>
    <w:rsid w:val="007907D9"/>
    <w:rsid w:val="007A7C00"/>
    <w:rsid w:val="007B00C0"/>
    <w:rsid w:val="007B1E09"/>
    <w:rsid w:val="007F3D7A"/>
    <w:rsid w:val="00800DEA"/>
    <w:rsid w:val="008204A4"/>
    <w:rsid w:val="00821C4F"/>
    <w:rsid w:val="00830521"/>
    <w:rsid w:val="008556BB"/>
    <w:rsid w:val="00860026"/>
    <w:rsid w:val="008634EB"/>
    <w:rsid w:val="008747DB"/>
    <w:rsid w:val="00894AF9"/>
    <w:rsid w:val="008B06C7"/>
    <w:rsid w:val="008B7923"/>
    <w:rsid w:val="008C78CA"/>
    <w:rsid w:val="008D5B0E"/>
    <w:rsid w:val="008E11BA"/>
    <w:rsid w:val="008E7F2E"/>
    <w:rsid w:val="008F181D"/>
    <w:rsid w:val="00905ACB"/>
    <w:rsid w:val="00912644"/>
    <w:rsid w:val="00974644"/>
    <w:rsid w:val="00974C0D"/>
    <w:rsid w:val="009867F7"/>
    <w:rsid w:val="0099201D"/>
    <w:rsid w:val="009C50B7"/>
    <w:rsid w:val="009F510A"/>
    <w:rsid w:val="00A05C92"/>
    <w:rsid w:val="00A1205E"/>
    <w:rsid w:val="00A17BAA"/>
    <w:rsid w:val="00A35B22"/>
    <w:rsid w:val="00A42B21"/>
    <w:rsid w:val="00A53BE5"/>
    <w:rsid w:val="00A574F6"/>
    <w:rsid w:val="00A72220"/>
    <w:rsid w:val="00A85105"/>
    <w:rsid w:val="00A96513"/>
    <w:rsid w:val="00AA0475"/>
    <w:rsid w:val="00AC36AF"/>
    <w:rsid w:val="00AD6060"/>
    <w:rsid w:val="00B02D83"/>
    <w:rsid w:val="00B41F76"/>
    <w:rsid w:val="00B522E1"/>
    <w:rsid w:val="00B83719"/>
    <w:rsid w:val="00B90467"/>
    <w:rsid w:val="00BA230D"/>
    <w:rsid w:val="00BB1C78"/>
    <w:rsid w:val="00BD59BE"/>
    <w:rsid w:val="00C024F9"/>
    <w:rsid w:val="00C06D6A"/>
    <w:rsid w:val="00C13A00"/>
    <w:rsid w:val="00C16A04"/>
    <w:rsid w:val="00C53BDE"/>
    <w:rsid w:val="00C63EE0"/>
    <w:rsid w:val="00C9159B"/>
    <w:rsid w:val="00CC3077"/>
    <w:rsid w:val="00CC7C8B"/>
    <w:rsid w:val="00CD338B"/>
    <w:rsid w:val="00D10784"/>
    <w:rsid w:val="00D110F8"/>
    <w:rsid w:val="00D1782C"/>
    <w:rsid w:val="00D22E8A"/>
    <w:rsid w:val="00D56B4A"/>
    <w:rsid w:val="00D6424F"/>
    <w:rsid w:val="00D713D4"/>
    <w:rsid w:val="00D71BAB"/>
    <w:rsid w:val="00DB47ED"/>
    <w:rsid w:val="00DD08F6"/>
    <w:rsid w:val="00DD45E3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46752"/>
    <w:rsid w:val="00E5092F"/>
    <w:rsid w:val="00E60573"/>
    <w:rsid w:val="00E858C6"/>
    <w:rsid w:val="00E900E3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F01D88"/>
    <w:rsid w:val="00F30EC5"/>
    <w:rsid w:val="00F369DD"/>
    <w:rsid w:val="00F437BE"/>
    <w:rsid w:val="00F57567"/>
    <w:rsid w:val="00F67D1B"/>
    <w:rsid w:val="00F7721F"/>
    <w:rsid w:val="00F801D1"/>
    <w:rsid w:val="00F92AA0"/>
    <w:rsid w:val="00FC4661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44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44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831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pomniejszenia wartości dofinansowania Projektu w zakresie obowiązków komunikacyjnych beneficjentów FE</vt:lpstr>
    </vt:vector>
  </TitlesOfParts>
  <Company/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 dofinansowania Projektu w zakresie obowiązków komunikacyjnych beneficjentów FE</dc:title>
  <dc:subject/>
  <dc:creator>Kobylińska-Wołosiak Anna</dc:creator>
  <cp:keywords>obowiązki komunikacyjne;pomniejszenie dofinansowania;promocja;projekty UE</cp:keywords>
  <dc:description>Załącznik do umowy o dofinansowanie projektu w ramach FEDS 2021-2027</dc:description>
  <cp:lastModifiedBy>Małgorzata Barcz</cp:lastModifiedBy>
  <cp:revision>12</cp:revision>
  <cp:lastPrinted>2023-01-17T10:42:00Z</cp:lastPrinted>
  <dcterms:created xsi:type="dcterms:W3CDTF">2023-04-20T10:06:00Z</dcterms:created>
  <dcterms:modified xsi:type="dcterms:W3CDTF">2023-04-26T12:03:00Z</dcterms:modified>
</cp:coreProperties>
</file>