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978A" w14:textId="080D2C4D" w:rsidR="007764AE" w:rsidRPr="007764AE" w:rsidRDefault="00F7491B" w:rsidP="007764AE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/>
          <w:b/>
          <w:bCs/>
        </w:rPr>
        <w:t xml:space="preserve">Załącznik nr </w:t>
      </w:r>
      <w:r w:rsidR="000A078E">
        <w:rPr>
          <w:rFonts w:asciiTheme="minorHAnsi" w:hAnsiTheme="minorHAnsi"/>
          <w:b/>
          <w:bCs/>
        </w:rPr>
        <w:t>2</w:t>
      </w:r>
      <w:r w:rsidRPr="003C34BB">
        <w:rPr>
          <w:rFonts w:asciiTheme="minorHAnsi" w:hAnsiTheme="minorHAnsi"/>
          <w:b/>
          <w:bCs/>
        </w:rPr>
        <w:t xml:space="preserve"> </w:t>
      </w:r>
      <w:r w:rsidRPr="003C34BB">
        <w:rPr>
          <w:rFonts w:asciiTheme="minorHAnsi" w:hAnsiTheme="minorHAnsi"/>
          <w:bCs/>
        </w:rPr>
        <w:t xml:space="preserve">DO </w:t>
      </w:r>
      <w:r w:rsidR="00F808D4">
        <w:rPr>
          <w:rFonts w:asciiTheme="minorHAnsi" w:hAnsiTheme="minorHAnsi"/>
          <w:bCs/>
        </w:rPr>
        <w:t>DECYZJI</w:t>
      </w:r>
      <w:r w:rsidRPr="003C34BB">
        <w:rPr>
          <w:rFonts w:asciiTheme="minorHAnsi" w:hAnsiTheme="minorHAnsi"/>
          <w:bCs/>
        </w:rPr>
        <w:t xml:space="preserve"> O DOFINANSOWANI</w:t>
      </w:r>
      <w:r w:rsidR="00F808D4">
        <w:rPr>
          <w:rFonts w:asciiTheme="minorHAnsi" w:hAnsiTheme="minorHAnsi"/>
          <w:bCs/>
        </w:rPr>
        <w:t>U</w:t>
      </w:r>
      <w:r w:rsidRPr="003C34BB">
        <w:rPr>
          <w:rFonts w:asciiTheme="minorHAnsi" w:hAnsiTheme="minorHAnsi"/>
          <w:bCs/>
        </w:rPr>
        <w:t xml:space="preserve"> PROJEKTU W RAMACH</w:t>
      </w:r>
      <w:r w:rsidR="00BD4EED" w:rsidRPr="003C34BB">
        <w:rPr>
          <w:rFonts w:asciiTheme="minorHAnsi" w:hAnsiTheme="minorHAnsi"/>
          <w:bCs/>
        </w:rPr>
        <w:t xml:space="preserve"> </w:t>
      </w:r>
      <w:bookmarkStart w:id="0" w:name="_Hlk97278270"/>
      <w:r w:rsidR="00BD4EED" w:rsidRPr="003C34BB">
        <w:rPr>
          <w:rFonts w:asciiTheme="minorHAnsi" w:hAnsiTheme="minorHAnsi"/>
        </w:rPr>
        <w:t>FUNDUSZY EUROPEJSKICH DLA DOLNEGO ŚLĄSKA 2021-2027</w:t>
      </w:r>
      <w:bookmarkEnd w:id="0"/>
      <w:r w:rsidR="00BD4EED" w:rsidRPr="003C34BB">
        <w:rPr>
          <w:rFonts w:asciiTheme="minorHAnsi" w:hAnsiTheme="minorHAnsi"/>
        </w:rPr>
        <w:t xml:space="preserve"> </w:t>
      </w:r>
      <w:r w:rsidR="001C7FB9" w:rsidRPr="003C34BB">
        <w:rPr>
          <w:rFonts w:asciiTheme="minorHAnsi" w:hAnsiTheme="minorHAnsi"/>
          <w:bCs/>
        </w:rPr>
        <w:t xml:space="preserve">WSPÓŁFINANSOWANEGO ZE ŚRODKÓW EUROPEJSKIEGO </w:t>
      </w:r>
      <w:r w:rsidR="001C7FB9" w:rsidRPr="007764AE">
        <w:rPr>
          <w:rFonts w:asciiTheme="minorHAnsi" w:hAnsiTheme="minorHAnsi" w:cstheme="minorHAnsi"/>
          <w:bCs/>
        </w:rPr>
        <w:t>FUNDUSZU SPOŁECZNEGO</w:t>
      </w:r>
      <w:r w:rsidR="009C13C1" w:rsidRPr="007764AE">
        <w:rPr>
          <w:rFonts w:asciiTheme="minorHAnsi" w:hAnsiTheme="minorHAnsi" w:cstheme="minorHAnsi"/>
          <w:bCs/>
        </w:rPr>
        <w:t xml:space="preserve"> PLUS</w:t>
      </w:r>
      <w:r w:rsidR="007764AE" w:rsidRPr="007764AE">
        <w:rPr>
          <w:rFonts w:asciiTheme="minorHAnsi" w:hAnsiTheme="minorHAnsi" w:cstheme="minorHAnsi"/>
          <w:bCs/>
        </w:rPr>
        <w:t>/FUNDUSZU NA RZECZ SPRAWIEDLIWEJ TRANSFORMACJI</w:t>
      </w:r>
      <w:r w:rsidR="007764AE">
        <w:rPr>
          <w:rStyle w:val="Odwoanieprzypisudolnego"/>
          <w:bCs/>
        </w:rPr>
        <w:footnoteReference w:id="2"/>
      </w:r>
      <w:r w:rsidR="007764AE" w:rsidRPr="007764AE">
        <w:rPr>
          <w:rFonts w:asciiTheme="minorHAnsi" w:hAnsiTheme="minorHAnsi" w:cstheme="minorHAnsi"/>
          <w:bCs/>
        </w:rPr>
        <w:t>:</w:t>
      </w:r>
      <w:r w:rsidR="007764AE" w:rsidRPr="007764AE">
        <w:rPr>
          <w:rFonts w:asciiTheme="minorHAnsi" w:hAnsiTheme="minorHAnsi" w:cstheme="minorHAnsi"/>
          <w:b/>
          <w:bCs/>
        </w:rPr>
        <w:t xml:space="preserve"> </w:t>
      </w: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6D0366DB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532A709A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7"/>
        <w:gridCol w:w="1554"/>
        <w:gridCol w:w="1843"/>
        <w:gridCol w:w="1423"/>
        <w:gridCol w:w="1559"/>
        <w:gridCol w:w="1417"/>
      </w:tblGrid>
      <w:tr w:rsidR="00B35C58" w:rsidRPr="005F10DF" w14:paraId="62861B72" w14:textId="77777777" w:rsidTr="005F10DF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7A1CDC2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Wydatki kwalifikowalne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Dofinansowanie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4"/>
            </w:r>
          </w:p>
        </w:tc>
      </w:tr>
      <w:tr w:rsidR="00B35C58" w:rsidRPr="005F10DF" w14:paraId="108CF7C6" w14:textId="77777777" w:rsidTr="003C34BB">
        <w:trPr>
          <w:trHeight w:val="199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14:paraId="4DD7E25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6E1416F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14:paraId="13C14A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Z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O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B35C58" w:rsidRPr="005F10DF" w14:paraId="1467D753" w14:textId="77777777" w:rsidTr="003C34BB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D86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DBE0582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D4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4D2D3A7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67E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79601CE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4A9CA67F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079E98FD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97B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95A0974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0A078E">
      <w:pPr>
        <w:rPr>
          <w:rFonts w:asciiTheme="minorHAnsi" w:hAnsiTheme="minorHAnsi" w:cstheme="minorHAnsi"/>
        </w:rPr>
      </w:pPr>
    </w:p>
    <w:p w14:paraId="37BDCA8E" w14:textId="77777777" w:rsidR="000A078E" w:rsidRPr="00856BE8" w:rsidRDefault="000A078E" w:rsidP="000A078E">
      <w:pPr>
        <w:spacing w:after="120" w:line="276" w:lineRule="auto"/>
        <w:ind w:firstLine="6096"/>
        <w:jc w:val="center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0710884D" w14:textId="77777777" w:rsidR="000A078E" w:rsidRPr="00856BE8" w:rsidRDefault="000A078E" w:rsidP="000A078E">
      <w:pPr>
        <w:spacing w:after="120" w:line="276" w:lineRule="auto"/>
        <w:ind w:firstLine="6096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875B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FE3B" w14:textId="77777777" w:rsidR="00EB5605" w:rsidRDefault="00EB5605">
      <w:r>
        <w:separator/>
      </w:r>
    </w:p>
  </w:endnote>
  <w:endnote w:type="continuationSeparator" w:id="0">
    <w:p w14:paraId="63849E63" w14:textId="77777777" w:rsidR="00EB5605" w:rsidRDefault="00EB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81E9" w14:textId="77777777" w:rsidR="00E256D4" w:rsidRDefault="00E256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77777777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77777777" w:rsidR="00E256D4" w:rsidRPr="00E256D4" w:rsidRDefault="00E256D4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v1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8873" w14:textId="77777777" w:rsidR="00E256D4" w:rsidRDefault="00E25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BB0B" w14:textId="77777777" w:rsidR="00EB5605" w:rsidRDefault="00EB5605">
      <w:pPr>
        <w:pStyle w:val="Stopka"/>
      </w:pPr>
    </w:p>
  </w:footnote>
  <w:footnote w:type="continuationSeparator" w:id="0">
    <w:p w14:paraId="5132F356" w14:textId="77777777" w:rsidR="00EB5605" w:rsidRDefault="00EB5605">
      <w:r>
        <w:continuationSeparator/>
      </w:r>
    </w:p>
  </w:footnote>
  <w:footnote w:type="continuationNotice" w:id="1">
    <w:p w14:paraId="7086664F" w14:textId="77777777" w:rsidR="00EB5605" w:rsidRDefault="00EB5605"/>
  </w:footnote>
  <w:footnote w:id="2">
    <w:p w14:paraId="05CD5C01" w14:textId="1E5A34F4" w:rsidR="007764AE" w:rsidRPr="007764AE" w:rsidRDefault="007764A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764A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764AE">
        <w:rPr>
          <w:rFonts w:asciiTheme="minorHAnsi" w:hAnsiTheme="minorHAnsi" w:cstheme="minorHAnsi"/>
          <w:sz w:val="16"/>
          <w:szCs w:val="16"/>
        </w:rPr>
        <w:t xml:space="preserve"> </w:t>
      </w:r>
      <w:bookmarkStart w:id="1" w:name="_Hlk133366760"/>
      <w:r w:rsidRPr="007764AE"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1"/>
    </w:p>
  </w:footnote>
  <w:footnote w:id="3">
    <w:p w14:paraId="39456E76" w14:textId="2E3C604E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4">
    <w:p w14:paraId="37AB6C46" w14:textId="17CC9181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  <w:footnote w:id="5">
    <w:p w14:paraId="4665973D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6">
    <w:p w14:paraId="4267E8E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7">
    <w:p w14:paraId="275E0B4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D4AD" w14:textId="77777777" w:rsidR="00E256D4" w:rsidRDefault="00E256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691452">
    <w:abstractNumId w:val="3"/>
  </w:num>
  <w:num w:numId="2" w16cid:durableId="58867068">
    <w:abstractNumId w:val="1"/>
  </w:num>
  <w:num w:numId="3" w16cid:durableId="668942320">
    <w:abstractNumId w:val="2"/>
  </w:num>
  <w:num w:numId="4" w16cid:durableId="2124379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9665290">
    <w:abstractNumId w:val="0"/>
  </w:num>
  <w:num w:numId="6" w16cid:durableId="204656357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91ADE"/>
    <w:rsid w:val="000A078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764AE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7143E"/>
    <w:rsid w:val="00B715A6"/>
    <w:rsid w:val="00BA6B08"/>
    <w:rsid w:val="00BC72E6"/>
    <w:rsid w:val="00BD4EED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56D4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808D4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F43EC-EDB5-4537-AB43-6FDB09A8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540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18</cp:revision>
  <cp:lastPrinted>2017-10-27T09:35:00Z</cp:lastPrinted>
  <dcterms:created xsi:type="dcterms:W3CDTF">2022-03-04T10:50:00Z</dcterms:created>
  <dcterms:modified xsi:type="dcterms:W3CDTF">2023-08-17T11:37:00Z</dcterms:modified>
</cp:coreProperties>
</file>